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5BE041C9"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684763">
        <w:rPr>
          <w:rFonts w:cs="Times New Roman"/>
          <w:lang w:val="ru-RU"/>
        </w:rPr>
        <w:t>централизованных</w:t>
      </w:r>
      <w:r w:rsidR="009D640D">
        <w:rPr>
          <w:rFonts w:cs="Times New Roman"/>
          <w:lang w:val="ru-RU"/>
        </w:rPr>
        <w:t xml:space="preserve"> систем горячего водоснабжения, холодного </w:t>
      </w:r>
      <w:r w:rsidR="007E2357">
        <w:rPr>
          <w:rFonts w:cs="Times New Roman"/>
          <w:lang w:val="ru-RU"/>
        </w:rPr>
        <w:t>водоснабжения</w:t>
      </w:r>
      <w:r w:rsidR="009D640D">
        <w:rPr>
          <w:rFonts w:cs="Times New Roman"/>
          <w:lang w:val="ru-RU"/>
        </w:rPr>
        <w:t>,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0F9FAA73" w:rsidR="000240B4" w:rsidRPr="00E41518" w:rsidRDefault="00D631F0" w:rsidP="000240B4">
      <w:pPr>
        <w:pStyle w:val="Standard"/>
        <w:suppressAutoHyphens w:val="0"/>
        <w:ind w:firstLine="709"/>
        <w:jc w:val="center"/>
        <w:rPr>
          <w:rFonts w:cs="Times New Roman"/>
        </w:rPr>
      </w:pPr>
      <w:r>
        <w:rPr>
          <w:rFonts w:cs="Times New Roman"/>
          <w:lang w:val="ru-RU"/>
        </w:rPr>
        <w:t xml:space="preserve">МО СП </w:t>
      </w:r>
      <w:r w:rsidR="00E41518" w:rsidRPr="00E41518">
        <w:rPr>
          <w:rFonts w:cs="Times New Roman"/>
        </w:rPr>
        <w:t>«</w:t>
      </w:r>
      <w:r>
        <w:rPr>
          <w:rFonts w:cs="Times New Roman"/>
          <w:lang w:val="ru-RU"/>
        </w:rPr>
        <w:t>Юбилейное</w:t>
      </w:r>
      <w:r w:rsidR="00E41518" w:rsidRPr="00E41518">
        <w:rPr>
          <w:rFonts w:cs="Times New Roman"/>
        </w:rPr>
        <w:t>»</w:t>
      </w:r>
      <w:r>
        <w:rPr>
          <w:rFonts w:cs="Times New Roman"/>
          <w:lang w:val="ru-RU"/>
        </w:rPr>
        <w:t xml:space="preserve">, МО СП «Баянгольское», </w:t>
      </w:r>
      <w:r w:rsidR="00BD1A9C">
        <w:rPr>
          <w:rFonts w:cs="Times New Roman"/>
          <w:lang w:val="ru-RU"/>
        </w:rPr>
        <w:t>М</w:t>
      </w:r>
      <w:r w:rsidR="009B02E9">
        <w:rPr>
          <w:rFonts w:cs="Times New Roman"/>
          <w:lang w:val="ru-RU"/>
        </w:rPr>
        <w:t>О СП «Су</w:t>
      </w:r>
      <w:r w:rsidR="00BD1A9C">
        <w:rPr>
          <w:rFonts w:cs="Times New Roman"/>
          <w:lang w:val="ru-RU"/>
        </w:rPr>
        <w:t>в</w:t>
      </w:r>
      <w:r w:rsidR="009B02E9">
        <w:rPr>
          <w:rFonts w:cs="Times New Roman"/>
          <w:lang w:val="ru-RU"/>
        </w:rPr>
        <w:t>инское»</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1FE5E4C7" w14:textId="77777777" w:rsidR="00474185" w:rsidRDefault="00474185" w:rsidP="000240B4">
      <w:pPr>
        <w:pStyle w:val="Standard"/>
        <w:suppressAutoHyphens w:val="0"/>
        <w:ind w:firstLine="709"/>
        <w:rPr>
          <w:rFonts w:cs="Times New Roman"/>
          <w:lang w:val="ru-RU"/>
        </w:rPr>
      </w:pPr>
    </w:p>
    <w:p w14:paraId="35689838" w14:textId="58CF6A30"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Pr>
          <w:rFonts w:cs="Times New Roman"/>
          <w:lang w:val="ru-RU"/>
        </w:rPr>
        <w:t>3</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0FDF777B"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7E2357">
        <w:rPr>
          <w:rFonts w:eastAsia="Times New Roman CYR"/>
          <w:color w:val="000000"/>
          <w:lang w:val="ru-RU"/>
        </w:rPr>
        <w:t xml:space="preserve">Мишурин Михаил Александрович,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w:t>
      </w:r>
      <w:r w:rsidR="005240B1">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5240B1">
        <w:rPr>
          <w:lang w:val="en-US"/>
        </w:rPr>
        <w:t>III</w:t>
      </w:r>
      <w:r w:rsidR="005240B1">
        <w:t xml:space="preserve"> «О Главе Республики Бурятия»,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816404">
        <w:rPr>
          <w:lang w:val="ru-RU"/>
        </w:rPr>
        <w:t>2</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64F63778"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реконструировать имущество, состав и описание которого приведен</w:t>
      </w:r>
      <w:r w:rsidR="005C5498">
        <w:rPr>
          <w:lang w:val="ru-RU"/>
        </w:rPr>
        <w:t>ы</w:t>
      </w:r>
      <w:r w:rsidR="007823FC">
        <w:t xml:space="preserve"> </w:t>
      </w:r>
      <w:r w:rsidR="000240B4" w:rsidRPr="0006027F">
        <w:t xml:space="preserve">в разделе </w:t>
      </w:r>
      <w:r w:rsidR="000240B4" w:rsidRPr="0006027F">
        <w:rPr>
          <w:lang w:val="en-US"/>
        </w:rPr>
        <w:t>II</w:t>
      </w:r>
      <w:r w:rsidR="000240B4" w:rsidRPr="0006027F">
        <w:t xml:space="preserve"> настоящего Соглашения</w:t>
      </w:r>
      <w:r w:rsidR="00D45770">
        <w:t xml:space="preserve"> (далее – объект Соглашения)</w:t>
      </w:r>
      <w:r w:rsidR="000240B4" w:rsidRPr="0006027F">
        <w:t xml:space="preserve">, право собственности на которое, принадлежит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0240B4">
        <w:t xml:space="preserve">теплоснабжения, </w:t>
      </w:r>
      <w:r w:rsidR="00684763">
        <w:t xml:space="preserve">горячего водоснабжения, холодного </w:t>
      </w:r>
      <w:r w:rsidR="000240B4">
        <w:t xml:space="preserve">водоснабжения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 xml:space="preserve">МО СП </w:t>
      </w:r>
      <w:r w:rsidRPr="00E41518">
        <w:rPr>
          <w:rFonts w:cs="Times New Roman"/>
        </w:rPr>
        <w:t>«</w:t>
      </w:r>
      <w:r>
        <w:rPr>
          <w:rFonts w:cs="Times New Roman"/>
          <w:lang w:val="ru-RU"/>
        </w:rPr>
        <w:t>Юбилейное</w:t>
      </w:r>
      <w:r w:rsidRPr="00E41518">
        <w:rPr>
          <w:rFonts w:cs="Times New Roman"/>
        </w:rPr>
        <w:t>»</w:t>
      </w:r>
      <w:r>
        <w:rPr>
          <w:rFonts w:cs="Times New Roman"/>
          <w:lang w:val="ru-RU"/>
        </w:rPr>
        <w:t xml:space="preserve">, МО СП «Баянгольское», </w:t>
      </w:r>
      <w:r w:rsidR="009B02E9">
        <w:rPr>
          <w:rFonts w:cs="Times New Roman"/>
          <w:lang w:val="ru-RU"/>
        </w:rPr>
        <w:t>МО СП «Сувинское»</w:t>
      </w:r>
      <w:r w:rsidRPr="00E41518">
        <w:rPr>
          <w:rFonts w:cs="Times New Roman"/>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7DF94476"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централизованные системы горячего водоснабжения, холодного водоснабжения и водоотведения,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 xml:space="preserve">Копии документов, </w:t>
      </w:r>
      <w:r w:rsidRPr="00F76BDD">
        <w:lastRenderedPageBreak/>
        <w:t>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t>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3F87A8F0"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1D2C5E44"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FB061D">
        <w:t xml:space="preserve"> </w:t>
      </w:r>
      <w:r w:rsidR="00FB061D" w:rsidRPr="00956699">
        <w:rPr>
          <w:bCs/>
        </w:rPr>
        <w:t>(приложение №9</w:t>
      </w:r>
      <w:r w:rsidR="00FB061D" w:rsidRPr="00956699">
        <w:rPr>
          <w:rStyle w:val="apple-converted-space"/>
        </w:rPr>
        <w:t> </w:t>
      </w:r>
      <w:r w:rsidR="00FB061D" w:rsidRPr="00956699">
        <w:t>к настоящему Соглашению)</w:t>
      </w:r>
      <w:r w:rsidRPr="00956699">
        <w:t>, подписываемому Сторонами.</w:t>
      </w:r>
    </w:p>
    <w:p w14:paraId="7E14FBD9" w14:textId="77777777" w:rsidR="005F34D7" w:rsidRDefault="005F34D7" w:rsidP="005F34D7">
      <w:pPr>
        <w:pStyle w:val="a9"/>
        <w:tabs>
          <w:tab w:val="left" w:pos="567"/>
          <w:tab w:val="num" w:pos="851"/>
          <w:tab w:val="left" w:pos="993"/>
        </w:tabs>
        <w:spacing w:before="0" w:beforeAutospacing="0" w:after="0" w:afterAutospacing="0"/>
        <w:ind w:firstLine="567"/>
        <w:jc w:val="both"/>
      </w:pPr>
      <w:r>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060EA6DA" w14:textId="77777777" w:rsidR="005F34D7" w:rsidRDefault="005F34D7" w:rsidP="005F34D7">
      <w:pPr>
        <w:pStyle w:val="a9"/>
        <w:tabs>
          <w:tab w:val="left" w:pos="567"/>
          <w:tab w:val="num" w:pos="851"/>
          <w:tab w:val="left" w:pos="993"/>
        </w:tabs>
        <w:spacing w:before="0" w:beforeAutospacing="0" w:after="0" w:afterAutospacing="0"/>
        <w:ind w:firstLine="567"/>
        <w:jc w:val="both"/>
      </w:pPr>
      <w:r>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7B23A5C6" w14:textId="77777777" w:rsidR="005F34D7" w:rsidRDefault="005F34D7" w:rsidP="005F34D7">
      <w:pPr>
        <w:pStyle w:val="a9"/>
        <w:tabs>
          <w:tab w:val="left" w:pos="567"/>
          <w:tab w:val="num" w:pos="851"/>
          <w:tab w:val="left" w:pos="993"/>
        </w:tabs>
        <w:spacing w:before="0" w:beforeAutospacing="0" w:after="0" w:afterAutospacing="0"/>
        <w:ind w:firstLine="567"/>
        <w:jc w:val="both"/>
      </w:pPr>
      <w:r>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219BA00E" w14:textId="77777777" w:rsidR="005F34D7" w:rsidRDefault="005F34D7" w:rsidP="005F34D7">
      <w:pPr>
        <w:pStyle w:val="a9"/>
        <w:tabs>
          <w:tab w:val="left" w:pos="567"/>
          <w:tab w:val="num" w:pos="851"/>
          <w:tab w:val="left" w:pos="993"/>
        </w:tabs>
        <w:spacing w:before="0" w:beforeAutospacing="0" w:after="0" w:afterAutospacing="0"/>
        <w:ind w:firstLine="567"/>
        <w:jc w:val="both"/>
      </w:pPr>
      <w:r>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0C8CCB9D"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Концедент гарантирует, что он является собственником</w:t>
      </w:r>
      <w:r w:rsidR="005C5498">
        <w:t xml:space="preserve"> иного</w:t>
      </w:r>
      <w:r w:rsidRPr="00956699">
        <w:t xml:space="preserve"> 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Недвижимое имущество, входящее в состав иного имущества, принадлежит Концеденту на праве собственности.</w:t>
      </w:r>
    </w:p>
    <w:p w14:paraId="309912E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Копии документов, удостоверяющих право собственности Концедента на иное имущество, права владения и пользования которым пе</w:t>
      </w:r>
      <w:r>
        <w:t>редаются Концессионеру в соотве</w:t>
      </w:r>
      <w:r w:rsidRPr="00956699">
        <w:t>т</w:t>
      </w:r>
      <w:r>
        <w:t>ст</w:t>
      </w:r>
      <w:r w:rsidRPr="00956699">
        <w:t>вии с настоящим Соглашением, составляют приложение №2.</w:t>
      </w:r>
    </w:p>
    <w:p w14:paraId="7B77CB76" w14:textId="3BF394C6" w:rsidR="000240B4" w:rsidRPr="00956699"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56699">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t xml:space="preserve">, указанный в пункте </w:t>
      </w:r>
      <w:r w:rsidR="004616B5" w:rsidRPr="004616B5">
        <w:t>7</w:t>
      </w:r>
      <w:r w:rsidR="004616B5">
        <w:t>9</w:t>
      </w:r>
      <w:r w:rsidR="009879F9">
        <w:t xml:space="preserve"> настоящего Соглашения.</w:t>
      </w:r>
    </w:p>
    <w:p w14:paraId="3DC56501" w14:textId="5D1FEF70"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56699">
        <w:t>состав иного имущества</w:t>
      </w:r>
      <w:r w:rsidR="008E34A0">
        <w:t xml:space="preserve">,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w:t>
      </w:r>
      <w:r w:rsidR="008E34A0">
        <w:lastRenderedPageBreak/>
        <w:t xml:space="preserve">прав) </w:t>
      </w:r>
      <w:r>
        <w:t>в течение 30</w:t>
      </w:r>
      <w:r w:rsidRPr="00956699">
        <w:t xml:space="preserve"> </w:t>
      </w:r>
      <w:r>
        <w:t>(</w:t>
      </w:r>
      <w:r w:rsidRPr="00956699">
        <w:t>тр</w:t>
      </w:r>
      <w:r>
        <w:t xml:space="preserve">идцати) </w:t>
      </w:r>
      <w:r w:rsidR="008E34A0">
        <w:t xml:space="preserve">календарных </w:t>
      </w:r>
      <w:r>
        <w:t>дн</w:t>
      </w:r>
      <w:r w:rsidRPr="00956699">
        <w:t>е</w:t>
      </w:r>
      <w:r>
        <w:t>й</w:t>
      </w:r>
      <w:r w:rsidRPr="00956699">
        <w:t xml:space="preserve"> с момента подписания настоящего соглашения.</w:t>
      </w:r>
    </w:p>
    <w:p w14:paraId="58C0AA02" w14:textId="77777777"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пункте 9</w:t>
      </w:r>
      <w:r w:rsidRPr="00956699">
        <w:rPr>
          <w:rStyle w:val="apple-converted-space"/>
        </w:rPr>
        <w:t> </w:t>
      </w:r>
      <w:r w:rsidRPr="00956699">
        <w:t>настоящего Соглашения, осуществляется за счет Концедента.</w:t>
      </w:r>
    </w:p>
    <w:p w14:paraId="7246F5FA" w14:textId="3A9A4D5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56699">
        <w:rPr>
          <w:bCs/>
        </w:rPr>
        <w:t>Федерального закона от 21.07.2005</w:t>
      </w:r>
      <w:r>
        <w:rPr>
          <w:bCs/>
        </w:rPr>
        <w:t xml:space="preserve"> г.</w:t>
      </w:r>
      <w:r w:rsidRPr="00956699">
        <w:rPr>
          <w:bCs/>
        </w:rPr>
        <w:t xml:space="preserve"> </w:t>
      </w:r>
      <w:r>
        <w:rPr>
          <w:bCs/>
        </w:rPr>
        <w:t>№</w:t>
      </w:r>
      <w:r w:rsidRPr="00956699">
        <w:rPr>
          <w:bCs/>
        </w:rPr>
        <w:t xml:space="preserve"> 115-ФЗ</w:t>
      </w:r>
      <w:r>
        <w:rPr>
          <w:bCs/>
        </w:rPr>
        <w:t xml:space="preserve"> </w:t>
      </w:r>
      <w:r w:rsidRPr="00956699">
        <w:rPr>
          <w:bCs/>
        </w:rPr>
        <w:t xml:space="preserve">«О концессионных соглашениях» </w:t>
      </w:r>
      <w:r w:rsidRPr="00956699">
        <w:t>в срок, равный одному году с даты вступления в силу концессионного соглашения</w:t>
      </w:r>
    </w:p>
    <w:p w14:paraId="27575D33" w14:textId="6869879C" w:rsidR="000240B4" w:rsidRPr="00956699"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56699">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56699" w:rsidRDefault="000240B4" w:rsidP="000240B4">
      <w:pPr>
        <w:pStyle w:val="a9"/>
        <w:tabs>
          <w:tab w:val="left" w:pos="567"/>
        </w:tabs>
        <w:spacing w:before="0" w:beforeAutospacing="0" w:after="0" w:afterAutospacing="0"/>
        <w:ind w:firstLine="567"/>
        <w:jc w:val="center"/>
      </w:pPr>
    </w:p>
    <w:p w14:paraId="41230299" w14:textId="77777777" w:rsidR="000240B4" w:rsidRPr="00956699" w:rsidRDefault="000240B4" w:rsidP="000240B4">
      <w:pPr>
        <w:pStyle w:val="a9"/>
        <w:tabs>
          <w:tab w:val="left" w:pos="567"/>
        </w:tabs>
        <w:spacing w:before="0" w:beforeAutospacing="0" w:after="0" w:afterAutospacing="0"/>
        <w:ind w:firstLine="567"/>
        <w:jc w:val="center"/>
      </w:pPr>
      <w:r w:rsidRPr="00956699">
        <w:t>IV. РЕКОНСТРУКЦИЯ ОБЪЕКТА СОГЛАШЕНИЯ</w:t>
      </w:r>
    </w:p>
    <w:p w14:paraId="7727850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 свой счет реконструировать объект Соглашения в сроки, указанные в</w:t>
      </w:r>
      <w:r w:rsidRPr="00956699">
        <w:rPr>
          <w:rStyle w:val="apple-converted-space"/>
        </w:rPr>
        <w:t> </w:t>
      </w:r>
      <w:r w:rsidRPr="00956699">
        <w:t xml:space="preserve">разделе </w:t>
      </w:r>
      <w:r w:rsidRPr="00956699">
        <w:rPr>
          <w:lang w:val="en-US"/>
        </w:rPr>
        <w:t>I</w:t>
      </w:r>
      <w:r w:rsidRPr="00956699">
        <w:t>X</w:t>
      </w:r>
      <w:r w:rsidRPr="00956699">
        <w:rPr>
          <w:rStyle w:val="apple-converted-space"/>
        </w:rPr>
        <w:t> </w:t>
      </w:r>
      <w:r w:rsidRPr="00956699">
        <w:t>настоящего Соглашения.</w:t>
      </w:r>
    </w:p>
    <w:p w14:paraId="4226D7B3"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достигнуть плановых значений показателей деятельности Концессионера, указанных в приложении №4.</w:t>
      </w:r>
    </w:p>
    <w:p w14:paraId="01784B55" w14:textId="1DD64305" w:rsidR="00C13722" w:rsidRPr="00956699" w:rsidRDefault="00C13722" w:rsidP="000240B4">
      <w:pPr>
        <w:pStyle w:val="a9"/>
        <w:numPr>
          <w:ilvl w:val="0"/>
          <w:numId w:val="38"/>
        </w:numPr>
        <w:tabs>
          <w:tab w:val="left" w:pos="567"/>
          <w:tab w:val="num" w:pos="993"/>
        </w:tabs>
        <w:spacing w:before="0" w:beforeAutospacing="0" w:after="0" w:afterAutospacing="0"/>
        <w:ind w:left="0" w:firstLine="567"/>
        <w:jc w:val="both"/>
      </w:pPr>
      <w:r>
        <w:t>Перечень реконструируемых объектов, входящих в состав объекта Соглашения, устан</w:t>
      </w:r>
      <w:r w:rsidR="00A2476A">
        <w:t>а</w:t>
      </w:r>
      <w:r>
        <w:t>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p>
    <w:p w14:paraId="672DC19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56699"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56699" w:rsidRDefault="00C13722" w:rsidP="00C13722">
      <w:pPr>
        <w:pStyle w:val="a9"/>
        <w:numPr>
          <w:ilvl w:val="0"/>
          <w:numId w:val="38"/>
        </w:numPr>
        <w:tabs>
          <w:tab w:val="left" w:pos="567"/>
          <w:tab w:val="num"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 xml:space="preserve">пункте </w:t>
      </w:r>
      <w:r w:rsidR="00CA3D89">
        <w:t>17</w:t>
      </w:r>
      <w:r w:rsidRPr="00956699">
        <w:rPr>
          <w:rStyle w:val="apple-converted-space"/>
        </w:rPr>
        <w:t> </w:t>
      </w:r>
      <w:r w:rsidRPr="00956699">
        <w:t>настоящего Соглашения, осуществляется за счет Концедента.</w:t>
      </w:r>
    </w:p>
    <w:p w14:paraId="6167EC2F"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Концессионер обязан за свой счет разработать и согласовать с Концедентом </w:t>
      </w:r>
      <w:r>
        <w:t>проектную документацию</w:t>
      </w:r>
      <w:r w:rsidRPr="00956699">
        <w:t xml:space="preserve">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w:t>
      </w:r>
      <w:r>
        <w:t>ой</w:t>
      </w:r>
      <w:r w:rsidRPr="00956699">
        <w:t xml:space="preserve"> экспертиз</w:t>
      </w:r>
      <w:r>
        <w:t>ы</w:t>
      </w:r>
      <w:r w:rsidRPr="00956699">
        <w:t xml:space="preserve"> </w:t>
      </w:r>
      <w:r>
        <w:t>проектной документации</w:t>
      </w:r>
      <w:r w:rsidRPr="00956699">
        <w:t>.</w:t>
      </w:r>
    </w:p>
    <w:p w14:paraId="2D2741E8"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lastRenderedPageBreak/>
        <w:t>Проектная</w:t>
      </w:r>
      <w:r w:rsidRPr="00956699">
        <w:t xml:space="preserve"> документация должн</w:t>
      </w:r>
      <w:r>
        <w:t>а</w:t>
      </w:r>
      <w:r w:rsidRPr="00956699">
        <w:t xml:space="preserve">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Default="00DF32CE" w:rsidP="000240B4">
      <w:pPr>
        <w:pStyle w:val="a9"/>
        <w:numPr>
          <w:ilvl w:val="0"/>
          <w:numId w:val="38"/>
        </w:numPr>
        <w:tabs>
          <w:tab w:val="left" w:pos="567"/>
          <w:tab w:val="num" w:pos="993"/>
        </w:tabs>
        <w:spacing w:before="0" w:beforeAutospacing="0" w:after="0" w:afterAutospacing="0"/>
        <w:ind w:left="0" w:firstLine="567"/>
        <w:jc w:val="both"/>
      </w:pPr>
      <w:r>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Default="000240B4" w:rsidP="00DF32CE">
      <w:pPr>
        <w:pStyle w:val="a9"/>
        <w:tabs>
          <w:tab w:val="num" w:pos="993"/>
        </w:tabs>
        <w:spacing w:before="0" w:beforeAutospacing="0" w:after="0" w:afterAutospacing="0"/>
        <w:ind w:firstLine="567"/>
        <w:jc w:val="both"/>
      </w:pPr>
      <w:r w:rsidRPr="00956699">
        <w:t xml:space="preserve">При обнаружении несоответствия </w:t>
      </w:r>
      <w:r>
        <w:t>проектной документации</w:t>
      </w:r>
      <w:r w:rsidRPr="00956699">
        <w:t xml:space="preserve"> условиям, установленным настоящим Соглашением, в случае </w:t>
      </w:r>
      <w:r>
        <w:t xml:space="preserve">разработки проектной документации </w:t>
      </w:r>
      <w:r w:rsidRPr="00956699">
        <w:t>Концессионером, Концессионер несет ответственность перед Концедентом в порядке и размерах, указанных в разделе</w:t>
      </w:r>
      <w:r w:rsidRPr="00956699">
        <w:rPr>
          <w:rStyle w:val="apple-converted-space"/>
        </w:rPr>
        <w:t> </w:t>
      </w:r>
      <w:r w:rsidRPr="00956699">
        <w:rPr>
          <w:lang w:val="en-US"/>
        </w:rPr>
        <w:t>XII</w:t>
      </w:r>
      <w:r>
        <w:t xml:space="preserve"> </w:t>
      </w:r>
      <w:r w:rsidRPr="00956699">
        <w:t>настоящего Соглашения.</w:t>
      </w:r>
    </w:p>
    <w:p w14:paraId="0A91176C" w14:textId="54AA53BA" w:rsidR="00267A7B" w:rsidRPr="00956699" w:rsidRDefault="00267A7B" w:rsidP="000240B4">
      <w:pPr>
        <w:pStyle w:val="a9"/>
        <w:numPr>
          <w:ilvl w:val="0"/>
          <w:numId w:val="38"/>
        </w:numPr>
        <w:tabs>
          <w:tab w:val="left" w:pos="567"/>
          <w:tab w:val="num" w:pos="993"/>
        </w:tabs>
        <w:spacing w:before="0" w:beforeAutospacing="0" w:after="0" w:afterAutospacing="0"/>
        <w:ind w:left="0" w:firstLine="567"/>
        <w:jc w:val="both"/>
      </w:pPr>
      <w:r>
        <w:t>Обязательства по подготовке тер</w:t>
      </w:r>
      <w:r w:rsidR="00B145AA">
        <w:t>р</w:t>
      </w:r>
      <w:r>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56699" w:rsidRDefault="008E6C62" w:rsidP="00D21C3C">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для выполнения работ по </w:t>
      </w:r>
      <w:r w:rsidR="00F53B8E">
        <w:t xml:space="preserve">улучшению </w:t>
      </w:r>
      <w:r w:rsidRPr="008E6C62">
        <w:t>характеристик и эксплуатационных свойств в отношении иного имущества, в том числе принять необходимые меры по</w:t>
      </w:r>
      <w:r w:rsidR="00F53B8E">
        <w:t xml:space="preserve"> </w:t>
      </w:r>
      <w:r w:rsidRPr="008E6C62">
        <w:t>обеспечению свободного доступа Концессионера и уполномоченных им лиц к</w:t>
      </w:r>
      <w:r w:rsidR="00F53B8E">
        <w:t xml:space="preserve"> </w:t>
      </w:r>
      <w:r w:rsidRPr="008E6C62">
        <w:t>иному имуществу.</w:t>
      </w:r>
    </w:p>
    <w:p w14:paraId="4D36DFF3" w14:textId="77777777" w:rsidR="000240B4" w:rsidRPr="00956699" w:rsidRDefault="000240B4" w:rsidP="008E6C62">
      <w:pPr>
        <w:pStyle w:val="a9"/>
        <w:numPr>
          <w:ilvl w:val="0"/>
          <w:numId w:val="38"/>
        </w:numPr>
        <w:tabs>
          <w:tab w:val="left" w:pos="567"/>
          <w:tab w:val="num" w:pos="993"/>
        </w:tabs>
        <w:spacing w:before="0" w:beforeAutospacing="0" w:after="0" w:afterAutospacing="0"/>
        <w:ind w:left="0" w:firstLine="567"/>
        <w:jc w:val="both"/>
      </w:pPr>
      <w:r w:rsidRPr="008E6C62">
        <w:t>Концедент обязуется оказывать</w:t>
      </w:r>
      <w:r w:rsidRPr="00956699">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7777777" w:rsidR="000240B4" w:rsidRPr="005867B6" w:rsidRDefault="000240B4" w:rsidP="000240B4">
      <w:pPr>
        <w:tabs>
          <w:tab w:val="left" w:pos="0"/>
          <w:tab w:val="left" w:pos="993"/>
        </w:tabs>
        <w:autoSpaceDE w:val="0"/>
        <w:autoSpaceDN w:val="0"/>
        <w:adjustRightInd w:val="0"/>
        <w:jc w:val="both"/>
        <w:rPr>
          <w:rFonts w:eastAsia="Calibri"/>
          <w:lang w:eastAsia="en-US"/>
        </w:rPr>
      </w:pPr>
      <w:r w:rsidRPr="00956699">
        <w:rPr>
          <w:rFonts w:eastAsia="Calibri"/>
          <w:lang w:eastAsia="en-US"/>
        </w:rPr>
        <w:t>содействие Концессионеру в получении им согласований для вы</w:t>
      </w:r>
      <w:r>
        <w:rPr>
          <w:rFonts w:eastAsia="Calibri"/>
          <w:lang w:eastAsia="en-US"/>
        </w:rPr>
        <w:t xml:space="preserve">полнения работ по реконструкции, </w:t>
      </w:r>
      <w:r w:rsidRPr="00956699">
        <w:t xml:space="preserve">согласование границ предоставляемых </w:t>
      </w:r>
      <w:r>
        <w:t>земельных участков,</w:t>
      </w:r>
      <w:r>
        <w:rPr>
          <w:rFonts w:eastAsia="Calibri"/>
          <w:lang w:eastAsia="en-US"/>
        </w:rPr>
        <w:t xml:space="preserve"> </w:t>
      </w:r>
      <w:r w:rsidRPr="00956699">
        <w:t>содействие в получении разрешен</w:t>
      </w:r>
      <w:r>
        <w:t>ий на проведение земляных работ, актуализация схемы теплоснабжения (</w:t>
      </w:r>
      <w:r>
        <w:rPr>
          <w:color w:val="000000"/>
        </w:rPr>
        <w:t>водоснабжения и водоотведения)</w:t>
      </w:r>
      <w:r>
        <w:t xml:space="preserve"> и другие действия, связанные с эксплуатацией и реконструкцией объекта Соглашения.</w:t>
      </w:r>
    </w:p>
    <w:p w14:paraId="522E3FE5"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53560E08" w14:textId="28D2D61F"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направляет Концессионеру средства на финансирование расходов по реконструкции объекта Соглашения, а также на содержание, использование (эксплуатацию), поддержание в исправном состоянии, капитальный ремонт объекта Соглашения в объемах и формах, предусмотренных в муниципальных, районных, региональных и федеральных программах по реконструкции и развитию объектов коммунального хозяйства. </w:t>
      </w:r>
      <w:r w:rsidR="001D22B9">
        <w:t>Концедент вправе принимать финансовое участие в реконструкции объекта концессионного соглашения и иного передаваемого имущества концедентом концессионеру по концесионному соглашению.</w:t>
      </w:r>
    </w:p>
    <w:p w14:paraId="27651A94"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lastRenderedPageBreak/>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t xml:space="preserve"> с установленными технико-экономическими показателями</w:t>
      </w:r>
      <w:r w:rsidRPr="00956699">
        <w:t>, в порядке, установленном законодательством Российской Федерации, в срок, указанный в разделе</w:t>
      </w:r>
      <w:r w:rsidRPr="00956699">
        <w:rPr>
          <w:rStyle w:val="apple-converted-space"/>
        </w:rPr>
        <w:t> </w:t>
      </w:r>
      <w:r w:rsidR="00103613">
        <w:rPr>
          <w:rStyle w:val="apple-converted-space"/>
          <w:lang w:val="en-US"/>
        </w:rPr>
        <w:t>I</w:t>
      </w:r>
      <w:r w:rsidRPr="005867B6">
        <w:rPr>
          <w:lang w:val="en-US"/>
        </w:rPr>
        <w:t>X</w:t>
      </w:r>
      <w:r w:rsidRPr="00956699">
        <w:rPr>
          <w:rStyle w:val="apple-converted-space"/>
        </w:rPr>
        <w:t> </w:t>
      </w:r>
      <w:r w:rsidRPr="00956699">
        <w:t>настоящего Соглашения</w:t>
      </w:r>
    </w:p>
    <w:p w14:paraId="2269C1C2"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приступить к использованию (эксплуатации) объекта Соглашения, объектов, входящих в состав объекта Соглашения </w:t>
      </w:r>
      <w:r>
        <w:t>не позднее</w:t>
      </w:r>
      <w:r w:rsidRPr="00956699">
        <w:t xml:space="preserve"> </w:t>
      </w:r>
      <w:r>
        <w:t>5 (пяти</w:t>
      </w:r>
      <w:r w:rsidRPr="00956699">
        <w:t>) дней с момента подписания настоящего соглашения.</w:t>
      </w:r>
    </w:p>
    <w:p w14:paraId="47C4D269"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877967"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осуществить инвестиции в реконструкцию объекта </w:t>
      </w:r>
      <w:r w:rsidRPr="00877967">
        <w:t>Соглашения в объемах, указанных в приложении №3.</w:t>
      </w:r>
    </w:p>
    <w:p w14:paraId="0A53CC11" w14:textId="0379F24D" w:rsidR="000240B4" w:rsidRPr="006264C4" w:rsidRDefault="000240B4" w:rsidP="000240B4">
      <w:pPr>
        <w:pStyle w:val="a9"/>
        <w:numPr>
          <w:ilvl w:val="0"/>
          <w:numId w:val="38"/>
        </w:numPr>
        <w:tabs>
          <w:tab w:val="left" w:pos="567"/>
          <w:tab w:val="left" w:pos="993"/>
        </w:tabs>
        <w:spacing w:before="0" w:beforeAutospacing="0" w:after="0" w:afterAutospacing="0"/>
        <w:ind w:left="0" w:firstLine="567"/>
        <w:jc w:val="both"/>
      </w:pPr>
      <w:r w:rsidRPr="006264C4">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BD1A9C" w:rsidRPr="006264C4">
        <w:t>17 424 500,0</w:t>
      </w:r>
      <w:r w:rsidR="009B02E9" w:rsidRPr="006264C4">
        <w:t xml:space="preserve"> </w:t>
      </w:r>
      <w:r w:rsidRPr="006264C4">
        <w:t>(</w:t>
      </w:r>
      <w:r w:rsidR="00BD1A9C" w:rsidRPr="006264C4">
        <w:t>семнадцать</w:t>
      </w:r>
      <w:r w:rsidR="009B02E9" w:rsidRPr="006264C4">
        <w:t xml:space="preserve"> миллионов </w:t>
      </w:r>
      <w:r w:rsidR="00BD1A9C" w:rsidRPr="006264C4">
        <w:t>четыреста двадцать четыре тысячи пятьсот</w:t>
      </w:r>
      <w:r w:rsidR="009B02E9" w:rsidRPr="006264C4">
        <w:t>)</w:t>
      </w:r>
      <w:r w:rsidRPr="006264C4">
        <w:t xml:space="preserve"> рублей. Задание и основные мероприятия с описанием основных характеристик таких мероприятий приведены в приложении №3.</w:t>
      </w:r>
    </w:p>
    <w:p w14:paraId="4BC85775"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Default="000240B4" w:rsidP="000240B4">
      <w:pPr>
        <w:pStyle w:val="a9"/>
        <w:tabs>
          <w:tab w:val="left" w:pos="567"/>
          <w:tab w:val="left" w:pos="993"/>
        </w:tabs>
        <w:spacing w:before="0" w:beforeAutospacing="0" w:after="0" w:afterAutospacing="0"/>
        <w:jc w:val="both"/>
      </w:pPr>
      <w:r>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64EF7F02" w:rsidR="00CA3D89" w:rsidRDefault="00CA3D89" w:rsidP="000240B4">
      <w:pPr>
        <w:pStyle w:val="a9"/>
        <w:numPr>
          <w:ilvl w:val="0"/>
          <w:numId w:val="38"/>
        </w:numPr>
        <w:tabs>
          <w:tab w:val="left" w:pos="567"/>
          <w:tab w:val="left" w:pos="993"/>
        </w:tabs>
        <w:spacing w:before="0" w:beforeAutospacing="0" w:after="0" w:afterAutospacing="0"/>
        <w:ind w:left="0" w:firstLine="567"/>
        <w:jc w:val="both"/>
      </w:pPr>
      <w:r>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A2476A" w:rsidRPr="00A2476A">
        <w:t>теплоснабжения, водоснабжения и водоотведения</w:t>
      </w:r>
      <w:r>
        <w:t xml:space="preserve">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56699" w:rsidRDefault="000240B4" w:rsidP="002F3628">
      <w:pPr>
        <w:pStyle w:val="a9"/>
        <w:tabs>
          <w:tab w:val="left" w:pos="567"/>
          <w:tab w:val="left" w:pos="993"/>
        </w:tabs>
        <w:spacing w:before="0" w:beforeAutospacing="0" w:after="0" w:afterAutospacing="0"/>
        <w:jc w:val="both"/>
      </w:pPr>
      <w:r w:rsidRPr="00956699">
        <w:tab/>
      </w:r>
    </w:p>
    <w:p w14:paraId="221782C7"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 ПОРЯДОК ПРЕДОСТАВЛЕНИЯ КОНЦЕССИОНЕРУ</w:t>
      </w:r>
    </w:p>
    <w:p w14:paraId="7B00D14C" w14:textId="77777777" w:rsidR="000240B4" w:rsidRDefault="000240B4" w:rsidP="000240B4">
      <w:pPr>
        <w:pStyle w:val="a9"/>
        <w:tabs>
          <w:tab w:val="left" w:pos="567"/>
          <w:tab w:val="left" w:pos="993"/>
        </w:tabs>
        <w:spacing w:before="0" w:beforeAutospacing="0" w:after="0" w:afterAutospacing="0"/>
        <w:ind w:firstLine="567"/>
        <w:jc w:val="center"/>
      </w:pPr>
      <w:r w:rsidRPr="00956699">
        <w:t>ЗЕМЕЛЬНЫХ УЧАСТКОВ</w:t>
      </w:r>
    </w:p>
    <w:p w14:paraId="45F6D1DF" w14:textId="1104B1CE" w:rsidR="00267A7B" w:rsidRDefault="00267A7B" w:rsidP="00DD68AE">
      <w:pPr>
        <w:pStyle w:val="Standard"/>
        <w:numPr>
          <w:ilvl w:val="0"/>
          <w:numId w:val="38"/>
        </w:numPr>
        <w:tabs>
          <w:tab w:val="clear" w:pos="786"/>
        </w:tabs>
        <w:suppressAutoHyphens w:val="0"/>
        <w:ind w:left="0" w:firstLine="567"/>
        <w:jc w:val="both"/>
      </w:pPr>
      <w:r w:rsidRPr="003B6ED0">
        <w:rPr>
          <w:rFonts w:cs="Times New Roman"/>
        </w:rPr>
        <w:t xml:space="preserve">Концедент обязуется заключить с Концессионером договор о предоставлении </w:t>
      </w:r>
      <w:r w:rsidRPr="003B6ED0">
        <w:rPr>
          <w:rFonts w:cs="Times New Roman"/>
        </w:rPr>
        <w:lastRenderedPageBreak/>
        <w:t>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Pr>
          <w:rFonts w:cs="Times New Roman"/>
          <w:lang w:val="ru-RU"/>
        </w:rPr>
        <w:t>, предусмотренной насто</w:t>
      </w:r>
      <w:r w:rsidR="002F3628">
        <w:rPr>
          <w:rFonts w:cs="Times New Roman"/>
        </w:rPr>
        <w:t>ящи</w:t>
      </w:r>
      <w:r w:rsidRPr="003B6ED0">
        <w:rPr>
          <w:rFonts w:cs="Times New Roman"/>
        </w:rPr>
        <w:t>м Соглашени</w:t>
      </w:r>
      <w:r w:rsidR="002F3628">
        <w:rPr>
          <w:rFonts w:cs="Times New Roman"/>
          <w:lang w:val="ru-RU"/>
        </w:rPr>
        <w:t>ем</w:t>
      </w:r>
      <w:r w:rsidRPr="003B6ED0">
        <w:rPr>
          <w:rFonts w:cs="Times New Roman"/>
        </w:rPr>
        <w:t xml:space="preserve"> </w:t>
      </w:r>
      <w:r w:rsidRPr="00DC75F5">
        <w:rPr>
          <w:rFonts w:cs="Times New Roman"/>
        </w:rPr>
        <w:t>в течение 60 календарных дней с</w:t>
      </w:r>
      <w:r w:rsidR="002F3628">
        <w:rPr>
          <w:rFonts w:cs="Times New Roman"/>
          <w:lang w:val="ru-RU"/>
        </w:rPr>
        <w:t>о дня</w:t>
      </w:r>
      <w:r w:rsidRPr="00DC75F5">
        <w:rPr>
          <w:rFonts w:cs="Times New Roman"/>
        </w:rPr>
        <w:t xml:space="preserve"> подписания </w:t>
      </w:r>
      <w:r w:rsidR="002F3628">
        <w:rPr>
          <w:rFonts w:cs="Times New Roman"/>
          <w:lang w:val="ru-RU"/>
        </w:rPr>
        <w:t xml:space="preserve">настоящего </w:t>
      </w:r>
      <w:r w:rsidRPr="00DC75F5">
        <w:rPr>
          <w:rFonts w:cs="Times New Roman"/>
        </w:rPr>
        <w:t>Соглашения</w:t>
      </w:r>
      <w:r w:rsidRPr="00DC75F5">
        <w:t>.</w:t>
      </w:r>
    </w:p>
    <w:p w14:paraId="40A04089" w14:textId="70705380" w:rsidR="00F45280" w:rsidRPr="00F45280" w:rsidRDefault="00F45280" w:rsidP="00F45280">
      <w:pPr>
        <w:pStyle w:val="Standard"/>
        <w:suppressAutoHyphens w:val="0"/>
        <w:ind w:firstLine="567"/>
        <w:jc w:val="both"/>
        <w:rPr>
          <w:lang w:val="ru-RU"/>
        </w:rPr>
      </w:pPr>
      <w:r>
        <w:rPr>
          <w:lang w:val="ru-RU"/>
        </w:rPr>
        <w:t>Указанны</w:t>
      </w:r>
      <w:r w:rsidR="008D3617">
        <w:rPr>
          <w:lang w:val="ru-RU"/>
        </w:rPr>
        <w:t>й</w:t>
      </w:r>
      <w:r>
        <w:rPr>
          <w:lang w:val="ru-RU"/>
        </w:rPr>
        <w:t xml:space="preserve"> земельный участок принадлежит Конце</w:t>
      </w:r>
      <w:r w:rsidR="004616B5">
        <w:rPr>
          <w:lang w:val="ru-RU"/>
        </w:rPr>
        <w:t>денту на праве собственности.</w:t>
      </w:r>
    </w:p>
    <w:p w14:paraId="0A858746" w14:textId="7CA1CC95" w:rsidR="00267A7B" w:rsidRPr="00816404"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816404">
        <w:t>Описание земельного участка, включая кадастровый номер, местонахождение, площадь, описание границ земельного</w:t>
      </w:r>
      <w:r w:rsidR="000065C8" w:rsidRPr="00816404">
        <w:t xml:space="preserve"> участка </w:t>
      </w:r>
      <w:r w:rsidR="00DC75F5" w:rsidRPr="00816404">
        <w:t xml:space="preserve">приведено в </w:t>
      </w:r>
      <w:r w:rsidR="00816404" w:rsidRPr="00816404">
        <w:t>Приложении №10</w:t>
      </w:r>
      <w:r w:rsidR="000065C8" w:rsidRPr="00816404">
        <w:t>.</w:t>
      </w:r>
    </w:p>
    <w:p w14:paraId="305759F7"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заключается на срок действия настоящего Соглашения</w:t>
      </w:r>
      <w:r>
        <w:t>.</w:t>
      </w:r>
    </w:p>
    <w:p w14:paraId="222331E6" w14:textId="2A932BD8" w:rsidR="000240B4" w:rsidRPr="00956699" w:rsidRDefault="00AB7AC8" w:rsidP="000240B4">
      <w:pPr>
        <w:ind w:firstLine="567"/>
        <w:jc w:val="both"/>
      </w:pPr>
      <w:r>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Прекращение настоящего Соглашения является основание</w:t>
      </w:r>
      <w:r>
        <w:t>м</w:t>
      </w:r>
      <w:r w:rsidRPr="00956699">
        <w:t xml:space="preserve"> для прекращения договора аренды земельного участка.</w:t>
      </w:r>
    </w:p>
    <w:p w14:paraId="3801C393"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 ВЛАДЕНИЕ, ПОЛЬЗОВАНИЕ И РАСПОРЯЖЕНИЕ ОБЪЕКТАМИ</w:t>
      </w:r>
    </w:p>
    <w:p w14:paraId="0056AE11"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ИМУЩЕСТВА, ПРЕДОСТАВЛЯЕМЫМИ КОНЦЕССИОНЕРУ</w:t>
      </w:r>
    </w:p>
    <w:p w14:paraId="186085B0"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w:t>
      </w:r>
    </w:p>
    <w:p w14:paraId="49F57D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w:t>
      </w:r>
    </w:p>
    <w:p w14:paraId="69E2CAF6" w14:textId="15EB268E"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A90E47">
        <w:t xml:space="preserve"> третьим лицам</w:t>
      </w:r>
      <w:r w:rsidRPr="00956699">
        <w:t>, в том числе передача таких объектов в субаренду.</w:t>
      </w:r>
    </w:p>
    <w:p w14:paraId="3C913A7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Передача Концессионером в залог или отчуждение объекта Соглашения не допускается.</w:t>
      </w:r>
    </w:p>
    <w:p w14:paraId="2A7D1E8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Недвижимое имущество, которое создано Концессионером </w:t>
      </w:r>
      <w:r>
        <w:t xml:space="preserve">с согласия </w:t>
      </w:r>
      <w:r w:rsidRPr="00956699">
        <w:t xml:space="preserve">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w:t>
      </w:r>
      <w:r w:rsidRPr="00956699">
        <w:lastRenderedPageBreak/>
        <w:t>собственностью Концедента. Стоимость такого имущества Концедентом возмещению не подлежит.</w:t>
      </w:r>
    </w:p>
    <w:p w14:paraId="5BBE3B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3F352682"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Риск случайной гибели или случайного повреждения объекта Соглашения и иного имущества несет Концессионер в период </w:t>
      </w:r>
      <w:r w:rsidR="00A773D2">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56699">
        <w:t>.</w:t>
      </w:r>
    </w:p>
    <w:p w14:paraId="5F4E839C" w14:textId="77777777" w:rsidR="000240B4" w:rsidRPr="00956699" w:rsidRDefault="000240B4" w:rsidP="000240B4">
      <w:pPr>
        <w:pStyle w:val="a9"/>
        <w:tabs>
          <w:tab w:val="left" w:pos="568"/>
        </w:tabs>
        <w:spacing w:before="0" w:beforeAutospacing="0" w:after="0" w:afterAutospacing="0"/>
        <w:ind w:left="567"/>
        <w:jc w:val="both"/>
      </w:pPr>
    </w:p>
    <w:p w14:paraId="621BE4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 ПОРЯДОК ПЕРЕДАЧИ КОНЦЕССИОНЕРОМ КОНЦЕДЕНТУ</w:t>
      </w:r>
    </w:p>
    <w:p w14:paraId="632CBEA3"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ОБЪЕКТОВ ИМУЩЕСТВА</w:t>
      </w:r>
    </w:p>
    <w:p w14:paraId="469A4F4D" w14:textId="51DC63B5"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и в состоянии пригодном для осуществления деятельности, указанном в</w:t>
      </w:r>
      <w:r w:rsidRPr="00956699">
        <w:rPr>
          <w:rStyle w:val="apple-converted-space"/>
        </w:rPr>
        <w:t> </w:t>
      </w:r>
      <w:hyperlink r:id="rId11" w:anchor="Par129#Par129" w:history="1">
        <w:r w:rsidRPr="00956699">
          <w:rPr>
            <w:rStyle w:val="a5"/>
          </w:rPr>
          <w:t>пункте 1</w:t>
        </w:r>
      </w:hyperlink>
      <w:r w:rsidRPr="00956699">
        <w:rPr>
          <w:rStyle w:val="apple-converted-space"/>
        </w:rPr>
        <w:t> </w:t>
      </w:r>
      <w:r w:rsidRPr="00956699">
        <w:t>настоящего Соглашения.</w:t>
      </w:r>
    </w:p>
    <w:p w14:paraId="5F90CB96" w14:textId="063F83F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Передача Концессионером Концеденту </w:t>
      </w:r>
      <w:r>
        <w:t>объектов, указанных в пунктах 5</w:t>
      </w:r>
      <w:r w:rsidR="00804310" w:rsidRPr="00804310">
        <w:t>7</w:t>
      </w:r>
      <w:r w:rsidRPr="00956699">
        <w:t>, 5</w:t>
      </w:r>
      <w:r w:rsidR="00804310">
        <w:t>8</w:t>
      </w:r>
      <w:r w:rsidRPr="00956699">
        <w:t xml:space="preserve"> настоящего Соглашения, осуществляется по акту приема-передачи, подписываемому Сторонами.</w:t>
      </w:r>
    </w:p>
    <w:p w14:paraId="50DF12F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передает Концеденту документы, относящиеся к передаваемому объекту Соглашения, в том числе </w:t>
      </w:r>
      <w:r>
        <w:t>проектную</w:t>
      </w:r>
      <w:r w:rsidRPr="00956699">
        <w:t xml:space="preserve">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w:t>
      </w:r>
      <w:r w:rsidRPr="00956699">
        <w:lastRenderedPageBreak/>
        <w:t>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VIII. ПОРЯДОК ОСУЩЕСТВЛЕНИЯ КОНЦЕССИОНЕРОМ</w:t>
      </w:r>
    </w:p>
    <w:p w14:paraId="26B1EDF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ДЕЯТЕЛЬНОСТИ, ПРЕДУСМОТРЕННОЙ СОГЛАШЕНИЕМ</w:t>
      </w:r>
    </w:p>
    <w:p w14:paraId="1302FF44"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56699">
        <w:rPr>
          <w:rStyle w:val="apple-converted-space"/>
        </w:rPr>
        <w:t> </w:t>
      </w:r>
      <w:r w:rsidRPr="00956699">
        <w:t>пункте 1</w:t>
      </w:r>
      <w:r w:rsidRPr="00956699">
        <w:rPr>
          <w:rStyle w:val="apple-converted-space"/>
        </w:rPr>
        <w:t> </w:t>
      </w:r>
      <w:r w:rsidRPr="00956699">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5F4BE156"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w:t>
      </w:r>
      <w:r w:rsidRPr="00023A5B">
        <w:t>Федерации</w:t>
      </w:r>
      <w:r w:rsidR="008747EB" w:rsidRPr="008747EB">
        <w:t xml:space="preserve"> </w:t>
      </w:r>
      <w:r w:rsidR="008747EB">
        <w:t>, а также осуществлять тезническое обслуживание объекта настоящего Соглашения.</w:t>
      </w:r>
    </w:p>
    <w:p w14:paraId="3C07EAD3" w14:textId="49246400"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обязан осуществлять деятельность, указанную в</w:t>
      </w:r>
      <w:r w:rsidRPr="00023A5B">
        <w:rPr>
          <w:rStyle w:val="apple-converted-space"/>
        </w:rPr>
        <w:t> </w:t>
      </w:r>
      <w:hyperlink r:id="rId12" w:anchor="Par129#Par129" w:history="1">
        <w:r w:rsidRPr="00023A5B">
          <w:rPr>
            <w:rStyle w:val="a5"/>
            <w:color w:val="auto"/>
          </w:rPr>
          <w:t>пункте 1</w:t>
        </w:r>
      </w:hyperlink>
      <w:r w:rsidRPr="00023A5B">
        <w:t xml:space="preserve"> настоящего Соглашения, с момента, установленного п</w:t>
      </w:r>
      <w:r>
        <w:t>унктом</w:t>
      </w:r>
      <w:r w:rsidRPr="00023A5B">
        <w:t xml:space="preserve"> </w:t>
      </w:r>
      <w:r w:rsidR="00804310" w:rsidRPr="00804310">
        <w:t>32</w:t>
      </w:r>
      <w:r w:rsidRPr="00023A5B">
        <w:t xml:space="preserve"> настоящего Соглашения до окончания срока </w:t>
      </w:r>
      <w:r>
        <w:t xml:space="preserve">действия </w:t>
      </w:r>
      <w:r w:rsidRPr="00023A5B">
        <w:t>настоящего Соглашения.</w:t>
      </w:r>
    </w:p>
    <w:p w14:paraId="16C8740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имеет право исполнять</w:t>
      </w:r>
      <w:r w:rsidRPr="00956699">
        <w:t xml:space="preserve"> настоящее Соглашение, включая осуществление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t>Баргузинский</w:t>
      </w:r>
      <w:r>
        <w:t xml:space="preserve"> </w:t>
      </w:r>
      <w:r w:rsidRPr="00956699">
        <w:t>район» льготы по оплате товаров, работ и услуг.</w:t>
      </w:r>
    </w:p>
    <w:p w14:paraId="0A062D3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EA586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519AC29C"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w:t>
      </w:r>
      <w:r>
        <w:t xml:space="preserve"> </w:t>
      </w:r>
      <w:r w:rsidRPr="00956699">
        <w:t xml:space="preserve">№ 1188 «Об утверждении требований к банковской гарантии, предоставляемой в случае, если объектом концессионного соглашения являются объекты </w:t>
      </w:r>
      <w:r>
        <w:t>теплоснабжения</w:t>
      </w:r>
      <w:r w:rsidRPr="00956699">
        <w:t>,</w:t>
      </w:r>
      <w:r w:rsidR="00804310">
        <w:t xml:space="preserve"> централизованные системы горячего водоснабжения, холодного водоснабжени и (или) водоотведения,</w:t>
      </w:r>
      <w:r w:rsidRPr="00956699">
        <w:t xml:space="preserve"> отдельные объекты таких систем</w:t>
      </w:r>
      <w:r w:rsidRPr="00023A5B">
        <w:t xml:space="preserve">». </w:t>
      </w:r>
      <w:r w:rsidR="00AA38ED">
        <w:t>Банковская гарантия предо</w:t>
      </w:r>
      <w:r w:rsidR="00E60C40">
        <w:t>с</w:t>
      </w:r>
      <w:r w:rsidR="00AA38ED">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023A5B">
        <w:t xml:space="preserve">Размер банковской </w:t>
      </w:r>
      <w:r w:rsidRPr="00023A5B">
        <w:lastRenderedPageBreak/>
        <w:t>гарантии определяется в размере 5%</w:t>
      </w:r>
      <w:r w:rsidRPr="00023A5B">
        <w:rPr>
          <w:rFonts w:eastAsia="Calibri"/>
          <w:lang w:eastAsia="en-US"/>
        </w:rPr>
        <w:t xml:space="preserve"> от объема инвестиций в создание и реконструкцию объектов концессионного соглашения</w:t>
      </w:r>
      <w:r w:rsidRPr="00023A5B">
        <w:rPr>
          <w:color w:val="000000"/>
        </w:rPr>
        <w:t xml:space="preserve"> на соответствующий год</w:t>
      </w:r>
      <w:bookmarkStart w:id="1" w:name="_GoBack"/>
      <w:bookmarkEnd w:id="1"/>
      <w:r w:rsidRPr="00023A5B">
        <w:rPr>
          <w:rFonts w:eastAsia="Calibri"/>
          <w:lang w:eastAsia="en-US"/>
        </w:rPr>
        <w:t>.</w:t>
      </w:r>
    </w:p>
    <w:p w14:paraId="7B6AD14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 осуществлении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Pr>
          <w:color w:val="000000"/>
        </w:rPr>
        <w:t>теплоснабжения, водоснабжения и водоотведения</w:t>
      </w:r>
      <w:r w:rsidRPr="00956699">
        <w:t xml:space="preserve">), определенные в соответствии с нормативными правовыми актами Российской Федерации в сфере </w:t>
      </w:r>
      <w:r>
        <w:rPr>
          <w:color w:val="000000"/>
        </w:rPr>
        <w:t>теплоснабжения, водоснабжения и водоотведения</w:t>
      </w:r>
      <w:r>
        <w:t xml:space="preserve"> </w:t>
      </w:r>
      <w:r w:rsidRPr="00956699">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t>Баргузинский</w:t>
      </w:r>
      <w:r w:rsidRPr="00956699">
        <w:t xml:space="preserve"> район».</w:t>
      </w:r>
    </w:p>
    <w:p w14:paraId="7F400FC4" w14:textId="1B2E58C4"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По соглашению Сторон и по согласованию в порядке, утверждаемом Правительством Российской Федерации в сфере </w:t>
      </w:r>
      <w:r>
        <w:rPr>
          <w:color w:val="000000"/>
        </w:rPr>
        <w:t>теплоснабжения, водоснабжения и водоотведения</w:t>
      </w:r>
      <w:r w:rsidRPr="00956699">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t>Баргузинский</w:t>
      </w:r>
      <w:r w:rsidRPr="00956699">
        <w:t xml:space="preserve"> район».</w:t>
      </w:r>
    </w:p>
    <w:p w14:paraId="57A9D0C2"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56699" w:rsidRDefault="000240B4" w:rsidP="000240B4">
      <w:pPr>
        <w:pStyle w:val="a9"/>
        <w:tabs>
          <w:tab w:val="left" w:pos="567"/>
          <w:tab w:val="left" w:pos="993"/>
        </w:tabs>
        <w:spacing w:before="0" w:beforeAutospacing="0" w:after="0" w:afterAutospacing="0"/>
        <w:jc w:val="both"/>
      </w:pPr>
    </w:p>
    <w:p w14:paraId="2A4F1D10"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IX</w:t>
      </w:r>
      <w:r w:rsidRPr="00956699">
        <w:t>.</w:t>
      </w:r>
      <w:r w:rsidRPr="00956699">
        <w:rPr>
          <w:rStyle w:val="apple-converted-space"/>
        </w:rPr>
        <w:t> </w:t>
      </w:r>
      <w:r w:rsidRPr="00956699">
        <w:t>СРОКИ ПО НАСТОЯЩЕМУ СОГЛАШЕНИЮ</w:t>
      </w:r>
    </w:p>
    <w:p w14:paraId="6543A910" w14:textId="738A2ECC" w:rsidR="00C43CDF" w:rsidRPr="00C43CDF" w:rsidRDefault="000240B4" w:rsidP="00C43CDF">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Настоящее Соглашение вступает в силу со </w:t>
      </w:r>
      <w:r w:rsidR="00C43CDF">
        <w:t xml:space="preserve">дня </w:t>
      </w:r>
      <w:r w:rsidR="00C43CDF" w:rsidRPr="00C43CDF">
        <w:t>его подписания и действует в течение 10 (десяти) лет.</w:t>
      </w:r>
    </w:p>
    <w:p w14:paraId="749F36B6" w14:textId="4A66CFEE" w:rsidR="000240B4" w:rsidRPr="00956699" w:rsidRDefault="000240B4" w:rsidP="001C51CE">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Срок передачи Концессионером Концеденту объекта Соглашения </w:t>
      </w:r>
      <w:r>
        <w:t xml:space="preserve">и </w:t>
      </w:r>
      <w:r w:rsidRPr="00956699">
        <w:t>иного имущества - в течение десяти календарных дней с момента прекращения действия Соглашения.</w:t>
      </w:r>
    </w:p>
    <w:p w14:paraId="56886BC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использования (эксплуатации) Концессионеро</w:t>
      </w:r>
      <w:r>
        <w:t>м объекта Соглашения - в течение</w:t>
      </w:r>
      <w:r w:rsidRPr="00956699">
        <w:t xml:space="preserve"> всего срока действия Соглашения.</w:t>
      </w:r>
    </w:p>
    <w:p w14:paraId="0F3575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деятельности, указанной в пункте 1 н</w:t>
      </w:r>
      <w:r>
        <w:t>астоящего Соглашения – в течение</w:t>
      </w:r>
      <w:r w:rsidRPr="00956699">
        <w:t xml:space="preserve"> </w:t>
      </w:r>
      <w:r>
        <w:t>семи</w:t>
      </w:r>
      <w:r w:rsidRPr="00956699">
        <w:t xml:space="preserve"> лет со дня подписания настоящего Соглашения и передачи объекта Соглашения по акту приема передачи.</w:t>
      </w:r>
    </w:p>
    <w:p w14:paraId="10F65069"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Pr="00956699">
        <w:t>. ПЛАТА ПО СОГЛАШЕНИЮ</w:t>
      </w:r>
    </w:p>
    <w:p w14:paraId="0A3947FA" w14:textId="648BD028" w:rsidR="000240B4" w:rsidRPr="00D61A60" w:rsidRDefault="00475D0D" w:rsidP="000240B4">
      <w:pPr>
        <w:pStyle w:val="a9"/>
        <w:numPr>
          <w:ilvl w:val="0"/>
          <w:numId w:val="38"/>
        </w:numPr>
        <w:tabs>
          <w:tab w:val="left" w:pos="567"/>
          <w:tab w:val="left" w:pos="993"/>
        </w:tabs>
        <w:spacing w:before="0" w:beforeAutospacing="0" w:after="0" w:afterAutospacing="0"/>
        <w:ind w:left="0" w:firstLine="567"/>
        <w:jc w:val="both"/>
      </w:pPr>
      <w:r>
        <w:t>Концессионная плата по данному концессионному соглашению</w:t>
      </w:r>
      <w:r>
        <w:rPr>
          <w:color w:val="000000"/>
        </w:rPr>
        <w:t xml:space="preserve"> </w:t>
      </w:r>
      <w:r>
        <w:t>составляет 0 (ноль) рублей.</w:t>
      </w:r>
    </w:p>
    <w:p w14:paraId="528AF645"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w:t>
      </w:r>
      <w:r w:rsidRPr="00956699">
        <w:t>. ПОРЯДОК ОСУЩЕСТВЛЕНИЯ КОНЦЕДЕНТОМ КОНТРОЛЯ ЗА СОБЛЮДЕНИЕМ КОНЦЕССИОНЕРОМ УСЛОВИЙ НАСТОЯЩЕГО СОГЛАШЕНИЯ</w:t>
      </w:r>
    </w:p>
    <w:p w14:paraId="554FA220" w14:textId="2FD58FA4"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8D021C">
        <w:t xml:space="preserve">Права и обязанности Концедента осуществляются </w:t>
      </w:r>
      <w:r w:rsidR="000E3FA4" w:rsidRPr="008D021C">
        <w:t>МКУ «Баргузинский районный комитет имущественных отношений»</w:t>
      </w:r>
      <w:r w:rsidRPr="008D021C">
        <w:rPr>
          <w:rFonts w:eastAsia="Times New Roman CYR"/>
          <w:color w:val="000000"/>
        </w:rPr>
        <w:t xml:space="preserve"> в соответствии с законодательством Российской Федерации, законодательством Республики</w:t>
      </w:r>
      <w:r>
        <w:rPr>
          <w:rFonts w:eastAsia="Times New Roman CYR"/>
          <w:color w:val="000000"/>
        </w:rPr>
        <w:t xml:space="preserve"> Бурятия и нормативными актами </w:t>
      </w:r>
      <w:r w:rsidRPr="00991524">
        <w:rPr>
          <w:rFonts w:eastAsia="Times New Roman CYR"/>
          <w:color w:val="000000"/>
        </w:rPr>
        <w:t xml:space="preserve">Администрации </w:t>
      </w:r>
      <w:r>
        <w:rPr>
          <w:rFonts w:eastAsia="Times New Roman CYR"/>
          <w:color w:val="000000"/>
        </w:rPr>
        <w:t>муниципального образования «</w:t>
      </w:r>
      <w:r w:rsidR="000E3FA4">
        <w:rPr>
          <w:rFonts w:eastAsia="Times New Roman CYR"/>
          <w:color w:val="000000"/>
        </w:rPr>
        <w:t>Баргузинского</w:t>
      </w:r>
      <w:r w:rsidRPr="00991524">
        <w:rPr>
          <w:rFonts w:eastAsia="Times New Roman CYR"/>
          <w:color w:val="000000"/>
        </w:rPr>
        <w:t xml:space="preserve"> район</w:t>
      </w:r>
      <w:r>
        <w:rPr>
          <w:rFonts w:eastAsia="Times New Roman CYR"/>
          <w:color w:val="000000"/>
        </w:rPr>
        <w:t>»</w:t>
      </w:r>
      <w:r w:rsidRPr="00956699">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7777777"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в течение срока его действия.</w:t>
      </w:r>
    </w:p>
    <w:p w14:paraId="3223158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956699" w:rsidRDefault="0044082A" w:rsidP="0044082A">
      <w:pPr>
        <w:pStyle w:val="a9"/>
        <w:tabs>
          <w:tab w:val="left" w:pos="993"/>
        </w:tabs>
        <w:spacing w:before="0" w:beforeAutospacing="0" w:after="0" w:afterAutospacing="0"/>
        <w:ind w:firstLine="567"/>
        <w:jc w:val="both"/>
      </w:pPr>
      <w: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не вправе вмешиваться в осуществление хозяйственной деятельности Концессионера.</w:t>
      </w:r>
    </w:p>
    <w:p w14:paraId="4E8AD49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w:t>
      </w:r>
      <w:r>
        <w:t xml:space="preserve"> </w:t>
      </w:r>
      <w:r w:rsidRPr="00956699">
        <w:t xml:space="preserve">обязан сообщить об этом </w:t>
      </w:r>
      <w:r w:rsidRPr="00956699">
        <w:lastRenderedPageBreak/>
        <w:t>Концессионеру в течение двух календарных дней с даты обнаружения указанных нарушений.</w:t>
      </w:r>
    </w:p>
    <w:p w14:paraId="41401D5B" w14:textId="77777777" w:rsidR="00306AF0" w:rsidRDefault="000240B4" w:rsidP="00D21C3C">
      <w:pPr>
        <w:pStyle w:val="a9"/>
        <w:numPr>
          <w:ilvl w:val="0"/>
          <w:numId w:val="38"/>
        </w:numPr>
        <w:tabs>
          <w:tab w:val="left" w:pos="567"/>
          <w:tab w:val="left" w:pos="993"/>
        </w:tabs>
        <w:spacing w:before="0" w:beforeAutospacing="0" w:after="0" w:afterAutospacing="0"/>
        <w:ind w:left="0" w:firstLine="567"/>
        <w:jc w:val="both"/>
      </w:pPr>
      <w:r w:rsidRPr="00956699">
        <w:t>Результаты осуществления контроля за соблюдением концессионером условий концессионного соглашения оформляются актом о результатах контроля.</w:t>
      </w:r>
      <w:r>
        <w:t xml:space="preserve"> </w:t>
      </w:r>
    </w:p>
    <w:p w14:paraId="150784F7" w14:textId="3F590459" w:rsidR="00306AF0" w:rsidRDefault="000240B4" w:rsidP="00306AF0">
      <w:pPr>
        <w:pStyle w:val="a9"/>
        <w:widowControl w:val="0"/>
        <w:tabs>
          <w:tab w:val="left" w:pos="567"/>
          <w:tab w:val="left" w:pos="993"/>
        </w:tabs>
        <w:spacing w:before="0" w:beforeAutospacing="0" w:after="0" w:afterAutospacing="0"/>
        <w:ind w:firstLine="567"/>
        <w:jc w:val="both"/>
      </w:pPr>
      <w:r w:rsidRPr="00E02120">
        <w:t>Акт о результатах контроля подлежит размещению Концедентом в течение</w:t>
      </w:r>
      <w:r>
        <w:t xml:space="preserve"> </w:t>
      </w:r>
      <w:r w:rsidRPr="00E02120">
        <w:t>5 рабочих дней со дня</w:t>
      </w:r>
      <w:r w:rsidR="00966B1C">
        <w:t xml:space="preserve"> составления указанного акта на</w:t>
      </w:r>
      <w:r w:rsidRPr="00E02120">
        <w:t xml:space="preserve"> официальном сайте</w:t>
      </w:r>
      <w:r>
        <w:t xml:space="preserve"> </w:t>
      </w:r>
      <w:r w:rsidRPr="00E02120">
        <w:t>Концедента. Доступ к указанному акту обеспечивается в</w:t>
      </w:r>
      <w:r>
        <w:t xml:space="preserve"> </w:t>
      </w:r>
      <w:r w:rsidRPr="00E02120">
        <w:t>течение срока действия настоящего Соглашения и после дня окончания его</w:t>
      </w:r>
      <w:r w:rsidR="0006390A">
        <w:t xml:space="preserve"> </w:t>
      </w:r>
      <w:r w:rsidRPr="00E02120">
        <w:t>срока действия в течение 3 лет.</w:t>
      </w:r>
      <w:r w:rsidRPr="00956699">
        <w:t xml:space="preserve"> </w:t>
      </w:r>
      <w:r w:rsidR="00306AF0">
        <w:t xml:space="preserve"> </w:t>
      </w:r>
    </w:p>
    <w:p w14:paraId="1C888C76" w14:textId="5C84A789" w:rsidR="000240B4" w:rsidRPr="00956699" w:rsidRDefault="00306AF0" w:rsidP="00306AF0">
      <w:pPr>
        <w:pStyle w:val="a9"/>
        <w:widowControl w:val="0"/>
        <w:tabs>
          <w:tab w:val="left" w:pos="567"/>
          <w:tab w:val="left" w:pos="993"/>
        </w:tabs>
        <w:spacing w:before="0" w:beforeAutospacing="0" w:after="0" w:afterAutospacing="0"/>
        <w:ind w:firstLine="567"/>
        <w:jc w:val="both"/>
      </w:pPr>
      <w:r>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56699" w:rsidRDefault="000240B4" w:rsidP="000240B4">
      <w:pPr>
        <w:pStyle w:val="a9"/>
        <w:tabs>
          <w:tab w:val="left" w:pos="567"/>
          <w:tab w:val="left" w:pos="993"/>
        </w:tabs>
        <w:spacing w:before="0" w:beforeAutospacing="0" w:after="0" w:afterAutospacing="0"/>
        <w:ind w:left="567"/>
        <w:jc w:val="both"/>
      </w:pPr>
    </w:p>
    <w:p w14:paraId="7F7B8D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XII</w:t>
      </w:r>
      <w:r w:rsidRPr="00956699">
        <w:t>. ОТВЕТСТВЕННОСТЬ СТОРОН</w:t>
      </w:r>
    </w:p>
    <w:p w14:paraId="42034607"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нарушения требований, указанных в настоящем разделе Соглашения, Концедент</w:t>
      </w:r>
      <w:r>
        <w:t xml:space="preserve"> </w:t>
      </w:r>
      <w:r w:rsidRPr="00956699">
        <w:t xml:space="preserve">обязан в течение </w:t>
      </w:r>
      <w:r>
        <w:t>пяти</w:t>
      </w:r>
      <w:r w:rsidRPr="00956699">
        <w:t xml:space="preserve">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w:t>
      </w:r>
      <w:r>
        <w:t>, если иной срок не указан в требовании</w:t>
      </w:r>
      <w:r w:rsidRPr="00956699">
        <w:t>.</w:t>
      </w:r>
    </w:p>
    <w:p w14:paraId="4FC2FB8C" w14:textId="31E2FCD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w:t>
      </w:r>
      <w:r>
        <w:t>ний, предусмотренном пунктом</w:t>
      </w:r>
      <w:r w:rsidR="00D61A60">
        <w:t xml:space="preserve"> 105</w:t>
      </w:r>
      <w:r>
        <w:t xml:space="preserve"> </w:t>
      </w:r>
      <w:r w:rsidRPr="00956699">
        <w:t>настоящего Соглашения.</w:t>
      </w:r>
    </w:p>
    <w:p w14:paraId="0638FE9B"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предоставляемых услуг по поставке </w:t>
      </w:r>
      <w:r>
        <w:rPr>
          <w:color w:val="000000"/>
        </w:rPr>
        <w:t>теплоснабжения, водоснабжения и водоотведения</w:t>
      </w:r>
      <w:r>
        <w:t xml:space="preserve"> </w:t>
      </w:r>
      <w:r w:rsidRPr="00956699">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работ по созданию и реконструкции объекта Соглашения в течении </w:t>
      </w:r>
      <w:r>
        <w:t>сем</w:t>
      </w:r>
      <w:r w:rsidRPr="00956699">
        <w:t>и лет со дня передачи объекта Соглашения.</w:t>
      </w:r>
    </w:p>
    <w:p w14:paraId="1071D85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589282D5"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w:t>
      </w:r>
      <w:r w:rsidRPr="00956699">
        <w:lastRenderedPageBreak/>
        <w:t xml:space="preserve">Концессионером обязательств, установленных </w:t>
      </w:r>
      <w:r w:rsidR="000D5344">
        <w:t xml:space="preserve">пунктами 13, 22, 8.6, </w:t>
      </w:r>
      <w:r w:rsidR="0033376A">
        <w:t>81</w:t>
      </w:r>
      <w:r w:rsidR="000D5344">
        <w:t xml:space="preserve">, </w:t>
      </w:r>
      <w:r w:rsidR="0033376A">
        <w:t>89</w:t>
      </w:r>
      <w:r w:rsidR="000D5344">
        <w:t xml:space="preserve">, </w:t>
      </w:r>
      <w:r w:rsidR="0033376A">
        <w:t>90</w:t>
      </w:r>
      <w:r w:rsidR="000D5344">
        <w:t xml:space="preserve"> </w:t>
      </w:r>
      <w:r w:rsidRPr="00956699">
        <w:t>настоящ</w:t>
      </w:r>
      <w:r w:rsidR="000D5344">
        <w:t>его Соглашения</w:t>
      </w:r>
      <w:r w:rsidRPr="00956699">
        <w:t xml:space="preserve">, в том числе в случае нарушения сроков исполнения указанных обязательств. </w:t>
      </w:r>
    </w:p>
    <w:p w14:paraId="3A5C1015" w14:textId="77777777" w:rsidR="000240B4" w:rsidRDefault="000240B4" w:rsidP="000240B4">
      <w:pPr>
        <w:pStyle w:val="a9"/>
        <w:tabs>
          <w:tab w:val="left" w:pos="0"/>
        </w:tabs>
        <w:spacing w:before="0" w:beforeAutospacing="0" w:after="0" w:afterAutospacing="0"/>
        <w:jc w:val="both"/>
      </w:pPr>
      <w:r w:rsidRPr="00956699">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Неустойка должна быть выплачена в течение 15 (пятнадцати) календарных дней после рассмотрения претензии.</w:t>
      </w:r>
    </w:p>
    <w:p w14:paraId="081ED14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t xml:space="preserve"> </w:t>
      </w:r>
      <w:r w:rsidRPr="00956699">
        <w:t>Неустойка может быть взыскана в судебном порядке, в случае ее неоплаты в установленный срок.</w:t>
      </w:r>
    </w:p>
    <w:p w14:paraId="214FF4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56699" w:rsidRDefault="000240B4" w:rsidP="000240B4">
      <w:pPr>
        <w:pStyle w:val="a9"/>
        <w:tabs>
          <w:tab w:val="left" w:pos="567"/>
          <w:tab w:val="left" w:pos="993"/>
        </w:tabs>
        <w:spacing w:before="0" w:beforeAutospacing="0" w:after="0" w:afterAutospacing="0"/>
        <w:ind w:left="1070"/>
      </w:pPr>
    </w:p>
    <w:p w14:paraId="0786723D" w14:textId="77777777" w:rsidR="000240B4" w:rsidRPr="00956699" w:rsidRDefault="000240B4" w:rsidP="000240B4">
      <w:pPr>
        <w:pStyle w:val="a9"/>
        <w:tabs>
          <w:tab w:val="left" w:pos="567"/>
          <w:tab w:val="left" w:pos="993"/>
        </w:tabs>
        <w:spacing w:before="0" w:beforeAutospacing="0" w:after="0" w:afterAutospacing="0"/>
        <w:ind w:left="1070"/>
        <w:jc w:val="center"/>
      </w:pPr>
      <w:r w:rsidRPr="00956699">
        <w:rPr>
          <w:lang w:val="en-US"/>
        </w:rPr>
        <w:t>XIII</w:t>
      </w:r>
      <w:r w:rsidRPr="00956699">
        <w:t>. ПОРЯДОК ВЗАИМОДЕЙСТВИЯ СТОРОН ПРИ НАСТУПЛЕНИИ ОБСТОЯТЕЛЬСТВ НЕПРЕОДОЛИМОЙ СИЛЫ</w:t>
      </w:r>
    </w:p>
    <w:p w14:paraId="4BD9371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956699" w:rsidRDefault="000240B4" w:rsidP="000240B4">
      <w:pPr>
        <w:pStyle w:val="a9"/>
        <w:tabs>
          <w:tab w:val="num" w:pos="426"/>
          <w:tab w:val="left" w:pos="567"/>
          <w:tab w:val="left" w:pos="993"/>
        </w:tabs>
        <w:spacing w:before="0" w:beforeAutospacing="0" w:after="0" w:afterAutospacing="0"/>
        <w:ind w:firstLine="567"/>
        <w:jc w:val="center"/>
      </w:pPr>
      <w:r w:rsidRPr="00956699">
        <w:rPr>
          <w:lang w:val="en-US"/>
        </w:rPr>
        <w:t>XIV</w:t>
      </w:r>
      <w:r w:rsidRPr="00956699">
        <w:t>. ИЗМЕНЕНИЕ СОГЛАШЕНИЯ</w:t>
      </w:r>
    </w:p>
    <w:p w14:paraId="4CA5CB20" w14:textId="578C3EBC"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2321CE">
        <w:t>Настоящее Соглашение может быть изменено по соглашению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за исключением случаев, предусмотренных решением муниципального образования «Баргузинский район».</w:t>
      </w:r>
    </w:p>
    <w:p w14:paraId="0F6E7267" w14:textId="77777777" w:rsidR="000240B4" w:rsidRDefault="000240B4" w:rsidP="000240B4">
      <w:pPr>
        <w:pStyle w:val="a9"/>
        <w:tabs>
          <w:tab w:val="num" w:pos="426"/>
          <w:tab w:val="left" w:pos="567"/>
          <w:tab w:val="num" w:pos="851"/>
          <w:tab w:val="left" w:pos="993"/>
        </w:tabs>
        <w:spacing w:before="0" w:beforeAutospacing="0" w:after="0" w:afterAutospacing="0"/>
        <w:ind w:firstLine="567"/>
        <w:jc w:val="both"/>
      </w:pPr>
      <w:r w:rsidRPr="00956699">
        <w:t>Изменение настоящего Соглашения осуществляется в письменной форме.</w:t>
      </w:r>
    </w:p>
    <w:p w14:paraId="1B27A2D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5A9F38F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29596FA4" w14:textId="24338B5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DC3FDC">
        <w:t>Изменение условий настоящего Соглашения, определенные на о</w:t>
      </w:r>
      <w:r w:rsidR="000E69B1">
        <w:t>с</w:t>
      </w:r>
      <w:r w:rsidR="00DC3FDC">
        <w:t xml:space="preserve">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за исключением случаев, если такие изменения не приведут к изменению условий финансового участия концедента в части </w:t>
      </w:r>
      <w:r w:rsidR="007732E2">
        <w:t>ис</w:t>
      </w:r>
      <w:r w:rsidR="00DC3FDC">
        <w:t>пользуемых в концессионном соглашении форм финансового участия концессионера и (или) общего размера денежных обязательств концедента в рамках финансового участия концедента и (или) переноса сроков осуществления финансов</w:t>
      </w:r>
      <w:r w:rsidR="000E69B1">
        <w:t>о</w:t>
      </w:r>
      <w:r w:rsidR="00DC3FDC">
        <w:t>го участия концедента на более ранний срок. Согласие антимонопольного органа получается в порядке и на условиях, утверждаемых Правительством Российской Федерации</w:t>
      </w:r>
      <w:r w:rsidRPr="00956699">
        <w:t>.</w:t>
      </w:r>
    </w:p>
    <w:p w14:paraId="671CAF7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XV</w:t>
      </w:r>
      <w:r w:rsidRPr="00956699">
        <w:t>. ПРЕКРАЩЕНИЕ СОГЛАШЕНИЯ</w:t>
      </w:r>
    </w:p>
    <w:p w14:paraId="02E2C7D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прекращается:</w:t>
      </w:r>
    </w:p>
    <w:p w14:paraId="511A51A9"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а) по истечении срока действия;</w:t>
      </w:r>
    </w:p>
    <w:p w14:paraId="79BB9B35"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б) по соглашению Сторон;</w:t>
      </w:r>
    </w:p>
    <w:p w14:paraId="2D3E36CB"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на основании судебного решения о досрочном расторжении.</w:t>
      </w:r>
    </w:p>
    <w:p w14:paraId="46C8CB0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Концессионером условий настоящего Соглашения относятся:</w:t>
      </w:r>
    </w:p>
    <w:p w14:paraId="2A474F8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а) использование (эксплуатация) объекта Соглашения в целях, не установленных настоящим Соглашением;</w:t>
      </w:r>
    </w:p>
    <w:p w14:paraId="0CC21B07"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б) нарушение установленного настоящим Соглашением порядка использования (эксплуатации) объекта Соглашения;</w:t>
      </w:r>
    </w:p>
    <w:p w14:paraId="0D93852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в) неисполнение или ненадлежащее исполнение Концессионером обязательств, указанных в разделе</w:t>
      </w:r>
      <w:r w:rsidRPr="00956699">
        <w:rPr>
          <w:rStyle w:val="apple-converted-space"/>
        </w:rPr>
        <w:t> </w:t>
      </w:r>
      <w:r w:rsidRPr="00956699">
        <w:rPr>
          <w:lang w:val="en-US"/>
        </w:rPr>
        <w:t>III</w:t>
      </w:r>
      <w:r w:rsidRPr="00956699">
        <w:rPr>
          <w:rStyle w:val="apple-converted-space"/>
        </w:rPr>
        <w:t> </w:t>
      </w:r>
      <w:r w:rsidRPr="00956699">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lastRenderedPageBreak/>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t xml:space="preserve">тепловой энергии, холодной </w:t>
      </w:r>
      <w:r w:rsidRPr="00956699">
        <w:t>воды</w:t>
      </w:r>
      <w:r>
        <w:t xml:space="preserve"> и водоотведению</w:t>
      </w:r>
      <w:r w:rsidRPr="00956699">
        <w:t>,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д) неисполнение или ненадлежащее исполнение Концессионером обязательств, указанных в разделе</w:t>
      </w:r>
      <w:r w:rsidRPr="00956699">
        <w:rPr>
          <w:rStyle w:val="apple-converted-space"/>
        </w:rPr>
        <w:t> </w:t>
      </w:r>
      <w:r w:rsidRPr="00956699">
        <w:rPr>
          <w:rStyle w:val="apple-converted-space"/>
          <w:lang w:val="en-US"/>
        </w:rPr>
        <w:t>V</w:t>
      </w:r>
      <w:r w:rsidRPr="00956699">
        <w:rPr>
          <w:lang w:val="en-US"/>
        </w:rPr>
        <w:t>III</w:t>
      </w:r>
      <w:r w:rsidRPr="00956699">
        <w:rPr>
          <w:rStyle w:val="apple-converted-space"/>
        </w:rPr>
        <w:t> </w:t>
      </w:r>
      <w:r w:rsidRPr="00956699">
        <w:t>настоящего Соглашения.</w:t>
      </w:r>
    </w:p>
    <w:p w14:paraId="4B90940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е) нарушение установленных настоящим Соглашением сроков создания и реконструкции объекта соглашения.</w:t>
      </w:r>
    </w:p>
    <w:p w14:paraId="048AE7F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ж) непредставление установленной настоящим Соглашением отчетности, в течени</w:t>
      </w:r>
      <w:r>
        <w:t>е</w:t>
      </w:r>
      <w:r w:rsidRPr="00956699">
        <w:t xml:space="preserve"> одного года. </w:t>
      </w:r>
    </w:p>
    <w:p w14:paraId="5FF0F2DF" w14:textId="4AC86363"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C85C3D">
        <w:t>В случае досрочного прекращения настоящего Соглашения стороны вправе потребовать возмещения своих расходов по настоящему Соглашению.</w:t>
      </w:r>
    </w:p>
    <w:p w14:paraId="0499B86A" w14:textId="71682B3B" w:rsidR="00C85C3D" w:rsidRDefault="00C85C3D" w:rsidP="00C85C3D">
      <w:pPr>
        <w:pStyle w:val="a9"/>
        <w:tabs>
          <w:tab w:val="left" w:pos="567"/>
          <w:tab w:val="left" w:pos="993"/>
        </w:tabs>
        <w:spacing w:before="0" w:beforeAutospacing="0" w:after="0" w:afterAutospacing="0"/>
        <w:ind w:firstLine="567"/>
        <w:jc w:val="both"/>
      </w:pPr>
      <w: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возмещенных ему на момент окончания срока действия Соглашения, приведен в приложении №5.</w:t>
      </w:r>
    </w:p>
    <w:p w14:paraId="10A0D4B6" w14:textId="77777777" w:rsidR="00C85C3D" w:rsidRDefault="00C85C3D" w:rsidP="00C85C3D">
      <w:pPr>
        <w:pStyle w:val="a9"/>
        <w:tabs>
          <w:tab w:val="left" w:pos="567"/>
          <w:tab w:val="left" w:pos="993"/>
        </w:tabs>
        <w:spacing w:before="0" w:beforeAutospacing="0" w:after="0" w:afterAutospacing="0"/>
        <w:ind w:firstLine="567"/>
        <w:jc w:val="both"/>
      </w:pPr>
      <w:r>
        <w:t>Возмещение расходов по настоящему Соглашению осуществляется на основании заключенного между Концессионером и Концедентом соглашения.</w:t>
      </w:r>
    </w:p>
    <w:p w14:paraId="444F6E78" w14:textId="050D1640" w:rsidR="00C85C3D" w:rsidRPr="00956699" w:rsidRDefault="00C85C3D" w:rsidP="00C85C3D">
      <w:pPr>
        <w:pStyle w:val="a9"/>
        <w:tabs>
          <w:tab w:val="left" w:pos="567"/>
          <w:tab w:val="left" w:pos="993"/>
        </w:tabs>
        <w:spacing w:before="0" w:beforeAutospacing="0" w:after="0" w:afterAutospacing="0"/>
        <w:ind w:firstLine="567"/>
        <w:jc w:val="both"/>
      </w:pPr>
      <w:r>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56699" w:rsidRDefault="000240B4" w:rsidP="000240B4">
      <w:pPr>
        <w:pStyle w:val="a9"/>
        <w:tabs>
          <w:tab w:val="left" w:pos="567"/>
          <w:tab w:val="left" w:pos="993"/>
        </w:tabs>
        <w:spacing w:before="0" w:beforeAutospacing="0" w:after="0" w:afterAutospacing="0"/>
        <w:ind w:left="567"/>
        <w:jc w:val="both"/>
      </w:pPr>
    </w:p>
    <w:p w14:paraId="6FCC7384" w14:textId="77777777" w:rsidR="000240B4" w:rsidRPr="00956699" w:rsidRDefault="000240B4" w:rsidP="000240B4">
      <w:pPr>
        <w:pStyle w:val="a9"/>
        <w:tabs>
          <w:tab w:val="left" w:pos="0"/>
          <w:tab w:val="left" w:pos="567"/>
        </w:tabs>
        <w:spacing w:before="0" w:beforeAutospacing="0" w:after="0" w:afterAutospacing="0"/>
        <w:jc w:val="center"/>
      </w:pPr>
      <w:r w:rsidRPr="00956699">
        <w:t>XV</w:t>
      </w:r>
      <w:r w:rsidRPr="00956699">
        <w:rPr>
          <w:lang w:val="en-US"/>
        </w:rPr>
        <w:t>I</w:t>
      </w:r>
      <w:r w:rsidRPr="00956699">
        <w:t>. ГАРАНТИИ ОСУЩЕСТВЛЕНИЯ КОНЦЕССИОНЕРОМ ДЕЯТЕЛЬНОСТИ,</w:t>
      </w:r>
      <w:r>
        <w:t xml:space="preserve"> </w:t>
      </w:r>
      <w:r w:rsidRPr="00956699">
        <w:t>ПРЕДУСМОТРЕННОЙ СОГЛАШЕНИЕМ</w:t>
      </w:r>
    </w:p>
    <w:p w14:paraId="11787B01" w14:textId="477703B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1A7FBE">
        <w:t xml:space="preserve">В соответствии с законодательством о концессионных соглашениях </w:t>
      </w:r>
      <w:r w:rsidR="00644A53">
        <w:t xml:space="preserve">Республиканская служба по тарифам </w:t>
      </w:r>
      <w:r w:rsidRPr="001A7FBE">
        <w:t>устанавлива</w:t>
      </w:r>
      <w:r w:rsidR="00644A53">
        <w:t>е</w:t>
      </w:r>
      <w:r w:rsidRPr="001A7FBE">
        <w:t>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w:t>
      </w:r>
      <w:r w:rsidRPr="00956699">
        <w:t xml:space="preserve"> и эксплуатационных свойств в отношении иного имущества</w:t>
      </w:r>
      <w:r>
        <w:t xml:space="preserve">,  и долгосрочных параметров регулирования. </w:t>
      </w:r>
    </w:p>
    <w:p w14:paraId="20B3D49F" w14:textId="3D3E2BCB" w:rsidR="000240B4" w:rsidRPr="00966B1C" w:rsidRDefault="000240B4" w:rsidP="006D1034">
      <w:pPr>
        <w:pStyle w:val="a9"/>
        <w:numPr>
          <w:ilvl w:val="0"/>
          <w:numId w:val="38"/>
        </w:numPr>
        <w:tabs>
          <w:tab w:val="left" w:pos="567"/>
          <w:tab w:val="left" w:pos="993"/>
        </w:tabs>
        <w:spacing w:before="0" w:beforeAutospacing="0" w:after="0" w:afterAutospacing="0"/>
        <w:ind w:left="0" w:firstLine="567"/>
        <w:jc w:val="both"/>
      </w:pPr>
      <w:r w:rsidRPr="00FE7A1E">
        <w:rPr>
          <w:rFonts w:eastAsia="Calibri"/>
          <w:color w:val="000000"/>
        </w:rPr>
        <w:t xml:space="preserve"> </w:t>
      </w:r>
      <w:r w:rsidRPr="00FE7A1E">
        <w:rPr>
          <w:rFonts w:eastAsia="Calibri"/>
          <w:szCs w:val="22"/>
        </w:rPr>
        <w:t>Республика Бурятия</w:t>
      </w:r>
      <w:r w:rsidR="00966B1C" w:rsidRPr="00FE7A1E">
        <w:rPr>
          <w:rFonts w:eastAsia="Calibri"/>
          <w:szCs w:val="22"/>
        </w:rPr>
        <w:t>,</w:t>
      </w:r>
      <w:r w:rsidRPr="00FE7A1E">
        <w:rPr>
          <w:rFonts w:eastAsia="Calibri"/>
          <w:szCs w:val="22"/>
        </w:rPr>
        <w:t xml:space="preserve"> гарантирует:</w:t>
      </w:r>
    </w:p>
    <w:p w14:paraId="2DF09880"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77777777" w:rsidR="000240B4" w:rsidRDefault="000240B4" w:rsidP="000240B4">
      <w:pPr>
        <w:autoSpaceDE w:val="0"/>
        <w:autoSpaceDN w:val="0"/>
        <w:adjustRightInd w:val="0"/>
        <w:ind w:firstLine="360"/>
        <w:jc w:val="both"/>
        <w:rPr>
          <w:rFonts w:eastAsia="Calibri"/>
          <w:szCs w:val="22"/>
        </w:rPr>
      </w:pPr>
      <w:r w:rsidRPr="00956699">
        <w:rPr>
          <w:rFonts w:eastAsia="Calibri"/>
          <w:szCs w:val="22"/>
        </w:rPr>
        <w:t>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w:t>
      </w:r>
      <w:r>
        <w:rPr>
          <w:rFonts w:eastAsia="Calibri"/>
          <w:szCs w:val="22"/>
        </w:rPr>
        <w:t xml:space="preserve"> </w:t>
      </w:r>
      <w:r w:rsidRPr="00956699">
        <w:rPr>
          <w:rFonts w:eastAsia="Calibri"/>
          <w:szCs w:val="22"/>
        </w:rPr>
        <w:t>с</w:t>
      </w:r>
      <w:r>
        <w:rPr>
          <w:rFonts w:eastAsia="Calibri"/>
          <w:szCs w:val="22"/>
        </w:rPr>
        <w:t xml:space="preserve"> </w:t>
      </w:r>
      <w:r w:rsidRPr="00956699">
        <w:rPr>
          <w:rFonts w:eastAsia="Calibri"/>
          <w:szCs w:val="22"/>
        </w:rPr>
        <w:t xml:space="preserve">основами ценообразования в сфере </w:t>
      </w:r>
      <w:r>
        <w:rPr>
          <w:color w:val="000000"/>
        </w:rPr>
        <w:t>теплоснабжения, водоснабжения и водоотведения</w:t>
      </w:r>
      <w:r w:rsidRPr="00956699">
        <w:rPr>
          <w:rFonts w:eastAsia="Calibri"/>
          <w:szCs w:val="22"/>
        </w:rPr>
        <w:t xml:space="preserve"> и (или) долгосрочных параметров регулирования деятельности Концессионера, </w:t>
      </w:r>
      <w:r w:rsidRPr="00956699">
        <w:rPr>
          <w:rFonts w:eastAsia="Calibri"/>
          <w:szCs w:val="22"/>
        </w:rPr>
        <w:lastRenderedPageBreak/>
        <w:t>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7760B2AA" w14:textId="77777777" w:rsidR="00A77C41" w:rsidRDefault="00A77C41" w:rsidP="00A77C41">
      <w:pPr>
        <w:autoSpaceDE w:val="0"/>
        <w:autoSpaceDN w:val="0"/>
        <w:adjustRightInd w:val="0"/>
        <w:ind w:firstLine="360"/>
        <w:jc w:val="both"/>
        <w:rPr>
          <w:rFonts w:eastAsia="Calibri"/>
          <w:szCs w:val="22"/>
        </w:rPr>
      </w:pPr>
      <w:r>
        <w:rPr>
          <w:rFonts w:eastAsia="Calibri"/>
          <w:szCs w:val="22"/>
        </w:rPr>
        <w:t>Права Республики Бурятия:</w:t>
      </w:r>
    </w:p>
    <w:p w14:paraId="53B3096F" w14:textId="77777777" w:rsidR="00A77C41" w:rsidRDefault="00A77C41" w:rsidP="00A77C41">
      <w:pPr>
        <w:autoSpaceDE w:val="0"/>
        <w:autoSpaceDN w:val="0"/>
        <w:adjustRightInd w:val="0"/>
        <w:ind w:firstLine="360"/>
        <w:jc w:val="both"/>
        <w:rPr>
          <w:rFonts w:eastAsia="Calibri"/>
          <w:szCs w:val="22"/>
        </w:rPr>
      </w:pPr>
      <w:r>
        <w:rPr>
          <w:rFonts w:eastAsia="Calibri"/>
          <w:szCs w:val="22"/>
        </w:rPr>
        <w:t>1) предоставление концессионеру государственных гарантий Республики Бурятия;</w:t>
      </w:r>
    </w:p>
    <w:p w14:paraId="3D668ABD" w14:textId="167DD3E6" w:rsidR="00A77C41" w:rsidRDefault="00A77C41" w:rsidP="00A77C41">
      <w:pPr>
        <w:autoSpaceDE w:val="0"/>
        <w:autoSpaceDN w:val="0"/>
        <w:adjustRightInd w:val="0"/>
        <w:ind w:firstLine="360"/>
        <w:jc w:val="both"/>
        <w:rPr>
          <w:rFonts w:eastAsia="Calibri"/>
          <w:szCs w:val="22"/>
        </w:rPr>
      </w:pPr>
      <w:r>
        <w:rPr>
          <w:rFonts w:eastAsia="Calibri"/>
          <w:szCs w:val="22"/>
        </w:rPr>
        <w:t>2) иные права, устанавливаемые нормативными правовыми актами Республики Бурятия.</w:t>
      </w:r>
    </w:p>
    <w:p w14:paraId="5DE18AB9" w14:textId="77777777" w:rsidR="008803D6" w:rsidRPr="008803D6" w:rsidRDefault="00DC6AFC" w:rsidP="00D21C3C">
      <w:pPr>
        <w:pStyle w:val="aff"/>
        <w:numPr>
          <w:ilvl w:val="0"/>
          <w:numId w:val="38"/>
        </w:numPr>
        <w:tabs>
          <w:tab w:val="left" w:pos="567"/>
          <w:tab w:val="left" w:pos="993"/>
        </w:tabs>
        <w:autoSpaceDE w:val="0"/>
        <w:adjustRightInd w:val="0"/>
        <w:ind w:left="0" w:firstLine="357"/>
        <w:jc w:val="both"/>
        <w:rPr>
          <w:color w:val="000000"/>
        </w:rPr>
      </w:pPr>
      <w:r w:rsidRPr="00956699">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803D6">
        <w:rPr>
          <w:color w:val="000000"/>
        </w:rPr>
        <w:t>теплоснабжения, водоснабжения и водоотведения</w:t>
      </w:r>
      <w:r w:rsidRPr="00956699">
        <w:rPr>
          <w:lang w:eastAsia="en-US"/>
        </w:rPr>
        <w:t xml:space="preserve"> и не возмещенных ему на момент окончания срока действия настоящего Соглашения, приведен в Приложении №5.</w:t>
      </w:r>
    </w:p>
    <w:p w14:paraId="5B96971E" w14:textId="750B06E7" w:rsidR="008803D6" w:rsidRPr="008803D6" w:rsidRDefault="00595B3A" w:rsidP="00D21C3C">
      <w:pPr>
        <w:pStyle w:val="aff"/>
        <w:numPr>
          <w:ilvl w:val="0"/>
          <w:numId w:val="38"/>
        </w:numPr>
        <w:tabs>
          <w:tab w:val="left" w:pos="567"/>
          <w:tab w:val="left" w:pos="993"/>
        </w:tabs>
        <w:autoSpaceDE w:val="0"/>
        <w:adjustRightInd w:val="0"/>
        <w:ind w:left="0" w:firstLine="357"/>
        <w:jc w:val="both"/>
        <w:rPr>
          <w:color w:val="000000"/>
        </w:rPr>
      </w:pPr>
      <w:r>
        <w:rPr>
          <w:color w:val="000000"/>
        </w:rPr>
        <w:t>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w:t>
      </w:r>
      <w:r w:rsidRPr="00DC2CC1">
        <w:rPr>
          <w:color w:val="000000"/>
        </w:rPr>
        <w:t xml:space="preserve">, </w:t>
      </w:r>
      <w:r w:rsidR="00DC2CC1" w:rsidRPr="00DC2CC1">
        <w:rPr>
          <w:color w:val="000000"/>
          <w:lang w:val="ru-RU"/>
        </w:rPr>
        <w:t>Республики Бурятия</w:t>
      </w:r>
      <w:r>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 или увеличить </w:t>
      </w:r>
      <w:r>
        <w:rPr>
          <w:color w:val="000000"/>
          <w:shd w:val="clear" w:color="auto" w:fill="FFFFFF"/>
        </w:rPr>
        <w:t>размер финансового участия концедента, а также предоставить концессионеру дополнительные государственные или муниципальные гарантии</w:t>
      </w:r>
      <w:r>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w:t>
      </w:r>
      <w:r w:rsidR="008803D6" w:rsidRPr="008803D6">
        <w:rPr>
          <w:color w:val="000000"/>
        </w:rPr>
        <w:t xml:space="preserve">. </w:t>
      </w:r>
    </w:p>
    <w:p w14:paraId="1D0C80AF" w14:textId="48377315" w:rsidR="00966B1C" w:rsidRPr="00956699" w:rsidRDefault="00966B1C" w:rsidP="000240B4">
      <w:pPr>
        <w:autoSpaceDE w:val="0"/>
        <w:autoSpaceDN w:val="0"/>
        <w:adjustRightInd w:val="0"/>
        <w:ind w:firstLine="360"/>
        <w:jc w:val="both"/>
        <w:rPr>
          <w:rFonts w:eastAsia="Calibri"/>
          <w:szCs w:val="22"/>
        </w:rPr>
      </w:pPr>
    </w:p>
    <w:p w14:paraId="45906BE1" w14:textId="77777777" w:rsidR="000A3652" w:rsidRPr="000A3652" w:rsidRDefault="000A3652" w:rsidP="000240B4">
      <w:pPr>
        <w:pStyle w:val="a9"/>
        <w:tabs>
          <w:tab w:val="left" w:pos="567"/>
          <w:tab w:val="left" w:pos="993"/>
        </w:tabs>
        <w:spacing w:before="0" w:beforeAutospacing="0" w:after="0" w:afterAutospacing="0"/>
        <w:ind w:firstLine="567"/>
        <w:jc w:val="center"/>
      </w:pPr>
    </w:p>
    <w:p w14:paraId="769213F6" w14:textId="77777777" w:rsidR="000A3652" w:rsidRPr="000A3652" w:rsidRDefault="000A3652" w:rsidP="000240B4">
      <w:pPr>
        <w:pStyle w:val="a9"/>
        <w:tabs>
          <w:tab w:val="left" w:pos="567"/>
          <w:tab w:val="left" w:pos="993"/>
        </w:tabs>
        <w:spacing w:before="0" w:beforeAutospacing="0" w:after="0" w:afterAutospacing="0"/>
        <w:ind w:firstLine="567"/>
        <w:jc w:val="center"/>
      </w:pPr>
    </w:p>
    <w:p w14:paraId="3D1085D0" w14:textId="50876DF4"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00804310">
        <w:rPr>
          <w:lang w:val="en-US"/>
        </w:rPr>
        <w:t>V</w:t>
      </w:r>
      <w:r w:rsidRPr="00956699">
        <w:rPr>
          <w:lang w:val="en-US"/>
        </w:rPr>
        <w:t>II</w:t>
      </w:r>
      <w:r w:rsidRPr="00956699">
        <w:t>. РАЗРЕШЕНИЕ СПОРОВ</w:t>
      </w:r>
    </w:p>
    <w:p w14:paraId="3DEA6337" w14:textId="77777777" w:rsidR="000240B4" w:rsidRPr="000C0E94"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956699">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BC9CA4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lastRenderedPageBreak/>
        <w:t xml:space="preserve"> </w:t>
      </w:r>
      <w:r w:rsidRPr="00956699">
        <w:t xml:space="preserve">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t>десяти</w:t>
      </w:r>
      <w:r w:rsidRPr="00956699">
        <w:t xml:space="preserve"> календарных дней с даты ее получения.</w:t>
      </w:r>
      <w:r w:rsidRPr="000C0E94">
        <w:rPr>
          <w:sz w:val="22"/>
          <w:szCs w:val="22"/>
        </w:rPr>
        <w:t xml:space="preserve"> </w:t>
      </w:r>
      <w:r>
        <w:rPr>
          <w:sz w:val="22"/>
          <w:szCs w:val="22"/>
        </w:rPr>
        <w:t xml:space="preserve">Претензия (ответ на претензию) направляется с уведомлением о вручении </w:t>
      </w:r>
      <w:r w:rsidR="00C32BA0">
        <w:rPr>
          <w:sz w:val="22"/>
          <w:szCs w:val="22"/>
        </w:rPr>
        <w:t xml:space="preserve">или </w:t>
      </w:r>
      <w:r>
        <w:rPr>
          <w:sz w:val="22"/>
          <w:szCs w:val="22"/>
        </w:rPr>
        <w:t>иным способом, обе</w:t>
      </w:r>
      <w:r w:rsidR="00C32BA0">
        <w:rPr>
          <w:sz w:val="22"/>
          <w:szCs w:val="22"/>
        </w:rPr>
        <w:t>спечивающим получение  Стороной</w:t>
      </w:r>
      <w:r>
        <w:rPr>
          <w:sz w:val="22"/>
          <w:szCs w:val="22"/>
        </w:rPr>
        <w:t xml:space="preserve"> такого сообщения.</w:t>
      </w:r>
    </w:p>
    <w:p w14:paraId="177E2A0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случае если ответ не представлен в указанный срок, претензия считается принятой.</w:t>
      </w:r>
    </w:p>
    <w:p w14:paraId="5E1FF649" w14:textId="07613A7E"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t xml:space="preserve"> в Арбитражном суде Республики Бурятия</w:t>
      </w:r>
      <w:r w:rsidRPr="00956699">
        <w:t>.</w:t>
      </w:r>
    </w:p>
    <w:p w14:paraId="4C4882B7"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X</w:t>
      </w:r>
      <w:r w:rsidRPr="00956699">
        <w:rPr>
          <w:lang w:val="en-US"/>
        </w:rPr>
        <w:t>VIII</w:t>
      </w:r>
      <w:r w:rsidRPr="00956699">
        <w:t>. РАЗМЕЩЕНИЕ ИНФОРМАЦИИ</w:t>
      </w:r>
    </w:p>
    <w:p w14:paraId="602E82A1" w14:textId="10E9821C"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56699">
          <w:rPr>
            <w:color w:val="0563C1"/>
            <w:u w:val="single"/>
          </w:rPr>
          <w:t>www.torgi.gov.ru</w:t>
        </w:r>
      </w:hyperlink>
      <w:r w:rsidRPr="00956699">
        <w:t>, а также на официальном сайте МО «</w:t>
      </w:r>
      <w:r w:rsidR="000E3FA4">
        <w:t>Баргузинский</w:t>
      </w:r>
      <w:r w:rsidRPr="00956699">
        <w:t xml:space="preserve"> район» в информационно-телекоммуникационной сети «Интернет».</w:t>
      </w:r>
    </w:p>
    <w:p w14:paraId="73564243" w14:textId="77777777" w:rsidR="000240B4" w:rsidRPr="00956699" w:rsidRDefault="000240B4" w:rsidP="000240B4">
      <w:pPr>
        <w:pStyle w:val="a9"/>
        <w:tabs>
          <w:tab w:val="left" w:pos="567"/>
          <w:tab w:val="left" w:pos="993"/>
        </w:tabs>
        <w:spacing w:before="0" w:beforeAutospacing="0" w:after="0" w:afterAutospacing="0"/>
        <w:ind w:left="567"/>
        <w:jc w:val="both"/>
      </w:pPr>
    </w:p>
    <w:p w14:paraId="4F38F422" w14:textId="77777777" w:rsidR="000240B4" w:rsidRPr="00956699" w:rsidRDefault="000240B4" w:rsidP="000240B4">
      <w:pPr>
        <w:pStyle w:val="a9"/>
        <w:tabs>
          <w:tab w:val="left" w:pos="567"/>
          <w:tab w:val="left" w:pos="993"/>
        </w:tabs>
        <w:spacing w:before="0" w:beforeAutospacing="0" w:after="0" w:afterAutospacing="0"/>
        <w:jc w:val="center"/>
      </w:pPr>
      <w:r w:rsidRPr="00956699">
        <w:rPr>
          <w:lang w:val="en-US"/>
        </w:rPr>
        <w:t>XIX</w:t>
      </w:r>
      <w:r w:rsidRPr="00956699">
        <w:t>. ЗАКЛЮЧИТЕЛЬНЫЕ ПОЛОЖЕНИЯ</w:t>
      </w:r>
    </w:p>
    <w:p w14:paraId="56FA967D" w14:textId="77777777" w:rsidR="000240B4" w:rsidRPr="00956699"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56699">
        <w:t xml:space="preserve"> Сторона, изменившая свое местонахождение и (или) реквизиты, обязана сообщить об этом другой Стороне в течение с</w:t>
      </w:r>
      <w:r>
        <w:t>ем</w:t>
      </w:r>
      <w:r w:rsidRPr="00956699">
        <w:t>и календарных дней с даты этого изменения.</w:t>
      </w:r>
    </w:p>
    <w:p w14:paraId="666C26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ХХ. ПРИЛОЖЕНИЯ</w:t>
      </w:r>
    </w:p>
    <w:p w14:paraId="118C081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№1. Состав и описание объекта Соглашения.</w:t>
      </w:r>
    </w:p>
    <w:p w14:paraId="441E6385" w14:textId="0B9B7B5B"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3. Мероприятия по реконструкции объектов концессионного соглашения.</w:t>
      </w:r>
    </w:p>
    <w:p w14:paraId="1B2578A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Приложение № 4. Плановые и фактические значения показателей надежности объектов </w:t>
      </w:r>
      <w:r>
        <w:t>теплоснабжения,</w:t>
      </w:r>
      <w:r w:rsidRPr="00956699">
        <w:t xml:space="preserve"> на источниках </w:t>
      </w:r>
      <w:r>
        <w:t>теплоснабжения,</w:t>
      </w:r>
      <w:r w:rsidRPr="00956699">
        <w:t xml:space="preserve"> на сетях.</w:t>
      </w:r>
    </w:p>
    <w:p w14:paraId="0791CBE0" w14:textId="5702DA82" w:rsidR="000240B4" w:rsidRPr="00956699" w:rsidRDefault="000240B4" w:rsidP="000240B4">
      <w:pPr>
        <w:pStyle w:val="Default"/>
        <w:ind w:firstLine="567"/>
        <w:jc w:val="both"/>
        <w:rPr>
          <w:bCs/>
        </w:rPr>
      </w:pPr>
      <w:r w:rsidRPr="00956699">
        <w:t xml:space="preserve">Приложение № 5. </w:t>
      </w:r>
      <w:r w:rsidRPr="00956699">
        <w:rPr>
          <w:bCs/>
        </w:rPr>
        <w:t>Порядок возмещения расходов концессионера</w:t>
      </w:r>
      <w:r w:rsidR="003F69F0">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1BF3B524" w:rsidR="000240B4" w:rsidRPr="00956699" w:rsidRDefault="000240B4" w:rsidP="00554E10">
      <w:pPr>
        <w:pStyle w:val="a9"/>
        <w:tabs>
          <w:tab w:val="left" w:pos="567"/>
          <w:tab w:val="left" w:pos="993"/>
        </w:tabs>
        <w:spacing w:before="0" w:beforeAutospacing="0" w:after="0" w:afterAutospacing="0"/>
        <w:ind w:firstLine="567"/>
        <w:jc w:val="both"/>
      </w:pPr>
      <w:r w:rsidRPr="00956699">
        <w:t xml:space="preserve">Приложение № 6. </w:t>
      </w:r>
      <w:r w:rsidRPr="000240B4">
        <w:t>Сведения о ценах, значениях и параметрах в отношении объектов теплоснабжения.</w:t>
      </w:r>
    </w:p>
    <w:p w14:paraId="641220DB" w14:textId="3D90C5F3" w:rsidR="000240B4" w:rsidRPr="000240B4" w:rsidRDefault="000240B4" w:rsidP="00554E10">
      <w:pPr>
        <w:pStyle w:val="a9"/>
        <w:tabs>
          <w:tab w:val="left" w:pos="567"/>
          <w:tab w:val="left" w:pos="993"/>
        </w:tabs>
        <w:spacing w:before="0" w:beforeAutospacing="0" w:after="0" w:afterAutospacing="0"/>
        <w:ind w:firstLine="567"/>
        <w:jc w:val="both"/>
      </w:pPr>
      <w:r w:rsidRPr="000240B4">
        <w:t xml:space="preserve">Приложение № 7. </w:t>
      </w:r>
      <w:r w:rsidR="00554E10" w:rsidRPr="00554E10">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1DB7B2CC" w:rsidR="000240B4" w:rsidRDefault="000240B4" w:rsidP="000240B4">
      <w:pPr>
        <w:pStyle w:val="a9"/>
        <w:tabs>
          <w:tab w:val="left" w:pos="0"/>
          <w:tab w:val="left" w:pos="993"/>
        </w:tabs>
        <w:spacing w:before="0" w:beforeAutospacing="0" w:after="0" w:afterAutospacing="0"/>
        <w:ind w:firstLine="567"/>
        <w:jc w:val="both"/>
      </w:pPr>
      <w:r w:rsidRPr="000240B4">
        <w:t xml:space="preserve">Приложение №8. </w:t>
      </w:r>
      <w:r w:rsidRPr="00956699">
        <w:t xml:space="preserve">Прогнозируемый объем валовой выручки по объектам </w:t>
      </w:r>
      <w:r w:rsidRPr="000240B4">
        <w:t>теплоснабжения, водоснабжения и водоотведения</w:t>
      </w:r>
      <w:r>
        <w:t xml:space="preserve"> </w:t>
      </w:r>
      <w:r w:rsidRPr="00956699">
        <w:t>на период 20</w:t>
      </w:r>
      <w:r>
        <w:t>2</w:t>
      </w:r>
      <w:r w:rsidR="00554E10">
        <w:t>3</w:t>
      </w:r>
      <w:r w:rsidRPr="00956699">
        <w:t>-20</w:t>
      </w:r>
      <w:r w:rsidR="00554E10">
        <w:t>33</w:t>
      </w:r>
      <w:r w:rsidRPr="00956699">
        <w:t xml:space="preserve"> гг</w:t>
      </w:r>
      <w:r>
        <w:t>.</w:t>
      </w:r>
    </w:p>
    <w:p w14:paraId="17158C8A" w14:textId="735C49A3" w:rsidR="000240B4" w:rsidRDefault="000240B4" w:rsidP="000240B4">
      <w:pPr>
        <w:pStyle w:val="a9"/>
        <w:tabs>
          <w:tab w:val="left" w:pos="0"/>
          <w:tab w:val="left" w:pos="993"/>
        </w:tabs>
        <w:spacing w:before="0" w:beforeAutospacing="0" w:after="0" w:afterAutospacing="0"/>
        <w:ind w:firstLine="567"/>
        <w:jc w:val="both"/>
      </w:pPr>
      <w:r w:rsidRPr="00956699">
        <w:t>Приложение № 9. Акт приема</w:t>
      </w:r>
      <w:r w:rsidR="008D3C6E">
        <w:t>-</w:t>
      </w:r>
      <w:r w:rsidRPr="00956699">
        <w:t xml:space="preserve">передачи </w:t>
      </w:r>
      <w:r w:rsidR="008D3C6E">
        <w:t>объекта концессионного соглашения</w:t>
      </w:r>
      <w:r w:rsidRPr="00956699">
        <w:t>.</w:t>
      </w:r>
    </w:p>
    <w:p w14:paraId="3984A2B8" w14:textId="0CC30C21" w:rsidR="00051A36" w:rsidRDefault="00051A36" w:rsidP="000240B4">
      <w:pPr>
        <w:pStyle w:val="a9"/>
        <w:tabs>
          <w:tab w:val="left" w:pos="0"/>
          <w:tab w:val="left" w:pos="993"/>
        </w:tabs>
        <w:spacing w:before="0" w:beforeAutospacing="0" w:after="0" w:afterAutospacing="0"/>
        <w:ind w:firstLine="567"/>
        <w:jc w:val="both"/>
      </w:pPr>
      <w:r>
        <w:lastRenderedPageBreak/>
        <w:t xml:space="preserve">Приложение №10. </w:t>
      </w:r>
      <w:r w:rsidRPr="00816404">
        <w:t>Описание земельного участка</w:t>
      </w:r>
    </w:p>
    <w:p w14:paraId="30BD3ECF" w14:textId="77777777" w:rsidR="000240B4" w:rsidRDefault="000240B4" w:rsidP="000240B4">
      <w:pPr>
        <w:pStyle w:val="a9"/>
        <w:tabs>
          <w:tab w:val="left" w:pos="567"/>
          <w:tab w:val="left" w:pos="851"/>
        </w:tabs>
        <w:spacing w:before="0" w:beforeAutospacing="0" w:after="0" w:afterAutospacing="0"/>
        <w:ind w:left="567"/>
        <w:jc w:val="both"/>
      </w:pPr>
    </w:p>
    <w:p w14:paraId="671F5946" w14:textId="77777777" w:rsidR="000240B4" w:rsidRPr="00DA1688" w:rsidRDefault="000240B4" w:rsidP="000240B4">
      <w:pPr>
        <w:widowControl w:val="0"/>
        <w:autoSpaceDE w:val="0"/>
        <w:autoSpaceDN w:val="0"/>
        <w:spacing w:line="23" w:lineRule="atLeast"/>
        <w:jc w:val="center"/>
      </w:pPr>
      <w:r w:rsidRPr="000A272D">
        <w:t>XX</w:t>
      </w:r>
      <w:r w:rsidRPr="000A272D">
        <w:rPr>
          <w:lang w:val="en-US"/>
        </w:rPr>
        <w:t>I</w:t>
      </w:r>
      <w:r w:rsidRPr="000A272D">
        <w:t xml:space="preserve">. </w:t>
      </w:r>
      <w:r>
        <w:t>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A272D" w14:paraId="0FF562CD" w14:textId="77777777" w:rsidTr="000240B4">
        <w:trPr>
          <w:trHeight w:val="165"/>
        </w:trPr>
        <w:tc>
          <w:tcPr>
            <w:tcW w:w="5135" w:type="dxa"/>
            <w:tcBorders>
              <w:top w:val="nil"/>
              <w:left w:val="nil"/>
              <w:bottom w:val="nil"/>
              <w:right w:val="nil"/>
            </w:tcBorders>
          </w:tcPr>
          <w:p w14:paraId="38B0B69C" w14:textId="77777777" w:rsidR="000240B4" w:rsidRPr="000A272D" w:rsidRDefault="000240B4" w:rsidP="000240B4">
            <w:pPr>
              <w:shd w:val="clear" w:color="auto" w:fill="FFFFFF"/>
              <w:rPr>
                <w:b/>
              </w:rPr>
            </w:pPr>
            <w:bookmarkStart w:id="2" w:name="Par1169"/>
            <w:bookmarkEnd w:id="2"/>
            <w:r w:rsidRPr="000A272D">
              <w:rPr>
                <w:b/>
              </w:rPr>
              <w:t>Республика Бурятия</w:t>
            </w:r>
          </w:p>
          <w:p w14:paraId="6E5A52E4" w14:textId="77777777" w:rsidR="000240B4" w:rsidRPr="000A272D" w:rsidRDefault="000240B4" w:rsidP="000240B4">
            <w:pPr>
              <w:shd w:val="clear" w:color="auto" w:fill="FFFFFF"/>
            </w:pPr>
            <w:r>
              <w:t>Ленин</w:t>
            </w:r>
            <w:r w:rsidRPr="000A272D">
              <w:t xml:space="preserve">а ул., </w:t>
            </w:r>
            <w:r>
              <w:t xml:space="preserve">д. 54, Улан-Удэ, </w:t>
            </w:r>
            <w:r w:rsidRPr="000A272D">
              <w:t>670000</w:t>
            </w:r>
          </w:p>
          <w:p w14:paraId="1A2AD4F7" w14:textId="77777777" w:rsidR="000240B4" w:rsidRPr="000A272D" w:rsidRDefault="000240B4" w:rsidP="000240B4">
            <w:pPr>
              <w:shd w:val="clear" w:color="auto" w:fill="FFFFFF"/>
            </w:pPr>
            <w:r w:rsidRPr="000A272D">
              <w:t>Тел (факс): 8(3012) 21-</w:t>
            </w:r>
            <w:r>
              <w:t>22</w:t>
            </w:r>
            <w:r w:rsidRPr="000A272D">
              <w:t>-</w:t>
            </w:r>
            <w:r>
              <w:t>32</w:t>
            </w:r>
          </w:p>
          <w:p w14:paraId="7838BD00" w14:textId="77777777" w:rsidR="000240B4" w:rsidRDefault="000240B4" w:rsidP="000240B4">
            <w:pPr>
              <w:shd w:val="clear" w:color="auto" w:fill="FFFFFF"/>
              <w:rPr>
                <w:b/>
              </w:rPr>
            </w:pPr>
            <w:r>
              <w:rPr>
                <w:b/>
              </w:rPr>
              <w:t>Глава</w:t>
            </w:r>
            <w:r w:rsidRPr="000A272D">
              <w:rPr>
                <w:b/>
              </w:rPr>
              <w:t xml:space="preserve"> Республики Бурятия</w:t>
            </w:r>
          </w:p>
          <w:p w14:paraId="33B7AED3" w14:textId="77777777" w:rsidR="000240B4" w:rsidRDefault="000240B4" w:rsidP="000240B4">
            <w:pPr>
              <w:shd w:val="clear" w:color="auto" w:fill="FFFFFF"/>
              <w:rPr>
                <w:b/>
              </w:rPr>
            </w:pPr>
          </w:p>
          <w:p w14:paraId="28BA9804" w14:textId="306520D8" w:rsidR="000240B4" w:rsidRPr="000A272D" w:rsidRDefault="000240B4" w:rsidP="000240B4">
            <w:pPr>
              <w:rPr>
                <w:b/>
              </w:rPr>
            </w:pPr>
            <w:r w:rsidRPr="000A272D">
              <w:t xml:space="preserve">______________________ </w:t>
            </w:r>
            <w:r w:rsidRPr="000A272D">
              <w:rPr>
                <w:b/>
              </w:rPr>
              <w:t>А.С. Цыденов</w:t>
            </w:r>
          </w:p>
          <w:p w14:paraId="1966903F" w14:textId="77777777" w:rsidR="000240B4" w:rsidRPr="006E0A81" w:rsidRDefault="000240B4" w:rsidP="000240B4">
            <w:pPr>
              <w:rPr>
                <w:sz w:val="22"/>
                <w:szCs w:val="22"/>
              </w:rPr>
            </w:pPr>
            <w:r w:rsidRPr="006E0A81">
              <w:rPr>
                <w:sz w:val="22"/>
                <w:szCs w:val="22"/>
              </w:rPr>
              <w:t>М.П.</w:t>
            </w:r>
          </w:p>
          <w:p w14:paraId="0EB87C9C" w14:textId="77777777" w:rsidR="000240B4" w:rsidRDefault="000240B4" w:rsidP="000240B4"/>
          <w:p w14:paraId="5691173B" w14:textId="77777777" w:rsidR="000240B4" w:rsidRPr="000A272D" w:rsidRDefault="000240B4" w:rsidP="000240B4"/>
          <w:p w14:paraId="173512DE" w14:textId="77777777" w:rsidR="000240B4" w:rsidRPr="0022650E" w:rsidRDefault="000240B4" w:rsidP="000240B4">
            <w:pPr>
              <w:rPr>
                <w:b/>
              </w:rPr>
            </w:pPr>
            <w:r w:rsidRPr="0022650E">
              <w:rPr>
                <w:b/>
                <w:sz w:val="22"/>
                <w:szCs w:val="22"/>
              </w:rPr>
              <w:t>Концессионер:</w:t>
            </w:r>
          </w:p>
          <w:p w14:paraId="65920FA1" w14:textId="77777777" w:rsidR="007D4ACA" w:rsidRDefault="007D4ACA" w:rsidP="000240B4">
            <w:pPr>
              <w:rPr>
                <w:b/>
                <w:color w:val="000000"/>
                <w:sz w:val="22"/>
                <w:szCs w:val="22"/>
              </w:rPr>
            </w:pPr>
          </w:p>
          <w:p w14:paraId="43945E70" w14:textId="5154EAA1" w:rsidR="000240B4" w:rsidRPr="007D4ACA" w:rsidRDefault="00DA6F2B" w:rsidP="000240B4">
            <w:pPr>
              <w:rPr>
                <w:b/>
                <w:color w:val="000000"/>
              </w:rPr>
            </w:pPr>
            <w:r>
              <w:rPr>
                <w:b/>
                <w:color w:val="000000"/>
              </w:rPr>
              <w:t>…</w:t>
            </w:r>
          </w:p>
          <w:p w14:paraId="2DF7D890" w14:textId="77777777" w:rsidR="000240B4" w:rsidRPr="007D4ACA" w:rsidRDefault="000240B4" w:rsidP="000240B4">
            <w:pPr>
              <w:rPr>
                <w:b/>
                <w:color w:val="000000"/>
              </w:rPr>
            </w:pPr>
          </w:p>
          <w:p w14:paraId="183BD90B" w14:textId="144BBC57" w:rsidR="000240B4" w:rsidRPr="007D4ACA" w:rsidRDefault="000240B4" w:rsidP="000240B4">
            <w:pPr>
              <w:spacing w:after="80"/>
              <w:rPr>
                <w:b/>
                <w:color w:val="000000"/>
              </w:rPr>
            </w:pPr>
            <w:r w:rsidRPr="007D4ACA">
              <w:rPr>
                <w:b/>
                <w:color w:val="000000"/>
              </w:rPr>
              <w:t xml:space="preserve">__________________ </w:t>
            </w:r>
            <w:r w:rsidR="00DA6F2B">
              <w:rPr>
                <w:b/>
                <w:color w:val="000000"/>
              </w:rPr>
              <w:t>…</w:t>
            </w:r>
          </w:p>
          <w:p w14:paraId="4B022E79" w14:textId="77777777" w:rsidR="000240B4" w:rsidRPr="006E0A81" w:rsidRDefault="000240B4" w:rsidP="000240B4">
            <w:pPr>
              <w:rPr>
                <w:sz w:val="22"/>
                <w:szCs w:val="22"/>
              </w:rPr>
            </w:pPr>
            <w:r w:rsidRPr="006E0A81">
              <w:rPr>
                <w:sz w:val="22"/>
                <w:szCs w:val="22"/>
              </w:rPr>
              <w:t>М.П.</w:t>
            </w:r>
          </w:p>
        </w:tc>
        <w:tc>
          <w:tcPr>
            <w:tcW w:w="4754" w:type="dxa"/>
            <w:tcBorders>
              <w:top w:val="nil"/>
              <w:left w:val="nil"/>
              <w:bottom w:val="nil"/>
              <w:right w:val="nil"/>
            </w:tcBorders>
          </w:tcPr>
          <w:p w14:paraId="2DBDA9A1" w14:textId="77777777" w:rsidR="000240B4" w:rsidRPr="00F1386B" w:rsidRDefault="000240B4" w:rsidP="000240B4">
            <w:pPr>
              <w:rPr>
                <w:b/>
              </w:rPr>
            </w:pPr>
            <w:r w:rsidRPr="00F1386B">
              <w:rPr>
                <w:b/>
              </w:rPr>
              <w:t>Концедент:</w:t>
            </w:r>
          </w:p>
          <w:p w14:paraId="60215EE0" w14:textId="54907B70" w:rsidR="000240B4" w:rsidRDefault="000E3FA4" w:rsidP="000240B4">
            <w:pPr>
              <w:rPr>
                <w:b/>
                <w:color w:val="000000"/>
                <w:shd w:val="clear" w:color="auto" w:fill="FFFFFF"/>
              </w:rPr>
            </w:pPr>
            <w:r>
              <w:rPr>
                <w:b/>
                <w:color w:val="000000"/>
                <w:shd w:val="clear" w:color="auto" w:fill="FFFFFF"/>
              </w:rPr>
              <w:t>М</w:t>
            </w:r>
            <w:r w:rsidR="000240B4">
              <w:rPr>
                <w:b/>
                <w:color w:val="000000"/>
                <w:shd w:val="clear" w:color="auto" w:fill="FFFFFF"/>
              </w:rPr>
              <w:t>униципально</w:t>
            </w:r>
            <w:r>
              <w:rPr>
                <w:b/>
                <w:color w:val="000000"/>
                <w:shd w:val="clear" w:color="auto" w:fill="FFFFFF"/>
              </w:rPr>
              <w:t>е</w:t>
            </w:r>
            <w:r w:rsidR="000240B4">
              <w:rPr>
                <w:b/>
                <w:color w:val="000000"/>
                <w:shd w:val="clear" w:color="auto" w:fill="FFFFFF"/>
              </w:rPr>
              <w:t xml:space="preserve"> образовани</w:t>
            </w:r>
            <w:r>
              <w:rPr>
                <w:b/>
                <w:color w:val="000000"/>
                <w:shd w:val="clear" w:color="auto" w:fill="FFFFFF"/>
              </w:rPr>
              <w:t>е</w:t>
            </w:r>
            <w:r w:rsidR="000240B4">
              <w:rPr>
                <w:b/>
                <w:color w:val="000000"/>
                <w:shd w:val="clear" w:color="auto" w:fill="FFFFFF"/>
              </w:rPr>
              <w:t xml:space="preserve"> «</w:t>
            </w:r>
            <w:r>
              <w:rPr>
                <w:b/>
                <w:color w:val="000000"/>
                <w:shd w:val="clear" w:color="auto" w:fill="FFFFFF"/>
              </w:rPr>
              <w:t>Баргузинский</w:t>
            </w:r>
            <w:r w:rsidR="000240B4">
              <w:rPr>
                <w:b/>
                <w:color w:val="000000"/>
                <w:shd w:val="clear" w:color="auto" w:fill="FFFFFF"/>
              </w:rPr>
              <w:t xml:space="preserve"> район»</w:t>
            </w:r>
          </w:p>
          <w:p w14:paraId="7B41ABF6" w14:textId="454A97D9" w:rsidR="000240B4" w:rsidRDefault="000240B4" w:rsidP="000240B4">
            <w:pPr>
              <w:rPr>
                <w:color w:val="000000"/>
                <w:shd w:val="clear" w:color="auto" w:fill="FFFFFF"/>
              </w:rPr>
            </w:pPr>
            <w:r>
              <w:rPr>
                <w:color w:val="000000"/>
                <w:shd w:val="clear" w:color="auto" w:fill="FFFFFF"/>
              </w:rPr>
              <w:t>Юридический адрес:</w:t>
            </w:r>
            <w:r w:rsidR="000E3FA4">
              <w:rPr>
                <w:color w:val="000000"/>
                <w:shd w:val="clear" w:color="auto" w:fill="FFFFFF"/>
              </w:rPr>
              <w:t>671610, Республика Бурятия, Баргузинский район, с.Баргузин, ул.Дзержинского, 26</w:t>
            </w:r>
          </w:p>
          <w:p w14:paraId="4237F433" w14:textId="57A926EB" w:rsidR="000E3FA4" w:rsidRDefault="000E3FA4" w:rsidP="000E3FA4">
            <w:pPr>
              <w:rPr>
                <w:color w:val="000000"/>
                <w:shd w:val="clear" w:color="auto" w:fill="FFFFFF"/>
              </w:rPr>
            </w:pPr>
            <w:r>
              <w:rPr>
                <w:color w:val="000000"/>
                <w:shd w:val="clear" w:color="auto" w:fill="FFFFFF"/>
              </w:rPr>
              <w:t>ИНН 03014002668</w:t>
            </w:r>
          </w:p>
          <w:p w14:paraId="3268ADFB" w14:textId="41DFFFF9" w:rsidR="000E3FA4" w:rsidRDefault="000E3FA4" w:rsidP="000E3FA4">
            <w:pPr>
              <w:rPr>
                <w:color w:val="000000"/>
                <w:shd w:val="clear" w:color="auto" w:fill="FFFFFF"/>
              </w:rPr>
            </w:pPr>
            <w:r>
              <w:rPr>
                <w:color w:val="000000"/>
                <w:shd w:val="clear" w:color="auto" w:fill="FFFFFF"/>
              </w:rPr>
              <w:t>КПП 030101001</w:t>
            </w:r>
          </w:p>
          <w:p w14:paraId="74E74215" w14:textId="496BCAF9" w:rsidR="000E3FA4" w:rsidRDefault="000E3FA4" w:rsidP="000E3FA4">
            <w:pPr>
              <w:rPr>
                <w:color w:val="000000"/>
                <w:shd w:val="clear" w:color="auto" w:fill="FFFFFF"/>
              </w:rPr>
            </w:pPr>
            <w:r>
              <w:rPr>
                <w:color w:val="000000"/>
                <w:shd w:val="clear" w:color="auto" w:fill="FFFFFF"/>
              </w:rPr>
              <w:t>ОГРН 1020300507413</w:t>
            </w:r>
          </w:p>
          <w:p w14:paraId="4756924A" w14:textId="5F3C8806" w:rsidR="000E3FA4" w:rsidRDefault="000E3FA4" w:rsidP="000E3FA4">
            <w:pPr>
              <w:rPr>
                <w:color w:val="000000"/>
                <w:shd w:val="clear" w:color="auto" w:fill="FFFFFF"/>
              </w:rPr>
            </w:pPr>
            <w:r>
              <w:rPr>
                <w:color w:val="000000"/>
                <w:shd w:val="clear" w:color="auto" w:fill="FFFFFF"/>
              </w:rPr>
              <w:t>БИК 048142001</w:t>
            </w:r>
          </w:p>
          <w:p w14:paraId="55ABC1EF" w14:textId="2CB767B8" w:rsidR="000240B4" w:rsidRDefault="000240B4" w:rsidP="000240B4">
            <w:r w:rsidRPr="00EF41B9">
              <w:t xml:space="preserve">р/с </w:t>
            </w:r>
            <w:r w:rsidR="000E3FA4">
              <w:t>40101810600000010002</w:t>
            </w:r>
          </w:p>
          <w:p w14:paraId="1312C1CF" w14:textId="6E40BB35" w:rsidR="000E3FA4" w:rsidRDefault="000E3FA4" w:rsidP="000240B4">
            <w:r>
              <w:t>Отделение – НБ Республики Бурятия</w:t>
            </w:r>
          </w:p>
          <w:p w14:paraId="445ADC1C" w14:textId="62A4871A" w:rsidR="000E3FA4" w:rsidRPr="00EF41B9" w:rsidRDefault="000E3FA4" w:rsidP="000240B4">
            <w:r>
              <w:t>Отдел №1 Управления Федерального казначейства по Республике Бурятия (муниципальное казенное учреждение Байргузинский районный комитет имущественных отношений л/с 03023011810)</w:t>
            </w:r>
          </w:p>
          <w:p w14:paraId="43FD66BA" w14:textId="7FA02591" w:rsidR="000240B4" w:rsidRPr="00EF41B9" w:rsidRDefault="000E3FA4" w:rsidP="000240B4">
            <w:r>
              <w:t>Тел.: 8(301-31) 42-206, 41-580</w:t>
            </w:r>
          </w:p>
          <w:p w14:paraId="7D9176EA" w14:textId="77777777" w:rsidR="000240B4" w:rsidRPr="005F0A94" w:rsidRDefault="000240B4" w:rsidP="000240B4">
            <w:pPr>
              <w:rPr>
                <w:b/>
              </w:rPr>
            </w:pPr>
          </w:p>
          <w:p w14:paraId="508BE82B" w14:textId="77777777" w:rsidR="000240B4" w:rsidRDefault="000240B4" w:rsidP="000240B4">
            <w:pPr>
              <w:rPr>
                <w:b/>
              </w:rPr>
            </w:pPr>
          </w:p>
          <w:p w14:paraId="6CC03A6B" w14:textId="160FA7F4" w:rsidR="000240B4" w:rsidRPr="005F0A94" w:rsidRDefault="000E3FA4" w:rsidP="000240B4">
            <w:pPr>
              <w:rPr>
                <w:b/>
              </w:rPr>
            </w:pPr>
            <w:r>
              <w:rPr>
                <w:b/>
              </w:rPr>
              <w:t>Глава МО «Баргузинский район»</w:t>
            </w:r>
          </w:p>
          <w:p w14:paraId="258E0E7D" w14:textId="77777777" w:rsidR="000240B4" w:rsidRPr="005F0A94" w:rsidRDefault="000240B4" w:rsidP="000240B4"/>
          <w:p w14:paraId="55CE8F60" w14:textId="0A483704" w:rsidR="000240B4" w:rsidRDefault="000240B4" w:rsidP="000240B4">
            <w:pPr>
              <w:rPr>
                <w:b/>
              </w:rPr>
            </w:pPr>
            <w:r w:rsidRPr="005F0A94">
              <w:t>____________</w:t>
            </w:r>
            <w:r w:rsidR="000E3FA4">
              <w:rPr>
                <w:b/>
              </w:rPr>
              <w:t>М.А.Мишурин</w:t>
            </w:r>
          </w:p>
          <w:p w14:paraId="705F3807" w14:textId="77777777" w:rsidR="000240B4" w:rsidRPr="006E0A81" w:rsidRDefault="000240B4" w:rsidP="000240B4">
            <w:pPr>
              <w:rPr>
                <w:sz w:val="22"/>
                <w:szCs w:val="22"/>
              </w:rPr>
            </w:pPr>
            <w:r w:rsidRPr="006E0A81">
              <w:rPr>
                <w:sz w:val="22"/>
                <w:szCs w:val="22"/>
              </w:rPr>
              <w:t>М.П.</w:t>
            </w:r>
          </w:p>
        </w:tc>
      </w:tr>
    </w:tbl>
    <w:p w14:paraId="53DC087F" w14:textId="6CBB01C0" w:rsidR="000240B4" w:rsidRPr="00B33305"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Default="000240B4" w:rsidP="000240B4">
      <w:pPr>
        <w:jc w:val="right"/>
        <w:rPr>
          <w:color w:val="000000"/>
        </w:rPr>
      </w:pPr>
    </w:p>
    <w:p w14:paraId="72A0AFF2" w14:textId="77777777" w:rsidR="000240B4" w:rsidRDefault="000240B4" w:rsidP="000240B4">
      <w:pPr>
        <w:jc w:val="right"/>
        <w:rPr>
          <w:color w:val="000000"/>
        </w:rPr>
      </w:pPr>
    </w:p>
    <w:p w14:paraId="198AD83E" w14:textId="77777777" w:rsidR="000240B4" w:rsidRDefault="000240B4" w:rsidP="000240B4">
      <w:pPr>
        <w:jc w:val="right"/>
        <w:rPr>
          <w:color w:val="000000"/>
        </w:rPr>
      </w:pPr>
    </w:p>
    <w:p w14:paraId="0C81F6A2" w14:textId="77777777" w:rsidR="00E027B0" w:rsidRDefault="00E027B0" w:rsidP="00E027B0">
      <w:pPr>
        <w:jc w:val="right"/>
        <w:rPr>
          <w:color w:val="000000"/>
        </w:rPr>
      </w:pPr>
    </w:p>
    <w:p w14:paraId="70DF6DFB" w14:textId="77777777" w:rsidR="00E027B0" w:rsidRDefault="00E027B0" w:rsidP="00E027B0">
      <w:pPr>
        <w:spacing w:after="200" w:line="276" w:lineRule="auto"/>
        <w:rPr>
          <w:color w:val="000000"/>
        </w:rPr>
      </w:pPr>
      <w:r>
        <w:rPr>
          <w:color w:val="000000"/>
        </w:rPr>
        <w:br w:type="page"/>
      </w:r>
    </w:p>
    <w:p w14:paraId="468B1AD0" w14:textId="77777777" w:rsidR="00E027B0" w:rsidRDefault="00E027B0" w:rsidP="00E027B0">
      <w:pPr>
        <w:jc w:val="right"/>
      </w:pPr>
      <w:r>
        <w:rPr>
          <w:color w:val="000000"/>
        </w:rPr>
        <w:lastRenderedPageBreak/>
        <w:t>Приложение № 1</w:t>
      </w:r>
    </w:p>
    <w:p w14:paraId="6190754D" w14:textId="77777777" w:rsidR="00E027B0" w:rsidRDefault="00E027B0" w:rsidP="00E027B0">
      <w:pPr>
        <w:widowControl w:val="0"/>
        <w:suppressAutoHyphens/>
        <w:autoSpaceDE w:val="0"/>
        <w:autoSpaceDN w:val="0"/>
        <w:jc w:val="right"/>
        <w:textAlignment w:val="baseline"/>
        <w:rPr>
          <w:color w:val="000000"/>
          <w:kern w:val="3"/>
          <w:lang w:eastAsia="ja-JP" w:bidi="fa-IR"/>
        </w:rPr>
      </w:pPr>
      <w:r>
        <w:rPr>
          <w:color w:val="000000"/>
          <w:kern w:val="3"/>
          <w:lang w:eastAsia="ja-JP" w:bidi="fa-IR"/>
        </w:rPr>
        <w:t>к концессионному соглашению</w:t>
      </w:r>
    </w:p>
    <w:p w14:paraId="7DF0FFB5" w14:textId="77777777" w:rsidR="00E027B0" w:rsidRDefault="00E027B0" w:rsidP="00E027B0">
      <w:pPr>
        <w:jc w:val="right"/>
        <w:rPr>
          <w:bCs/>
          <w:color w:val="000000"/>
        </w:rPr>
      </w:pPr>
      <w:r>
        <w:rPr>
          <w:bCs/>
          <w:color w:val="000000"/>
        </w:rPr>
        <w:t xml:space="preserve">№ ______ от «__» ___ 20__ г. </w:t>
      </w:r>
    </w:p>
    <w:p w14:paraId="218EC2CF" w14:textId="77777777" w:rsidR="00E027B0" w:rsidRDefault="00E027B0" w:rsidP="00E027B0">
      <w:pPr>
        <w:jc w:val="right"/>
        <w:rPr>
          <w:bCs/>
          <w:color w:val="000000"/>
        </w:rPr>
      </w:pPr>
    </w:p>
    <w:p w14:paraId="7CD44302" w14:textId="77777777" w:rsidR="00E027B0" w:rsidRDefault="00E027B0" w:rsidP="00E027B0">
      <w:pPr>
        <w:jc w:val="center"/>
        <w:rPr>
          <w:bCs/>
          <w:color w:val="000000"/>
        </w:rPr>
      </w:pPr>
      <w:r>
        <w:rPr>
          <w:bCs/>
          <w:color w:val="000000"/>
        </w:rPr>
        <w:t>СОСТАВ И ОПИСАНИЕ ОБЪЕКТА</w:t>
      </w:r>
    </w:p>
    <w:p w14:paraId="761B8C53" w14:textId="77777777" w:rsidR="00E027B0" w:rsidRDefault="00E027B0" w:rsidP="00E027B0">
      <w:pPr>
        <w:jc w:val="center"/>
        <w:rPr>
          <w:bCs/>
          <w:color w:val="000000"/>
        </w:rPr>
      </w:pPr>
      <w:r>
        <w:rPr>
          <w:bCs/>
          <w:color w:val="000000"/>
        </w:rPr>
        <w:t>КОНЦЕССИОННОГО СОГЛАШЕНИЯ</w:t>
      </w:r>
    </w:p>
    <w:p w14:paraId="37E45327" w14:textId="514A40A1" w:rsidR="00325CDF" w:rsidRDefault="00325CDF" w:rsidP="00325CDF">
      <w:pPr>
        <w:jc w:val="right"/>
        <w:rPr>
          <w:bCs/>
          <w:color w:val="000000"/>
        </w:rPr>
      </w:pPr>
      <w:r>
        <w:rPr>
          <w:bCs/>
          <w:color w:val="000000"/>
        </w:rPr>
        <w:t>Таблица 1. Недвижимое имущество</w:t>
      </w:r>
    </w:p>
    <w:tbl>
      <w:tblPr>
        <w:tblStyle w:val="ae"/>
        <w:tblW w:w="10542"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276"/>
        <w:gridCol w:w="52"/>
      </w:tblGrid>
      <w:tr w:rsidR="00B53E89" w:rsidRPr="00474185" w14:paraId="48917D17" w14:textId="0D5E0E23" w:rsidTr="00862CB4">
        <w:trPr>
          <w:gridAfter w:val="1"/>
          <w:wAfter w:w="52" w:type="dxa"/>
        </w:trPr>
        <w:tc>
          <w:tcPr>
            <w:tcW w:w="421" w:type="dxa"/>
            <w:shd w:val="clear" w:color="auto" w:fill="auto"/>
            <w:vAlign w:val="center"/>
          </w:tcPr>
          <w:p w14:paraId="19E33BE0" w14:textId="77777777" w:rsidR="00B53E89" w:rsidRPr="00474185" w:rsidRDefault="00B53E89" w:rsidP="00B53E89">
            <w:pPr>
              <w:widowControl w:val="0"/>
              <w:jc w:val="center"/>
              <w:rPr>
                <w:sz w:val="20"/>
                <w:szCs w:val="20"/>
              </w:rPr>
            </w:pPr>
            <w:r w:rsidRPr="00474185">
              <w:rPr>
                <w:sz w:val="20"/>
                <w:szCs w:val="20"/>
              </w:rPr>
              <w:t>№</w:t>
            </w:r>
          </w:p>
        </w:tc>
        <w:tc>
          <w:tcPr>
            <w:tcW w:w="1281" w:type="dxa"/>
            <w:shd w:val="clear" w:color="auto" w:fill="auto"/>
            <w:vAlign w:val="center"/>
          </w:tcPr>
          <w:p w14:paraId="3D7CAD42" w14:textId="77777777" w:rsidR="00B53E89" w:rsidRPr="00474185" w:rsidRDefault="00B53E89" w:rsidP="00B53E89">
            <w:pPr>
              <w:widowControl w:val="0"/>
              <w:jc w:val="center"/>
              <w:rPr>
                <w:sz w:val="20"/>
                <w:szCs w:val="20"/>
              </w:rPr>
            </w:pPr>
            <w:r w:rsidRPr="00474185">
              <w:rPr>
                <w:sz w:val="20"/>
                <w:szCs w:val="20"/>
              </w:rPr>
              <w:t>Наименование</w:t>
            </w:r>
          </w:p>
        </w:tc>
        <w:tc>
          <w:tcPr>
            <w:tcW w:w="1984" w:type="dxa"/>
            <w:shd w:val="clear" w:color="auto" w:fill="auto"/>
            <w:vAlign w:val="center"/>
          </w:tcPr>
          <w:p w14:paraId="4F12007F" w14:textId="11D5A11F" w:rsidR="00B53E89" w:rsidRPr="00474185" w:rsidRDefault="00B53E89" w:rsidP="00B53E89">
            <w:pPr>
              <w:widowControl w:val="0"/>
              <w:jc w:val="center"/>
              <w:rPr>
                <w:sz w:val="20"/>
                <w:szCs w:val="20"/>
              </w:rPr>
            </w:pPr>
            <w:r w:rsidRPr="00474185">
              <w:rPr>
                <w:sz w:val="20"/>
                <w:szCs w:val="20"/>
              </w:rPr>
              <w:t>Адрес</w:t>
            </w:r>
          </w:p>
        </w:tc>
        <w:tc>
          <w:tcPr>
            <w:tcW w:w="851" w:type="dxa"/>
            <w:shd w:val="clear" w:color="auto" w:fill="auto"/>
            <w:vAlign w:val="center"/>
          </w:tcPr>
          <w:p w14:paraId="671225E7" w14:textId="1C586A77" w:rsidR="00B53E89" w:rsidRPr="00474185" w:rsidRDefault="00B53E89" w:rsidP="00B53E89">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0161572A" w14:textId="0AD6EE35" w:rsidR="00B53E89" w:rsidRPr="00474185" w:rsidRDefault="00B53E89" w:rsidP="00B53E89">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18DBD88E" w14:textId="3F3B1CAD" w:rsidR="00B53E89" w:rsidRPr="00474185" w:rsidRDefault="00B53E89" w:rsidP="00B53E89">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143EDE04" w14:textId="327C2B02" w:rsidR="00B53E89" w:rsidRPr="00474185" w:rsidRDefault="00B53E89" w:rsidP="00B53E89">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5309E701" w14:textId="77777777" w:rsidR="00B53E89" w:rsidRPr="00474185" w:rsidRDefault="00B53E89" w:rsidP="00B53E89">
            <w:pPr>
              <w:jc w:val="center"/>
              <w:rPr>
                <w:sz w:val="20"/>
                <w:szCs w:val="20"/>
              </w:rPr>
            </w:pPr>
            <w:r w:rsidRPr="00474185">
              <w:rPr>
                <w:sz w:val="20"/>
                <w:szCs w:val="20"/>
              </w:rPr>
              <w:t>Начальная/Остаточная/Восстановительная стоимость стоимость,</w:t>
            </w:r>
          </w:p>
          <w:p w14:paraId="3DEFEA01" w14:textId="77777777" w:rsidR="00B53E89" w:rsidRPr="00474185" w:rsidRDefault="00B53E89" w:rsidP="00B53E89">
            <w:pPr>
              <w:jc w:val="center"/>
              <w:rPr>
                <w:sz w:val="20"/>
                <w:szCs w:val="20"/>
              </w:rPr>
            </w:pPr>
            <w:r w:rsidRPr="00474185">
              <w:rPr>
                <w:sz w:val="20"/>
                <w:szCs w:val="20"/>
              </w:rPr>
              <w:t>руб</w:t>
            </w:r>
          </w:p>
          <w:p w14:paraId="41FBE7C5" w14:textId="37F0FDA2" w:rsidR="00B53E89" w:rsidRPr="00474185" w:rsidRDefault="00B53E89" w:rsidP="00B53E89">
            <w:pPr>
              <w:widowControl w:val="0"/>
              <w:jc w:val="center"/>
              <w:rPr>
                <w:sz w:val="20"/>
                <w:szCs w:val="20"/>
              </w:rPr>
            </w:pPr>
            <w:r w:rsidRPr="00474185">
              <w:rPr>
                <w:sz w:val="20"/>
                <w:szCs w:val="20"/>
              </w:rPr>
              <w:t xml:space="preserve">(при наличии сведений)    </w:t>
            </w:r>
          </w:p>
        </w:tc>
        <w:tc>
          <w:tcPr>
            <w:tcW w:w="1276" w:type="dxa"/>
            <w:tcBorders>
              <w:bottom w:val="single" w:sz="4" w:space="0" w:color="auto"/>
            </w:tcBorders>
            <w:shd w:val="clear" w:color="auto" w:fill="auto"/>
          </w:tcPr>
          <w:p w14:paraId="6C511D78" w14:textId="0EDD8C26" w:rsidR="00B53E89" w:rsidRPr="00474185" w:rsidRDefault="00B53E89" w:rsidP="00B53E89">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B53E89" w:rsidRPr="00474185" w14:paraId="4E991A49" w14:textId="4AD800B7" w:rsidTr="00862CB4">
        <w:tc>
          <w:tcPr>
            <w:tcW w:w="10542" w:type="dxa"/>
            <w:gridSpan w:val="10"/>
            <w:shd w:val="clear" w:color="auto" w:fill="auto"/>
            <w:vAlign w:val="center"/>
          </w:tcPr>
          <w:p w14:paraId="5BA04E56" w14:textId="0E78B8FD" w:rsidR="00B53E89" w:rsidRPr="00474185" w:rsidRDefault="00B53E89" w:rsidP="00B53E89">
            <w:pPr>
              <w:widowControl w:val="0"/>
              <w:jc w:val="center"/>
              <w:rPr>
                <w:sz w:val="20"/>
                <w:szCs w:val="20"/>
              </w:rPr>
            </w:pPr>
            <w:r w:rsidRPr="00474185">
              <w:rPr>
                <w:sz w:val="20"/>
                <w:szCs w:val="20"/>
              </w:rPr>
              <w:t>МО СП «Юбилейное»</w:t>
            </w:r>
            <w:r w:rsidR="003A60C9" w:rsidRPr="00474185">
              <w:rPr>
                <w:sz w:val="20"/>
                <w:szCs w:val="20"/>
              </w:rPr>
              <w:t xml:space="preserve">   </w:t>
            </w:r>
            <w:r w:rsidR="003A60C9" w:rsidRPr="00474185">
              <w:rPr>
                <w:color w:val="212529"/>
                <w:sz w:val="20"/>
                <w:szCs w:val="20"/>
                <w:shd w:val="clear" w:color="auto" w:fill="FFFFFF"/>
              </w:rPr>
              <w:t>тип системы коммунальной инфраструктуры-теплоснобжение</w:t>
            </w:r>
          </w:p>
        </w:tc>
      </w:tr>
      <w:tr w:rsidR="00B53E89" w:rsidRPr="0062242F" w14:paraId="2932E748" w14:textId="773A65F5" w:rsidTr="00862CB4">
        <w:trPr>
          <w:gridAfter w:val="1"/>
          <w:wAfter w:w="52" w:type="dxa"/>
          <w:trHeight w:val="284"/>
        </w:trPr>
        <w:tc>
          <w:tcPr>
            <w:tcW w:w="421" w:type="dxa"/>
            <w:shd w:val="clear" w:color="auto" w:fill="auto"/>
            <w:vAlign w:val="center"/>
          </w:tcPr>
          <w:p w14:paraId="1078B114" w14:textId="59136836" w:rsidR="00B53E89" w:rsidRPr="0062242F" w:rsidRDefault="00B53E89" w:rsidP="00B53E89">
            <w:pPr>
              <w:widowControl w:val="0"/>
              <w:rPr>
                <w:sz w:val="20"/>
                <w:szCs w:val="20"/>
              </w:rPr>
            </w:pPr>
            <w:r w:rsidRPr="0062242F">
              <w:rPr>
                <w:sz w:val="20"/>
                <w:szCs w:val="20"/>
              </w:rPr>
              <w:t>1</w:t>
            </w:r>
          </w:p>
        </w:tc>
        <w:tc>
          <w:tcPr>
            <w:tcW w:w="1281" w:type="dxa"/>
            <w:shd w:val="clear" w:color="auto" w:fill="auto"/>
            <w:vAlign w:val="center"/>
          </w:tcPr>
          <w:p w14:paraId="4A1468B2" w14:textId="3159783A" w:rsidR="00B53E89" w:rsidRPr="0062242F" w:rsidRDefault="00B53E89" w:rsidP="00B53E89">
            <w:pPr>
              <w:widowControl w:val="0"/>
              <w:jc w:val="both"/>
              <w:rPr>
                <w:sz w:val="20"/>
                <w:szCs w:val="20"/>
              </w:rPr>
            </w:pPr>
            <w:r w:rsidRPr="0062242F">
              <w:rPr>
                <w:rStyle w:val="95pt0pt"/>
                <w:sz w:val="20"/>
                <w:szCs w:val="20"/>
              </w:rPr>
              <w:t>Здание котельной</w:t>
            </w:r>
          </w:p>
        </w:tc>
        <w:tc>
          <w:tcPr>
            <w:tcW w:w="1984" w:type="dxa"/>
            <w:shd w:val="clear" w:color="auto" w:fill="auto"/>
            <w:vAlign w:val="center"/>
          </w:tcPr>
          <w:p w14:paraId="11A7F5FA" w14:textId="2DEFA8CA" w:rsidR="00B53E89" w:rsidRPr="0062242F" w:rsidRDefault="00B53E89"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851" w:type="dxa"/>
            <w:shd w:val="clear" w:color="auto" w:fill="auto"/>
            <w:vAlign w:val="center"/>
          </w:tcPr>
          <w:p w14:paraId="3CA2254A" w14:textId="1FC6E462" w:rsidR="00B53E89" w:rsidRPr="0062242F" w:rsidRDefault="00B53E89" w:rsidP="00B53E89">
            <w:pPr>
              <w:widowControl w:val="0"/>
              <w:jc w:val="center"/>
              <w:rPr>
                <w:sz w:val="20"/>
                <w:szCs w:val="20"/>
              </w:rPr>
            </w:pPr>
            <w:r w:rsidRPr="0062242F">
              <w:rPr>
                <w:sz w:val="20"/>
                <w:szCs w:val="20"/>
              </w:rPr>
              <w:t>1971</w:t>
            </w:r>
          </w:p>
        </w:tc>
        <w:tc>
          <w:tcPr>
            <w:tcW w:w="1417" w:type="dxa"/>
            <w:shd w:val="clear" w:color="auto" w:fill="auto"/>
            <w:vAlign w:val="center"/>
          </w:tcPr>
          <w:p w14:paraId="1CFE8366" w14:textId="30DAB8C9" w:rsidR="00B53E89" w:rsidRPr="0062242F" w:rsidRDefault="00B53E89" w:rsidP="00B53E89">
            <w:pPr>
              <w:widowControl w:val="0"/>
              <w:jc w:val="center"/>
              <w:rPr>
                <w:sz w:val="20"/>
                <w:szCs w:val="20"/>
              </w:rPr>
            </w:pPr>
            <w:r w:rsidRPr="0062242F">
              <w:rPr>
                <w:sz w:val="20"/>
                <w:szCs w:val="20"/>
              </w:rPr>
              <w:t>551,5 кв.м./удовлетворительное</w:t>
            </w:r>
          </w:p>
        </w:tc>
        <w:tc>
          <w:tcPr>
            <w:tcW w:w="1134" w:type="dxa"/>
            <w:shd w:val="clear" w:color="auto" w:fill="auto"/>
            <w:vAlign w:val="center"/>
          </w:tcPr>
          <w:p w14:paraId="1CD18F53" w14:textId="1057FE82" w:rsidR="00B53E89" w:rsidRPr="0062242F" w:rsidRDefault="00B53E89" w:rsidP="00B53E89">
            <w:pPr>
              <w:widowControl w:val="0"/>
              <w:jc w:val="center"/>
              <w:rPr>
                <w:sz w:val="20"/>
                <w:szCs w:val="20"/>
              </w:rPr>
            </w:pPr>
            <w:r w:rsidRPr="0062242F">
              <w:rPr>
                <w:sz w:val="20"/>
                <w:szCs w:val="20"/>
              </w:rPr>
              <w:t>854809,06</w:t>
            </w:r>
          </w:p>
        </w:tc>
        <w:tc>
          <w:tcPr>
            <w:tcW w:w="1133" w:type="dxa"/>
            <w:shd w:val="clear" w:color="auto" w:fill="auto"/>
          </w:tcPr>
          <w:p w14:paraId="11A3E935" w14:textId="77777777" w:rsidR="00B53E89" w:rsidRPr="0062242F" w:rsidRDefault="00B53E89" w:rsidP="00B53E89">
            <w:pPr>
              <w:widowControl w:val="0"/>
              <w:jc w:val="center"/>
              <w:rPr>
                <w:sz w:val="20"/>
                <w:szCs w:val="20"/>
              </w:rPr>
            </w:pPr>
          </w:p>
          <w:p w14:paraId="43328F8F" w14:textId="19606047" w:rsidR="00B53E89" w:rsidRPr="0062242F" w:rsidRDefault="00B53E89" w:rsidP="00B53E89">
            <w:pPr>
              <w:widowControl w:val="0"/>
              <w:jc w:val="center"/>
              <w:rPr>
                <w:sz w:val="20"/>
                <w:szCs w:val="20"/>
              </w:rPr>
            </w:pPr>
            <w:r w:rsidRPr="0062242F">
              <w:rPr>
                <w:sz w:val="20"/>
                <w:szCs w:val="20"/>
              </w:rPr>
              <w:t>11 369 100,00/55,85%</w:t>
            </w:r>
          </w:p>
        </w:tc>
        <w:tc>
          <w:tcPr>
            <w:tcW w:w="993" w:type="dxa"/>
            <w:shd w:val="clear" w:color="auto" w:fill="auto"/>
          </w:tcPr>
          <w:p w14:paraId="5533DBA6" w14:textId="12B47060" w:rsidR="00B53E89" w:rsidRPr="0062242F" w:rsidRDefault="00B53E89" w:rsidP="00B53E89">
            <w:pPr>
              <w:widowControl w:val="0"/>
              <w:jc w:val="center"/>
              <w:rPr>
                <w:sz w:val="20"/>
                <w:szCs w:val="20"/>
              </w:rPr>
            </w:pPr>
            <w:r w:rsidRPr="0062242F">
              <w:rPr>
                <w:sz w:val="20"/>
                <w:szCs w:val="20"/>
              </w:rPr>
              <w:t>Нет данных</w:t>
            </w:r>
          </w:p>
        </w:tc>
        <w:tc>
          <w:tcPr>
            <w:tcW w:w="1276" w:type="dxa"/>
            <w:shd w:val="clear" w:color="auto" w:fill="auto"/>
          </w:tcPr>
          <w:p w14:paraId="16665627" w14:textId="57D697C2" w:rsidR="00B53E89" w:rsidRPr="0062242F" w:rsidRDefault="00F10173" w:rsidP="00F10173">
            <w:pPr>
              <w:widowControl w:val="0"/>
              <w:jc w:val="center"/>
              <w:rPr>
                <w:sz w:val="20"/>
                <w:szCs w:val="20"/>
              </w:rPr>
            </w:pPr>
            <w:r w:rsidRPr="0062242F">
              <w:rPr>
                <w:sz w:val="20"/>
                <w:szCs w:val="20"/>
              </w:rPr>
              <w:t>Приобретение и установка  дымовой трубы</w:t>
            </w:r>
          </w:p>
        </w:tc>
      </w:tr>
      <w:tr w:rsidR="00B53E89" w:rsidRPr="0062242F" w14:paraId="188942AF" w14:textId="6F03CA3E" w:rsidTr="00862CB4">
        <w:trPr>
          <w:gridAfter w:val="1"/>
          <w:wAfter w:w="52" w:type="dxa"/>
          <w:trHeight w:val="284"/>
        </w:trPr>
        <w:tc>
          <w:tcPr>
            <w:tcW w:w="421" w:type="dxa"/>
            <w:shd w:val="clear" w:color="auto" w:fill="auto"/>
            <w:vAlign w:val="center"/>
          </w:tcPr>
          <w:p w14:paraId="20DF6FD4" w14:textId="2ECED17C" w:rsidR="00B53E89" w:rsidRPr="0062242F" w:rsidRDefault="00B53E89" w:rsidP="00B53E89">
            <w:pPr>
              <w:widowControl w:val="0"/>
              <w:rPr>
                <w:sz w:val="20"/>
                <w:szCs w:val="20"/>
              </w:rPr>
            </w:pPr>
            <w:r w:rsidRPr="0062242F">
              <w:rPr>
                <w:sz w:val="20"/>
                <w:szCs w:val="20"/>
              </w:rPr>
              <w:t>2</w:t>
            </w:r>
          </w:p>
        </w:tc>
        <w:tc>
          <w:tcPr>
            <w:tcW w:w="1281" w:type="dxa"/>
            <w:shd w:val="clear" w:color="auto" w:fill="auto"/>
            <w:vAlign w:val="center"/>
          </w:tcPr>
          <w:p w14:paraId="437BE200" w14:textId="1E242849" w:rsidR="00B53E89" w:rsidRPr="0062242F" w:rsidRDefault="00B53E89" w:rsidP="00B53E89">
            <w:pPr>
              <w:widowControl w:val="0"/>
              <w:jc w:val="both"/>
              <w:rPr>
                <w:sz w:val="20"/>
                <w:szCs w:val="20"/>
              </w:rPr>
            </w:pPr>
            <w:r w:rsidRPr="0062242F">
              <w:rPr>
                <w:rStyle w:val="FontStyle67"/>
                <w:sz w:val="20"/>
                <w:szCs w:val="20"/>
                <w:lang w:eastAsia="en-US"/>
              </w:rPr>
              <w:t>Тепловая сеть</w:t>
            </w:r>
          </w:p>
        </w:tc>
        <w:tc>
          <w:tcPr>
            <w:tcW w:w="1984" w:type="dxa"/>
            <w:shd w:val="clear" w:color="auto" w:fill="auto"/>
            <w:vAlign w:val="center"/>
          </w:tcPr>
          <w:p w14:paraId="16DD9952" w14:textId="76B0DC13" w:rsidR="00B53E89" w:rsidRPr="0062242F" w:rsidRDefault="00B53E89" w:rsidP="00B53E89">
            <w:pPr>
              <w:widowControl w:val="0"/>
              <w:jc w:val="center"/>
              <w:rPr>
                <w:sz w:val="20"/>
                <w:szCs w:val="20"/>
              </w:rPr>
            </w:pPr>
            <w:r w:rsidRPr="0062242F">
              <w:rPr>
                <w:rStyle w:val="95pt0pt"/>
                <w:sz w:val="20"/>
                <w:szCs w:val="20"/>
              </w:rPr>
              <w:t>Республика Бурятия. Бапгузинский район, с.Юбилейный</w:t>
            </w:r>
          </w:p>
        </w:tc>
        <w:tc>
          <w:tcPr>
            <w:tcW w:w="851" w:type="dxa"/>
            <w:shd w:val="clear" w:color="auto" w:fill="auto"/>
            <w:vAlign w:val="center"/>
          </w:tcPr>
          <w:p w14:paraId="6C7F635A" w14:textId="79F7C819" w:rsidR="00B53E89" w:rsidRPr="0062242F" w:rsidRDefault="00B53E89" w:rsidP="00B53E89">
            <w:pPr>
              <w:widowControl w:val="0"/>
              <w:jc w:val="center"/>
              <w:rPr>
                <w:sz w:val="20"/>
                <w:szCs w:val="20"/>
              </w:rPr>
            </w:pPr>
          </w:p>
        </w:tc>
        <w:tc>
          <w:tcPr>
            <w:tcW w:w="1417" w:type="dxa"/>
            <w:shd w:val="clear" w:color="auto" w:fill="auto"/>
            <w:vAlign w:val="center"/>
          </w:tcPr>
          <w:p w14:paraId="02D98EAC" w14:textId="2066FBC6" w:rsidR="00B53E89" w:rsidRPr="0062242F" w:rsidRDefault="00B53E89" w:rsidP="00B53E89">
            <w:pPr>
              <w:widowControl w:val="0"/>
              <w:jc w:val="center"/>
              <w:rPr>
                <w:sz w:val="20"/>
                <w:szCs w:val="20"/>
              </w:rPr>
            </w:pPr>
            <w:r w:rsidRPr="0062242F">
              <w:rPr>
                <w:rStyle w:val="95pt0pt"/>
                <w:sz w:val="20"/>
                <w:szCs w:val="20"/>
              </w:rPr>
              <w:t>765 п.м</w:t>
            </w:r>
            <w:r w:rsidRPr="0062242F">
              <w:rPr>
                <w:sz w:val="20"/>
                <w:szCs w:val="20"/>
              </w:rPr>
              <w:t xml:space="preserve"> /удовлетворительное</w:t>
            </w:r>
            <w:r w:rsidRPr="0062242F">
              <w:rPr>
                <w:rStyle w:val="95pt0pt"/>
                <w:sz w:val="20"/>
                <w:szCs w:val="20"/>
              </w:rPr>
              <w:t>.</w:t>
            </w:r>
          </w:p>
        </w:tc>
        <w:tc>
          <w:tcPr>
            <w:tcW w:w="1134" w:type="dxa"/>
            <w:shd w:val="clear" w:color="auto" w:fill="auto"/>
            <w:vAlign w:val="center"/>
          </w:tcPr>
          <w:p w14:paraId="36F98BA2" w14:textId="37B97619" w:rsidR="00B53E89" w:rsidRPr="0062242F" w:rsidRDefault="00B53E89" w:rsidP="00B53E89">
            <w:pPr>
              <w:widowControl w:val="0"/>
              <w:jc w:val="center"/>
              <w:rPr>
                <w:sz w:val="20"/>
                <w:szCs w:val="20"/>
              </w:rPr>
            </w:pPr>
            <w:r w:rsidRPr="0062242F">
              <w:rPr>
                <w:sz w:val="20"/>
                <w:szCs w:val="20"/>
              </w:rPr>
              <w:t>89812,00</w:t>
            </w:r>
          </w:p>
        </w:tc>
        <w:tc>
          <w:tcPr>
            <w:tcW w:w="1133" w:type="dxa"/>
            <w:shd w:val="clear" w:color="auto" w:fill="auto"/>
          </w:tcPr>
          <w:p w14:paraId="4DA42D13" w14:textId="77777777" w:rsidR="00B53E89" w:rsidRPr="0062242F" w:rsidRDefault="00B53E89" w:rsidP="00B53E89">
            <w:pPr>
              <w:widowControl w:val="0"/>
              <w:jc w:val="center"/>
              <w:rPr>
                <w:sz w:val="20"/>
                <w:szCs w:val="20"/>
              </w:rPr>
            </w:pPr>
          </w:p>
          <w:p w14:paraId="5A410A48" w14:textId="7C566A94" w:rsidR="00B53E89" w:rsidRPr="0062242F" w:rsidRDefault="00B53E89" w:rsidP="00B53E89">
            <w:pPr>
              <w:widowControl w:val="0"/>
              <w:jc w:val="center"/>
              <w:rPr>
                <w:sz w:val="20"/>
                <w:szCs w:val="20"/>
              </w:rPr>
            </w:pPr>
            <w:r w:rsidRPr="0062242F">
              <w:rPr>
                <w:sz w:val="20"/>
                <w:szCs w:val="20"/>
              </w:rPr>
              <w:t>5 948 714,00/50%</w:t>
            </w:r>
          </w:p>
          <w:p w14:paraId="52F2BA20" w14:textId="0FD0D9D2" w:rsidR="00B53E89" w:rsidRPr="0062242F" w:rsidRDefault="00B53E89" w:rsidP="00B53E89">
            <w:pPr>
              <w:widowControl w:val="0"/>
              <w:jc w:val="center"/>
              <w:rPr>
                <w:sz w:val="20"/>
                <w:szCs w:val="20"/>
              </w:rPr>
            </w:pPr>
          </w:p>
        </w:tc>
        <w:tc>
          <w:tcPr>
            <w:tcW w:w="993" w:type="dxa"/>
            <w:shd w:val="clear" w:color="auto" w:fill="auto"/>
          </w:tcPr>
          <w:p w14:paraId="265B5002" w14:textId="2F47CA40" w:rsidR="00B53E89" w:rsidRPr="0062242F" w:rsidRDefault="00B53E89" w:rsidP="00B53E89">
            <w:pPr>
              <w:widowControl w:val="0"/>
              <w:jc w:val="center"/>
              <w:rPr>
                <w:sz w:val="20"/>
                <w:szCs w:val="20"/>
              </w:rPr>
            </w:pPr>
            <w:r w:rsidRPr="0062242F">
              <w:rPr>
                <w:sz w:val="20"/>
                <w:szCs w:val="20"/>
              </w:rPr>
              <w:t>Нет данных</w:t>
            </w:r>
          </w:p>
        </w:tc>
        <w:tc>
          <w:tcPr>
            <w:tcW w:w="1276" w:type="dxa"/>
            <w:shd w:val="clear" w:color="auto" w:fill="auto"/>
          </w:tcPr>
          <w:p w14:paraId="7F728F93" w14:textId="417E53A2" w:rsidR="00B53E89" w:rsidRPr="0062242F" w:rsidRDefault="00B53E89" w:rsidP="00B53E89">
            <w:pPr>
              <w:widowControl w:val="0"/>
              <w:jc w:val="center"/>
              <w:rPr>
                <w:sz w:val="20"/>
                <w:szCs w:val="20"/>
              </w:rPr>
            </w:pPr>
          </w:p>
        </w:tc>
      </w:tr>
      <w:tr w:rsidR="00B53E89" w:rsidRPr="0062242F" w14:paraId="6748DF88" w14:textId="44DB3DE8" w:rsidTr="00862CB4">
        <w:trPr>
          <w:trHeight w:val="284"/>
        </w:trPr>
        <w:tc>
          <w:tcPr>
            <w:tcW w:w="10542" w:type="dxa"/>
            <w:gridSpan w:val="10"/>
            <w:shd w:val="clear" w:color="auto" w:fill="auto"/>
            <w:vAlign w:val="center"/>
          </w:tcPr>
          <w:p w14:paraId="29E2D6C8" w14:textId="3226B017" w:rsidR="00B53E89" w:rsidRPr="0062242F" w:rsidRDefault="00B53E89" w:rsidP="00B53E89">
            <w:pPr>
              <w:widowControl w:val="0"/>
              <w:jc w:val="center"/>
              <w:rPr>
                <w:sz w:val="20"/>
                <w:szCs w:val="20"/>
              </w:rPr>
            </w:pPr>
            <w:r w:rsidRPr="0062242F">
              <w:rPr>
                <w:sz w:val="20"/>
                <w:szCs w:val="20"/>
              </w:rPr>
              <w:t>МО СП Баянгольское</w:t>
            </w:r>
            <w:r w:rsidR="003A60C9" w:rsidRPr="0062242F">
              <w:rPr>
                <w:sz w:val="20"/>
                <w:szCs w:val="20"/>
              </w:rPr>
              <w:t xml:space="preserve"> </w:t>
            </w:r>
            <w:r w:rsidR="003A60C9" w:rsidRPr="0062242F">
              <w:rPr>
                <w:color w:val="212529"/>
                <w:sz w:val="20"/>
                <w:szCs w:val="20"/>
                <w:shd w:val="clear" w:color="auto" w:fill="FFFFFF"/>
              </w:rPr>
              <w:t>тип системы коммунальной инфраструктуры-теплоснобжение</w:t>
            </w:r>
          </w:p>
        </w:tc>
      </w:tr>
      <w:tr w:rsidR="00B53E89" w:rsidRPr="0062242F" w14:paraId="58EFBB70" w14:textId="5943C002" w:rsidTr="00862CB4">
        <w:trPr>
          <w:gridAfter w:val="1"/>
          <w:wAfter w:w="52" w:type="dxa"/>
          <w:trHeight w:val="284"/>
        </w:trPr>
        <w:tc>
          <w:tcPr>
            <w:tcW w:w="421" w:type="dxa"/>
            <w:shd w:val="clear" w:color="auto" w:fill="auto"/>
            <w:vAlign w:val="center"/>
          </w:tcPr>
          <w:p w14:paraId="350B790C" w14:textId="4458C7CA" w:rsidR="00B53E89" w:rsidRPr="0062242F" w:rsidRDefault="00B53E89" w:rsidP="00B53E89">
            <w:pPr>
              <w:widowControl w:val="0"/>
              <w:rPr>
                <w:sz w:val="20"/>
                <w:szCs w:val="20"/>
              </w:rPr>
            </w:pPr>
            <w:r w:rsidRPr="0062242F">
              <w:rPr>
                <w:sz w:val="20"/>
                <w:szCs w:val="20"/>
              </w:rPr>
              <w:t>3</w:t>
            </w:r>
          </w:p>
        </w:tc>
        <w:tc>
          <w:tcPr>
            <w:tcW w:w="1281" w:type="dxa"/>
            <w:shd w:val="clear" w:color="auto" w:fill="auto"/>
            <w:vAlign w:val="center"/>
          </w:tcPr>
          <w:p w14:paraId="2FD28CDB" w14:textId="10B8124B" w:rsidR="00B53E89" w:rsidRPr="0062242F" w:rsidRDefault="00B53E89" w:rsidP="00B53E89">
            <w:pPr>
              <w:widowControl w:val="0"/>
              <w:jc w:val="both"/>
              <w:rPr>
                <w:sz w:val="20"/>
                <w:szCs w:val="20"/>
              </w:rPr>
            </w:pPr>
            <w:r w:rsidRPr="0062242F">
              <w:rPr>
                <w:rStyle w:val="95pt0pt"/>
                <w:sz w:val="20"/>
                <w:szCs w:val="20"/>
              </w:rPr>
              <w:t>Здание котельной</w:t>
            </w:r>
          </w:p>
        </w:tc>
        <w:tc>
          <w:tcPr>
            <w:tcW w:w="1984" w:type="dxa"/>
            <w:shd w:val="clear" w:color="auto" w:fill="auto"/>
            <w:vAlign w:val="center"/>
          </w:tcPr>
          <w:p w14:paraId="5A9A290F" w14:textId="461B3978" w:rsidR="00B53E89" w:rsidRPr="0062242F" w:rsidRDefault="00B53E89"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407D1611" w14:textId="03259C1A" w:rsidR="00B53E89" w:rsidRPr="0062242F" w:rsidRDefault="00B53E89" w:rsidP="00B53E89">
            <w:pPr>
              <w:widowControl w:val="0"/>
              <w:jc w:val="center"/>
              <w:rPr>
                <w:sz w:val="20"/>
                <w:szCs w:val="20"/>
              </w:rPr>
            </w:pPr>
            <w:r w:rsidRPr="0062242F">
              <w:rPr>
                <w:sz w:val="20"/>
                <w:szCs w:val="20"/>
              </w:rPr>
              <w:t>1970</w:t>
            </w:r>
          </w:p>
        </w:tc>
        <w:tc>
          <w:tcPr>
            <w:tcW w:w="1417" w:type="dxa"/>
            <w:shd w:val="clear" w:color="auto" w:fill="auto"/>
            <w:vAlign w:val="center"/>
          </w:tcPr>
          <w:p w14:paraId="6C941D4A" w14:textId="33BD8199" w:rsidR="00B53E89" w:rsidRPr="0062242F" w:rsidRDefault="00B53E89" w:rsidP="00B53E89">
            <w:pPr>
              <w:widowControl w:val="0"/>
              <w:jc w:val="center"/>
              <w:rPr>
                <w:sz w:val="20"/>
                <w:szCs w:val="20"/>
              </w:rPr>
            </w:pPr>
            <w:r w:rsidRPr="0062242F">
              <w:rPr>
                <w:sz w:val="20"/>
                <w:szCs w:val="20"/>
              </w:rPr>
              <w:t>158,1 кв.м./удовлетворительное.</w:t>
            </w:r>
          </w:p>
        </w:tc>
        <w:tc>
          <w:tcPr>
            <w:tcW w:w="1134" w:type="dxa"/>
            <w:shd w:val="clear" w:color="auto" w:fill="auto"/>
          </w:tcPr>
          <w:p w14:paraId="31AF44ED" w14:textId="2227B051" w:rsidR="00B53E89" w:rsidRPr="0062242F" w:rsidRDefault="00B53E89" w:rsidP="00B53E89">
            <w:pPr>
              <w:widowControl w:val="0"/>
              <w:jc w:val="center"/>
              <w:rPr>
                <w:sz w:val="20"/>
                <w:szCs w:val="20"/>
              </w:rPr>
            </w:pPr>
            <w:r w:rsidRPr="0062242F">
              <w:rPr>
                <w:sz w:val="20"/>
                <w:szCs w:val="20"/>
              </w:rPr>
              <w:t>736543,00</w:t>
            </w:r>
          </w:p>
        </w:tc>
        <w:tc>
          <w:tcPr>
            <w:tcW w:w="1133" w:type="dxa"/>
            <w:shd w:val="clear" w:color="auto" w:fill="auto"/>
          </w:tcPr>
          <w:p w14:paraId="5B3B6412" w14:textId="77777777" w:rsidR="00B53E89" w:rsidRPr="0062242F" w:rsidRDefault="00B53E89" w:rsidP="00B53E89">
            <w:pPr>
              <w:widowControl w:val="0"/>
              <w:jc w:val="center"/>
              <w:rPr>
                <w:sz w:val="20"/>
                <w:szCs w:val="20"/>
              </w:rPr>
            </w:pPr>
          </w:p>
          <w:p w14:paraId="58823A5C" w14:textId="5CB05EC1" w:rsidR="00B53E89" w:rsidRPr="0062242F" w:rsidRDefault="00B53E89" w:rsidP="00B53E89">
            <w:pPr>
              <w:widowControl w:val="0"/>
              <w:jc w:val="center"/>
              <w:rPr>
                <w:sz w:val="20"/>
                <w:szCs w:val="20"/>
              </w:rPr>
            </w:pPr>
            <w:r w:rsidRPr="0062242F">
              <w:rPr>
                <w:sz w:val="20"/>
                <w:szCs w:val="20"/>
              </w:rPr>
              <w:t>2 695 963,00./55,35%</w:t>
            </w:r>
          </w:p>
        </w:tc>
        <w:tc>
          <w:tcPr>
            <w:tcW w:w="993" w:type="dxa"/>
            <w:shd w:val="clear" w:color="auto" w:fill="auto"/>
          </w:tcPr>
          <w:p w14:paraId="710F6F28" w14:textId="60046BF5" w:rsidR="00B53E89" w:rsidRPr="0062242F" w:rsidRDefault="00B53E89" w:rsidP="00B53E89">
            <w:pPr>
              <w:widowControl w:val="0"/>
              <w:jc w:val="center"/>
              <w:rPr>
                <w:sz w:val="20"/>
                <w:szCs w:val="20"/>
              </w:rPr>
            </w:pPr>
            <w:r w:rsidRPr="0062242F">
              <w:rPr>
                <w:sz w:val="20"/>
                <w:szCs w:val="20"/>
              </w:rPr>
              <w:t>Нет данных</w:t>
            </w:r>
          </w:p>
        </w:tc>
        <w:tc>
          <w:tcPr>
            <w:tcW w:w="1276" w:type="dxa"/>
            <w:shd w:val="clear" w:color="auto" w:fill="auto"/>
          </w:tcPr>
          <w:p w14:paraId="1729F04F" w14:textId="36F1B091" w:rsidR="00B53E89" w:rsidRPr="0062242F" w:rsidRDefault="00B53E89" w:rsidP="00B53E89">
            <w:pPr>
              <w:widowControl w:val="0"/>
              <w:jc w:val="center"/>
              <w:rPr>
                <w:sz w:val="20"/>
                <w:szCs w:val="20"/>
              </w:rPr>
            </w:pPr>
          </w:p>
        </w:tc>
      </w:tr>
      <w:tr w:rsidR="00B53E89" w:rsidRPr="0062242F" w14:paraId="45983A6C" w14:textId="3EF4D7EC" w:rsidTr="00862CB4">
        <w:trPr>
          <w:gridAfter w:val="1"/>
          <w:wAfter w:w="52" w:type="dxa"/>
          <w:trHeight w:val="575"/>
        </w:trPr>
        <w:tc>
          <w:tcPr>
            <w:tcW w:w="421" w:type="dxa"/>
            <w:shd w:val="clear" w:color="auto" w:fill="auto"/>
            <w:vAlign w:val="center"/>
          </w:tcPr>
          <w:p w14:paraId="1CA72729" w14:textId="0B63BC21" w:rsidR="00B53E89" w:rsidRPr="0062242F" w:rsidRDefault="00B53E89" w:rsidP="00B53E89">
            <w:pPr>
              <w:widowControl w:val="0"/>
              <w:rPr>
                <w:sz w:val="20"/>
                <w:szCs w:val="20"/>
              </w:rPr>
            </w:pPr>
            <w:r w:rsidRPr="0062242F">
              <w:rPr>
                <w:sz w:val="20"/>
                <w:szCs w:val="20"/>
              </w:rPr>
              <w:t>4</w:t>
            </w:r>
          </w:p>
        </w:tc>
        <w:tc>
          <w:tcPr>
            <w:tcW w:w="1281" w:type="dxa"/>
            <w:shd w:val="clear" w:color="auto" w:fill="auto"/>
            <w:vAlign w:val="center"/>
          </w:tcPr>
          <w:p w14:paraId="53960FCF" w14:textId="73200154" w:rsidR="00B53E89" w:rsidRPr="0062242F" w:rsidRDefault="00B53E89" w:rsidP="00B53E89">
            <w:pPr>
              <w:widowControl w:val="0"/>
              <w:jc w:val="both"/>
              <w:rPr>
                <w:sz w:val="20"/>
                <w:szCs w:val="20"/>
              </w:rPr>
            </w:pPr>
            <w:r w:rsidRPr="0062242F">
              <w:rPr>
                <w:rStyle w:val="FontStyle67"/>
                <w:sz w:val="20"/>
                <w:szCs w:val="20"/>
                <w:lang w:eastAsia="en-US"/>
              </w:rPr>
              <w:t>Тепловая сеть</w:t>
            </w:r>
          </w:p>
        </w:tc>
        <w:tc>
          <w:tcPr>
            <w:tcW w:w="1984" w:type="dxa"/>
            <w:shd w:val="clear" w:color="auto" w:fill="auto"/>
            <w:vAlign w:val="center"/>
          </w:tcPr>
          <w:p w14:paraId="3EE94FB7" w14:textId="7AB6D86E" w:rsidR="00B53E89" w:rsidRPr="0062242F" w:rsidRDefault="00B53E89" w:rsidP="00B53E89">
            <w:pPr>
              <w:widowControl w:val="0"/>
              <w:jc w:val="center"/>
              <w:rPr>
                <w:sz w:val="20"/>
                <w:szCs w:val="20"/>
              </w:rPr>
            </w:pPr>
            <w:r w:rsidRPr="0062242F">
              <w:rPr>
                <w:rStyle w:val="95pt0pt"/>
                <w:sz w:val="20"/>
                <w:szCs w:val="20"/>
              </w:rPr>
              <w:t>Республика Бурятия, Баргузинский район, с.Баянгол</w:t>
            </w:r>
          </w:p>
        </w:tc>
        <w:tc>
          <w:tcPr>
            <w:tcW w:w="851" w:type="dxa"/>
            <w:shd w:val="clear" w:color="auto" w:fill="auto"/>
            <w:vAlign w:val="center"/>
          </w:tcPr>
          <w:p w14:paraId="209C43D7" w14:textId="0DA871C9" w:rsidR="00B53E89" w:rsidRPr="0062242F" w:rsidRDefault="00B53E89" w:rsidP="00B53E89">
            <w:pPr>
              <w:widowControl w:val="0"/>
              <w:jc w:val="center"/>
              <w:rPr>
                <w:sz w:val="20"/>
                <w:szCs w:val="20"/>
              </w:rPr>
            </w:pPr>
            <w:r w:rsidRPr="0062242F">
              <w:rPr>
                <w:sz w:val="20"/>
                <w:szCs w:val="20"/>
              </w:rPr>
              <w:t>1973</w:t>
            </w:r>
          </w:p>
        </w:tc>
        <w:tc>
          <w:tcPr>
            <w:tcW w:w="1417" w:type="dxa"/>
            <w:shd w:val="clear" w:color="auto" w:fill="auto"/>
            <w:vAlign w:val="center"/>
          </w:tcPr>
          <w:p w14:paraId="17A3FF51" w14:textId="73F67C47" w:rsidR="00B53E89" w:rsidRPr="0062242F" w:rsidRDefault="00B53E89" w:rsidP="00B53E89">
            <w:pPr>
              <w:widowControl w:val="0"/>
              <w:jc w:val="center"/>
              <w:rPr>
                <w:sz w:val="20"/>
                <w:szCs w:val="20"/>
              </w:rPr>
            </w:pPr>
            <w:r w:rsidRPr="0062242F">
              <w:rPr>
                <w:sz w:val="20"/>
                <w:szCs w:val="20"/>
              </w:rPr>
              <w:t>529,0 п.м. ./удовлетворительное</w:t>
            </w:r>
          </w:p>
        </w:tc>
        <w:tc>
          <w:tcPr>
            <w:tcW w:w="1134" w:type="dxa"/>
            <w:shd w:val="clear" w:color="auto" w:fill="auto"/>
          </w:tcPr>
          <w:p w14:paraId="4A6FD7BE" w14:textId="1B2C0270" w:rsidR="00B53E89" w:rsidRPr="0062242F" w:rsidRDefault="00B53E89" w:rsidP="00B53E89">
            <w:pPr>
              <w:widowControl w:val="0"/>
              <w:jc w:val="center"/>
              <w:rPr>
                <w:sz w:val="20"/>
                <w:szCs w:val="20"/>
              </w:rPr>
            </w:pPr>
            <w:r w:rsidRPr="0062242F">
              <w:rPr>
                <w:sz w:val="20"/>
                <w:szCs w:val="20"/>
              </w:rPr>
              <w:t>68522,00</w:t>
            </w:r>
          </w:p>
        </w:tc>
        <w:tc>
          <w:tcPr>
            <w:tcW w:w="1133" w:type="dxa"/>
            <w:shd w:val="clear" w:color="auto" w:fill="auto"/>
          </w:tcPr>
          <w:p w14:paraId="0029208E" w14:textId="77777777" w:rsidR="00B53E89" w:rsidRPr="0062242F" w:rsidRDefault="00B53E89" w:rsidP="00B53E89">
            <w:pPr>
              <w:widowControl w:val="0"/>
              <w:jc w:val="center"/>
              <w:rPr>
                <w:sz w:val="20"/>
                <w:szCs w:val="20"/>
              </w:rPr>
            </w:pPr>
          </w:p>
          <w:p w14:paraId="554BEBDE" w14:textId="5B55F81D" w:rsidR="00B53E89" w:rsidRPr="0062242F" w:rsidRDefault="00B53E89" w:rsidP="00B53E89">
            <w:pPr>
              <w:widowControl w:val="0"/>
              <w:jc w:val="center"/>
              <w:rPr>
                <w:sz w:val="20"/>
                <w:szCs w:val="20"/>
              </w:rPr>
            </w:pPr>
            <w:r w:rsidRPr="0062242F">
              <w:rPr>
                <w:sz w:val="20"/>
                <w:szCs w:val="20"/>
              </w:rPr>
              <w:t>6 315 066,00./50%</w:t>
            </w:r>
          </w:p>
        </w:tc>
        <w:tc>
          <w:tcPr>
            <w:tcW w:w="993" w:type="dxa"/>
            <w:shd w:val="clear" w:color="auto" w:fill="auto"/>
          </w:tcPr>
          <w:p w14:paraId="3DF129C0" w14:textId="24AE8174" w:rsidR="00B53E89" w:rsidRPr="0062242F" w:rsidRDefault="00B53E89" w:rsidP="00B53E89">
            <w:pPr>
              <w:widowControl w:val="0"/>
              <w:jc w:val="center"/>
              <w:rPr>
                <w:sz w:val="20"/>
                <w:szCs w:val="20"/>
              </w:rPr>
            </w:pPr>
            <w:r w:rsidRPr="0062242F">
              <w:rPr>
                <w:sz w:val="20"/>
                <w:szCs w:val="20"/>
              </w:rPr>
              <w:t>Нет данных</w:t>
            </w:r>
          </w:p>
        </w:tc>
        <w:tc>
          <w:tcPr>
            <w:tcW w:w="1276" w:type="dxa"/>
            <w:shd w:val="clear" w:color="auto" w:fill="auto"/>
          </w:tcPr>
          <w:p w14:paraId="520C4EAD" w14:textId="66D16EC3" w:rsidR="00B53E89" w:rsidRPr="0062242F" w:rsidRDefault="00F10173" w:rsidP="00B53E89">
            <w:pPr>
              <w:widowControl w:val="0"/>
              <w:jc w:val="center"/>
              <w:rPr>
                <w:sz w:val="20"/>
                <w:szCs w:val="20"/>
              </w:rPr>
            </w:pPr>
            <w:r w:rsidRPr="0062242F">
              <w:rPr>
                <w:sz w:val="20"/>
                <w:szCs w:val="20"/>
              </w:rPr>
              <w:t>Капитальный ремонт протяженностью 20 метров  2021г.</w:t>
            </w:r>
          </w:p>
        </w:tc>
      </w:tr>
      <w:tr w:rsidR="00B53E89" w:rsidRPr="0062242F" w14:paraId="54B576D4" w14:textId="3D3329CD" w:rsidTr="00862CB4">
        <w:trPr>
          <w:gridAfter w:val="1"/>
          <w:wAfter w:w="52" w:type="dxa"/>
          <w:trHeight w:val="284"/>
        </w:trPr>
        <w:tc>
          <w:tcPr>
            <w:tcW w:w="421" w:type="dxa"/>
            <w:shd w:val="clear" w:color="auto" w:fill="auto"/>
            <w:vAlign w:val="center"/>
          </w:tcPr>
          <w:p w14:paraId="161E14F5" w14:textId="645FC813" w:rsidR="00B53E89" w:rsidRPr="0062242F" w:rsidRDefault="00B53E89" w:rsidP="00B53E89">
            <w:pPr>
              <w:widowControl w:val="0"/>
              <w:rPr>
                <w:sz w:val="20"/>
                <w:szCs w:val="20"/>
              </w:rPr>
            </w:pPr>
            <w:r w:rsidRPr="0062242F">
              <w:rPr>
                <w:sz w:val="20"/>
                <w:szCs w:val="20"/>
              </w:rPr>
              <w:t>5</w:t>
            </w:r>
          </w:p>
        </w:tc>
        <w:tc>
          <w:tcPr>
            <w:tcW w:w="1281" w:type="dxa"/>
            <w:shd w:val="clear" w:color="auto" w:fill="auto"/>
            <w:vAlign w:val="center"/>
          </w:tcPr>
          <w:p w14:paraId="1B16A8F0" w14:textId="45E15E58" w:rsidR="00B53E89" w:rsidRPr="0062242F" w:rsidRDefault="00B53E89" w:rsidP="00B53E89">
            <w:pPr>
              <w:widowControl w:val="0"/>
              <w:jc w:val="both"/>
              <w:rPr>
                <w:sz w:val="20"/>
                <w:szCs w:val="20"/>
              </w:rPr>
            </w:pPr>
            <w:r w:rsidRPr="0062242F">
              <w:rPr>
                <w:rStyle w:val="95pt0pt"/>
                <w:sz w:val="20"/>
                <w:szCs w:val="20"/>
              </w:rPr>
              <w:t>Водонапорная башня</w:t>
            </w:r>
          </w:p>
        </w:tc>
        <w:tc>
          <w:tcPr>
            <w:tcW w:w="1984" w:type="dxa"/>
            <w:shd w:val="clear" w:color="auto" w:fill="auto"/>
            <w:vAlign w:val="center"/>
          </w:tcPr>
          <w:p w14:paraId="4F5BBFED" w14:textId="65CA51DE" w:rsidR="00B53E89" w:rsidRPr="0062242F" w:rsidRDefault="00B53E89"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0DDEBE8B" w14:textId="17C0EFE7" w:rsidR="00B53E89" w:rsidRPr="0062242F" w:rsidRDefault="00B53E89" w:rsidP="00B53E89">
            <w:pPr>
              <w:widowControl w:val="0"/>
              <w:jc w:val="center"/>
              <w:rPr>
                <w:sz w:val="20"/>
                <w:szCs w:val="20"/>
              </w:rPr>
            </w:pPr>
            <w:r w:rsidRPr="0062242F">
              <w:rPr>
                <w:rStyle w:val="95pt0pt"/>
                <w:sz w:val="20"/>
                <w:szCs w:val="20"/>
              </w:rPr>
              <w:t>1965</w:t>
            </w:r>
          </w:p>
        </w:tc>
        <w:tc>
          <w:tcPr>
            <w:tcW w:w="1417" w:type="dxa"/>
            <w:shd w:val="clear" w:color="auto" w:fill="auto"/>
            <w:vAlign w:val="center"/>
          </w:tcPr>
          <w:p w14:paraId="35408D00" w14:textId="3DB8C5E8" w:rsidR="00B53E89" w:rsidRPr="0062242F" w:rsidRDefault="00B53E89" w:rsidP="00B53E89">
            <w:pPr>
              <w:widowControl w:val="0"/>
              <w:jc w:val="center"/>
              <w:rPr>
                <w:sz w:val="20"/>
                <w:szCs w:val="20"/>
              </w:rPr>
            </w:pPr>
            <w:r w:rsidRPr="0062242F">
              <w:rPr>
                <w:rStyle w:val="95pt0pt"/>
                <w:sz w:val="20"/>
                <w:szCs w:val="20"/>
              </w:rPr>
              <w:t>42,0 кв.м.</w:t>
            </w:r>
            <w:r w:rsidRPr="0062242F">
              <w:rPr>
                <w:sz w:val="20"/>
                <w:szCs w:val="20"/>
              </w:rPr>
              <w:t xml:space="preserve"> /удовлетворительное</w:t>
            </w:r>
          </w:p>
        </w:tc>
        <w:tc>
          <w:tcPr>
            <w:tcW w:w="1134" w:type="dxa"/>
            <w:shd w:val="clear" w:color="auto" w:fill="auto"/>
          </w:tcPr>
          <w:p w14:paraId="08AB002B" w14:textId="5B1D0D51" w:rsidR="00B53E89" w:rsidRPr="0062242F" w:rsidRDefault="00B53E89" w:rsidP="00B53E89">
            <w:pPr>
              <w:widowControl w:val="0"/>
              <w:jc w:val="center"/>
              <w:rPr>
                <w:sz w:val="20"/>
                <w:szCs w:val="20"/>
              </w:rPr>
            </w:pPr>
            <w:r w:rsidRPr="0062242F">
              <w:rPr>
                <w:sz w:val="20"/>
                <w:szCs w:val="20"/>
              </w:rPr>
              <w:t>250513,00</w:t>
            </w:r>
          </w:p>
        </w:tc>
        <w:tc>
          <w:tcPr>
            <w:tcW w:w="1133" w:type="dxa"/>
            <w:shd w:val="clear" w:color="auto" w:fill="auto"/>
          </w:tcPr>
          <w:p w14:paraId="2E662AF6" w14:textId="68E53F42" w:rsidR="00B53E89" w:rsidRPr="0062242F" w:rsidRDefault="00B53E89" w:rsidP="00B53E89">
            <w:pPr>
              <w:widowControl w:val="0"/>
              <w:jc w:val="center"/>
              <w:rPr>
                <w:sz w:val="20"/>
                <w:szCs w:val="20"/>
              </w:rPr>
            </w:pPr>
            <w:r w:rsidRPr="0062242F">
              <w:rPr>
                <w:sz w:val="20"/>
                <w:szCs w:val="20"/>
              </w:rPr>
              <w:t>250 513,00./60%</w:t>
            </w:r>
          </w:p>
        </w:tc>
        <w:tc>
          <w:tcPr>
            <w:tcW w:w="993" w:type="dxa"/>
            <w:shd w:val="clear" w:color="auto" w:fill="auto"/>
          </w:tcPr>
          <w:p w14:paraId="6C0A200F" w14:textId="55A904BF" w:rsidR="00B53E89" w:rsidRPr="0062242F" w:rsidRDefault="00B53E89" w:rsidP="00B53E89">
            <w:pPr>
              <w:widowControl w:val="0"/>
              <w:jc w:val="center"/>
              <w:rPr>
                <w:sz w:val="20"/>
                <w:szCs w:val="20"/>
              </w:rPr>
            </w:pPr>
            <w:r w:rsidRPr="0062242F">
              <w:rPr>
                <w:sz w:val="20"/>
                <w:szCs w:val="20"/>
              </w:rPr>
              <w:t>Нет данных</w:t>
            </w:r>
          </w:p>
        </w:tc>
        <w:tc>
          <w:tcPr>
            <w:tcW w:w="1276" w:type="dxa"/>
            <w:shd w:val="clear" w:color="auto" w:fill="auto"/>
          </w:tcPr>
          <w:p w14:paraId="6ED766FA" w14:textId="67DB8855" w:rsidR="00B53E89" w:rsidRPr="0062242F" w:rsidRDefault="00B53E89" w:rsidP="00B53E89">
            <w:pPr>
              <w:widowControl w:val="0"/>
              <w:jc w:val="center"/>
              <w:rPr>
                <w:sz w:val="20"/>
                <w:szCs w:val="20"/>
              </w:rPr>
            </w:pPr>
          </w:p>
        </w:tc>
      </w:tr>
      <w:tr w:rsidR="009B02E9" w:rsidRPr="0062242F" w14:paraId="3AFD1BF7" w14:textId="77777777" w:rsidTr="00862CB4">
        <w:trPr>
          <w:gridAfter w:val="1"/>
          <w:wAfter w:w="52" w:type="dxa"/>
          <w:trHeight w:val="284"/>
        </w:trPr>
        <w:tc>
          <w:tcPr>
            <w:tcW w:w="10490" w:type="dxa"/>
            <w:gridSpan w:val="9"/>
            <w:shd w:val="clear" w:color="auto" w:fill="auto"/>
            <w:vAlign w:val="center"/>
          </w:tcPr>
          <w:p w14:paraId="2146FA4D" w14:textId="6FEEB719" w:rsidR="009B02E9" w:rsidRPr="0062242F" w:rsidRDefault="00BD1A9C" w:rsidP="00B53E89">
            <w:pPr>
              <w:widowControl w:val="0"/>
              <w:jc w:val="center"/>
              <w:rPr>
                <w:sz w:val="20"/>
                <w:szCs w:val="20"/>
              </w:rPr>
            </w:pPr>
            <w:r w:rsidRPr="0062242F">
              <w:rPr>
                <w:sz w:val="20"/>
                <w:szCs w:val="20"/>
              </w:rPr>
              <w:t>М</w:t>
            </w:r>
            <w:r w:rsidR="009B02E9" w:rsidRPr="0062242F">
              <w:rPr>
                <w:sz w:val="20"/>
                <w:szCs w:val="20"/>
              </w:rPr>
              <w:t xml:space="preserve">О СП «Сувинское» </w:t>
            </w:r>
            <w:r w:rsidR="009B02E9" w:rsidRPr="0062242F">
              <w:rPr>
                <w:color w:val="212529"/>
                <w:sz w:val="20"/>
                <w:szCs w:val="20"/>
                <w:shd w:val="clear" w:color="auto" w:fill="FFFFFF"/>
              </w:rPr>
              <w:t>тип системы коммунальной инфраструктуры-теплоснобжение</w:t>
            </w:r>
          </w:p>
        </w:tc>
      </w:tr>
      <w:tr w:rsidR="009B02E9" w:rsidRPr="0062242F" w14:paraId="18110ACF" w14:textId="77777777" w:rsidTr="00862CB4">
        <w:trPr>
          <w:gridAfter w:val="1"/>
          <w:wAfter w:w="52" w:type="dxa"/>
          <w:trHeight w:val="284"/>
        </w:trPr>
        <w:tc>
          <w:tcPr>
            <w:tcW w:w="421" w:type="dxa"/>
            <w:shd w:val="clear" w:color="auto" w:fill="auto"/>
            <w:vAlign w:val="center"/>
          </w:tcPr>
          <w:p w14:paraId="3878EFDA" w14:textId="13974523" w:rsidR="009B02E9" w:rsidRPr="0062242F" w:rsidRDefault="00BD1A9C" w:rsidP="009B02E9">
            <w:pPr>
              <w:widowControl w:val="0"/>
              <w:rPr>
                <w:sz w:val="20"/>
                <w:szCs w:val="20"/>
              </w:rPr>
            </w:pPr>
            <w:r w:rsidRPr="0062242F">
              <w:rPr>
                <w:sz w:val="20"/>
                <w:szCs w:val="20"/>
              </w:rPr>
              <w:t>6</w:t>
            </w:r>
          </w:p>
        </w:tc>
        <w:tc>
          <w:tcPr>
            <w:tcW w:w="1281" w:type="dxa"/>
            <w:shd w:val="clear" w:color="auto" w:fill="auto"/>
            <w:vAlign w:val="center"/>
          </w:tcPr>
          <w:p w14:paraId="12965ABC" w14:textId="7E04FCD3" w:rsidR="009B02E9" w:rsidRPr="0062242F" w:rsidRDefault="009B02E9" w:rsidP="009B02E9">
            <w:pPr>
              <w:widowControl w:val="0"/>
              <w:jc w:val="both"/>
              <w:rPr>
                <w:rStyle w:val="95pt0pt"/>
                <w:sz w:val="20"/>
                <w:szCs w:val="20"/>
              </w:rPr>
            </w:pPr>
            <w:r w:rsidRPr="0062242F">
              <w:rPr>
                <w:rStyle w:val="95pt0pt"/>
                <w:sz w:val="20"/>
                <w:szCs w:val="20"/>
              </w:rPr>
              <w:t>Здание котельной</w:t>
            </w:r>
          </w:p>
        </w:tc>
        <w:tc>
          <w:tcPr>
            <w:tcW w:w="1984" w:type="dxa"/>
            <w:shd w:val="clear" w:color="auto" w:fill="auto"/>
          </w:tcPr>
          <w:p w14:paraId="2D239E4A" w14:textId="1F5A3E4E" w:rsidR="009B02E9" w:rsidRPr="0062242F" w:rsidRDefault="009B02E9" w:rsidP="009B02E9">
            <w:pPr>
              <w:widowControl w:val="0"/>
              <w:jc w:val="center"/>
              <w:rPr>
                <w:rStyle w:val="95pt0pt"/>
                <w:sz w:val="20"/>
                <w:szCs w:val="20"/>
              </w:rPr>
            </w:pPr>
            <w:r w:rsidRPr="0062242F">
              <w:rPr>
                <w:rStyle w:val="95pt0pt"/>
                <w:sz w:val="20"/>
                <w:szCs w:val="20"/>
              </w:rPr>
              <w:t>Республика Бурятия, Баргузинский район, с.Суво, ул.Кабашова, д.10</w:t>
            </w:r>
          </w:p>
        </w:tc>
        <w:tc>
          <w:tcPr>
            <w:tcW w:w="851" w:type="dxa"/>
            <w:shd w:val="clear" w:color="auto" w:fill="auto"/>
            <w:vAlign w:val="center"/>
          </w:tcPr>
          <w:p w14:paraId="4A7C3501" w14:textId="772A29E0" w:rsidR="009B02E9" w:rsidRPr="0062242F" w:rsidRDefault="009B02E9" w:rsidP="009B02E9">
            <w:pPr>
              <w:widowControl w:val="0"/>
              <w:jc w:val="center"/>
              <w:rPr>
                <w:sz w:val="20"/>
                <w:szCs w:val="20"/>
              </w:rPr>
            </w:pPr>
            <w:r w:rsidRPr="0062242F">
              <w:rPr>
                <w:sz w:val="20"/>
                <w:szCs w:val="20"/>
              </w:rPr>
              <w:t>1978</w:t>
            </w:r>
          </w:p>
        </w:tc>
        <w:tc>
          <w:tcPr>
            <w:tcW w:w="1417" w:type="dxa"/>
            <w:shd w:val="clear" w:color="auto" w:fill="auto"/>
            <w:vAlign w:val="center"/>
          </w:tcPr>
          <w:p w14:paraId="1A0A4314" w14:textId="5E164B71" w:rsidR="009B02E9" w:rsidRPr="0062242F" w:rsidRDefault="009B02E9" w:rsidP="009B02E9">
            <w:pPr>
              <w:widowControl w:val="0"/>
              <w:jc w:val="center"/>
              <w:rPr>
                <w:rStyle w:val="95pt0pt"/>
                <w:sz w:val="20"/>
                <w:szCs w:val="20"/>
              </w:rPr>
            </w:pPr>
            <w:r w:rsidRPr="0062242F">
              <w:rPr>
                <w:rStyle w:val="95pt0pt"/>
                <w:sz w:val="20"/>
                <w:szCs w:val="20"/>
              </w:rPr>
              <w:t>148,0 кв.м., этажность – 1</w:t>
            </w:r>
            <w:r w:rsidRPr="0062242F">
              <w:rPr>
                <w:sz w:val="20"/>
                <w:szCs w:val="20"/>
              </w:rPr>
              <w:t>./удовлетворительное</w:t>
            </w:r>
          </w:p>
        </w:tc>
        <w:tc>
          <w:tcPr>
            <w:tcW w:w="1134" w:type="dxa"/>
            <w:shd w:val="clear" w:color="auto" w:fill="auto"/>
          </w:tcPr>
          <w:p w14:paraId="16BC1655" w14:textId="779C0472" w:rsidR="009B02E9" w:rsidRPr="0062242F" w:rsidRDefault="00862CB4" w:rsidP="009B02E9">
            <w:pPr>
              <w:widowControl w:val="0"/>
              <w:jc w:val="center"/>
              <w:rPr>
                <w:sz w:val="20"/>
                <w:szCs w:val="20"/>
                <w:highlight w:val="red"/>
              </w:rPr>
            </w:pPr>
            <w:r w:rsidRPr="0062242F">
              <w:rPr>
                <w:sz w:val="20"/>
                <w:szCs w:val="20"/>
              </w:rPr>
              <w:t>327500,00</w:t>
            </w:r>
          </w:p>
        </w:tc>
        <w:tc>
          <w:tcPr>
            <w:tcW w:w="1133" w:type="dxa"/>
            <w:shd w:val="clear" w:color="auto" w:fill="auto"/>
          </w:tcPr>
          <w:p w14:paraId="48B179F8" w14:textId="5FF64A7E" w:rsidR="009B02E9" w:rsidRPr="0062242F" w:rsidRDefault="0039296E" w:rsidP="009B02E9">
            <w:pPr>
              <w:widowControl w:val="0"/>
              <w:jc w:val="center"/>
              <w:rPr>
                <w:sz w:val="20"/>
                <w:szCs w:val="20"/>
              </w:rPr>
            </w:pPr>
            <w:r w:rsidRPr="0062242F">
              <w:rPr>
                <w:sz w:val="20"/>
                <w:szCs w:val="20"/>
              </w:rPr>
              <w:t>2277523,00/</w:t>
            </w:r>
            <w:r w:rsidR="00626CC8" w:rsidRPr="0062242F">
              <w:rPr>
                <w:sz w:val="20"/>
                <w:szCs w:val="20"/>
              </w:rPr>
              <w:t>50,2%</w:t>
            </w:r>
          </w:p>
        </w:tc>
        <w:tc>
          <w:tcPr>
            <w:tcW w:w="993" w:type="dxa"/>
            <w:shd w:val="clear" w:color="auto" w:fill="auto"/>
          </w:tcPr>
          <w:p w14:paraId="5BA0F6AF" w14:textId="3AFD762B" w:rsidR="009B02E9" w:rsidRPr="0062242F" w:rsidRDefault="009B02E9" w:rsidP="009B02E9">
            <w:pPr>
              <w:widowControl w:val="0"/>
              <w:jc w:val="center"/>
              <w:rPr>
                <w:sz w:val="20"/>
                <w:szCs w:val="20"/>
              </w:rPr>
            </w:pPr>
            <w:r w:rsidRPr="0062242F">
              <w:rPr>
                <w:sz w:val="20"/>
                <w:szCs w:val="20"/>
              </w:rPr>
              <w:t>Нет данных</w:t>
            </w:r>
          </w:p>
        </w:tc>
        <w:tc>
          <w:tcPr>
            <w:tcW w:w="1276" w:type="dxa"/>
            <w:shd w:val="clear" w:color="auto" w:fill="auto"/>
          </w:tcPr>
          <w:p w14:paraId="49247E60" w14:textId="47E6F69C" w:rsidR="009B02E9" w:rsidRPr="0062242F" w:rsidRDefault="009B02E9" w:rsidP="009B02E9">
            <w:pPr>
              <w:widowControl w:val="0"/>
              <w:jc w:val="center"/>
              <w:rPr>
                <w:sz w:val="20"/>
                <w:szCs w:val="20"/>
              </w:rPr>
            </w:pPr>
            <w:r w:rsidRPr="0062242F">
              <w:rPr>
                <w:sz w:val="20"/>
                <w:szCs w:val="20"/>
              </w:rPr>
              <w:t>Нет данных</w:t>
            </w:r>
          </w:p>
        </w:tc>
      </w:tr>
      <w:tr w:rsidR="009B02E9" w:rsidRPr="0062242F" w14:paraId="77AD57C4" w14:textId="77777777" w:rsidTr="00862CB4">
        <w:trPr>
          <w:gridAfter w:val="1"/>
          <w:wAfter w:w="52" w:type="dxa"/>
          <w:trHeight w:val="284"/>
        </w:trPr>
        <w:tc>
          <w:tcPr>
            <w:tcW w:w="421" w:type="dxa"/>
            <w:shd w:val="clear" w:color="auto" w:fill="auto"/>
            <w:vAlign w:val="center"/>
          </w:tcPr>
          <w:p w14:paraId="6828FF5E" w14:textId="47AC0DF5" w:rsidR="009B02E9" w:rsidRPr="0062242F" w:rsidRDefault="00BD1A9C" w:rsidP="009B02E9">
            <w:pPr>
              <w:widowControl w:val="0"/>
              <w:rPr>
                <w:sz w:val="20"/>
                <w:szCs w:val="20"/>
              </w:rPr>
            </w:pPr>
            <w:r w:rsidRPr="0062242F">
              <w:rPr>
                <w:sz w:val="20"/>
                <w:szCs w:val="20"/>
              </w:rPr>
              <w:t>7</w:t>
            </w:r>
          </w:p>
        </w:tc>
        <w:tc>
          <w:tcPr>
            <w:tcW w:w="1281" w:type="dxa"/>
            <w:shd w:val="clear" w:color="auto" w:fill="auto"/>
            <w:vAlign w:val="center"/>
          </w:tcPr>
          <w:p w14:paraId="07D9AD97" w14:textId="206436C5" w:rsidR="009B02E9" w:rsidRPr="0062242F" w:rsidRDefault="009B02E9" w:rsidP="009B02E9">
            <w:pPr>
              <w:widowControl w:val="0"/>
              <w:jc w:val="both"/>
              <w:rPr>
                <w:rStyle w:val="95pt0pt"/>
                <w:sz w:val="20"/>
                <w:szCs w:val="20"/>
              </w:rPr>
            </w:pPr>
            <w:r w:rsidRPr="0062242F">
              <w:rPr>
                <w:rStyle w:val="FontStyle67"/>
                <w:sz w:val="20"/>
                <w:szCs w:val="20"/>
                <w:lang w:eastAsia="en-US"/>
              </w:rPr>
              <w:t>Тепловая сеть</w:t>
            </w:r>
          </w:p>
        </w:tc>
        <w:tc>
          <w:tcPr>
            <w:tcW w:w="1984" w:type="dxa"/>
            <w:shd w:val="clear" w:color="auto" w:fill="auto"/>
          </w:tcPr>
          <w:p w14:paraId="44E537AC" w14:textId="6C64EECD" w:rsidR="009B02E9" w:rsidRPr="0062242F" w:rsidRDefault="009B02E9" w:rsidP="009B02E9">
            <w:pPr>
              <w:widowControl w:val="0"/>
              <w:jc w:val="center"/>
              <w:rPr>
                <w:rStyle w:val="95pt0pt"/>
                <w:sz w:val="20"/>
                <w:szCs w:val="20"/>
              </w:rPr>
            </w:pPr>
            <w:r w:rsidRPr="0062242F">
              <w:rPr>
                <w:rStyle w:val="95pt0pt"/>
                <w:sz w:val="20"/>
                <w:szCs w:val="20"/>
              </w:rPr>
              <w:t xml:space="preserve">Республика Бурятия, Баргузинский </w:t>
            </w:r>
            <w:r w:rsidRPr="0062242F">
              <w:rPr>
                <w:rStyle w:val="95pt0pt"/>
                <w:sz w:val="20"/>
                <w:szCs w:val="20"/>
              </w:rPr>
              <w:lastRenderedPageBreak/>
              <w:t>район, с.Суво</w:t>
            </w:r>
          </w:p>
        </w:tc>
        <w:tc>
          <w:tcPr>
            <w:tcW w:w="851" w:type="dxa"/>
            <w:shd w:val="clear" w:color="auto" w:fill="auto"/>
            <w:vAlign w:val="center"/>
          </w:tcPr>
          <w:p w14:paraId="289595B5" w14:textId="27957CE0" w:rsidR="009B02E9" w:rsidRPr="0062242F" w:rsidRDefault="009B02E9" w:rsidP="009B02E9">
            <w:pPr>
              <w:widowControl w:val="0"/>
              <w:jc w:val="center"/>
              <w:rPr>
                <w:sz w:val="20"/>
                <w:szCs w:val="20"/>
              </w:rPr>
            </w:pPr>
            <w:r w:rsidRPr="0062242F">
              <w:rPr>
                <w:sz w:val="20"/>
                <w:szCs w:val="20"/>
              </w:rPr>
              <w:lastRenderedPageBreak/>
              <w:t>1976</w:t>
            </w:r>
          </w:p>
        </w:tc>
        <w:tc>
          <w:tcPr>
            <w:tcW w:w="1417" w:type="dxa"/>
            <w:shd w:val="clear" w:color="auto" w:fill="auto"/>
            <w:vAlign w:val="center"/>
          </w:tcPr>
          <w:p w14:paraId="4416E1C4" w14:textId="77777777" w:rsidR="009B02E9" w:rsidRPr="0062242F" w:rsidRDefault="009B02E9" w:rsidP="009B02E9">
            <w:pPr>
              <w:widowControl w:val="0"/>
              <w:jc w:val="center"/>
              <w:rPr>
                <w:sz w:val="20"/>
                <w:szCs w:val="20"/>
              </w:rPr>
            </w:pPr>
            <w:r w:rsidRPr="0062242F">
              <w:rPr>
                <w:rStyle w:val="95pt0pt"/>
                <w:sz w:val="20"/>
                <w:szCs w:val="20"/>
              </w:rPr>
              <w:t>291 м.п</w:t>
            </w:r>
            <w:r w:rsidRPr="0062242F">
              <w:rPr>
                <w:sz w:val="20"/>
                <w:szCs w:val="20"/>
              </w:rPr>
              <w:t>./</w:t>
            </w:r>
          </w:p>
          <w:p w14:paraId="0D9CFA87" w14:textId="3CDFEBA1" w:rsidR="009B02E9" w:rsidRPr="0062242F" w:rsidRDefault="009B02E9" w:rsidP="009B02E9">
            <w:pPr>
              <w:widowControl w:val="0"/>
              <w:jc w:val="center"/>
              <w:rPr>
                <w:rStyle w:val="95pt0pt"/>
                <w:sz w:val="20"/>
                <w:szCs w:val="20"/>
              </w:rPr>
            </w:pPr>
            <w:r w:rsidRPr="0062242F">
              <w:rPr>
                <w:sz w:val="20"/>
                <w:szCs w:val="20"/>
              </w:rPr>
              <w:t>удовлетворительное</w:t>
            </w:r>
            <w:r w:rsidRPr="0062242F">
              <w:rPr>
                <w:rStyle w:val="95pt0pt"/>
                <w:sz w:val="20"/>
                <w:szCs w:val="20"/>
              </w:rPr>
              <w:t>.</w:t>
            </w:r>
          </w:p>
        </w:tc>
        <w:tc>
          <w:tcPr>
            <w:tcW w:w="1134" w:type="dxa"/>
            <w:shd w:val="clear" w:color="auto" w:fill="auto"/>
          </w:tcPr>
          <w:p w14:paraId="5A43C23E" w14:textId="6DA5A776" w:rsidR="009B02E9" w:rsidRPr="0062242F" w:rsidRDefault="00862CB4" w:rsidP="009B02E9">
            <w:pPr>
              <w:widowControl w:val="0"/>
              <w:jc w:val="center"/>
              <w:rPr>
                <w:sz w:val="20"/>
                <w:szCs w:val="20"/>
                <w:highlight w:val="red"/>
              </w:rPr>
            </w:pPr>
            <w:r w:rsidRPr="0062242F">
              <w:rPr>
                <w:sz w:val="20"/>
                <w:szCs w:val="20"/>
              </w:rPr>
              <w:t>3968748,00</w:t>
            </w:r>
          </w:p>
        </w:tc>
        <w:tc>
          <w:tcPr>
            <w:tcW w:w="1133" w:type="dxa"/>
            <w:shd w:val="clear" w:color="auto" w:fill="auto"/>
          </w:tcPr>
          <w:p w14:paraId="747F9D03" w14:textId="1EEF4B87" w:rsidR="009B02E9" w:rsidRPr="0062242F" w:rsidRDefault="00626CC8" w:rsidP="00626CC8">
            <w:pPr>
              <w:widowControl w:val="0"/>
              <w:jc w:val="center"/>
              <w:rPr>
                <w:sz w:val="20"/>
                <w:szCs w:val="20"/>
              </w:rPr>
            </w:pPr>
            <w:r w:rsidRPr="0062242F">
              <w:rPr>
                <w:sz w:val="20"/>
                <w:szCs w:val="20"/>
              </w:rPr>
              <w:t>3968748,00/50%</w:t>
            </w:r>
          </w:p>
        </w:tc>
        <w:tc>
          <w:tcPr>
            <w:tcW w:w="993" w:type="dxa"/>
            <w:shd w:val="clear" w:color="auto" w:fill="auto"/>
          </w:tcPr>
          <w:p w14:paraId="5EB769C9" w14:textId="28AB1F92" w:rsidR="009B02E9" w:rsidRPr="0062242F" w:rsidRDefault="009B02E9" w:rsidP="009B02E9">
            <w:pPr>
              <w:widowControl w:val="0"/>
              <w:jc w:val="center"/>
              <w:rPr>
                <w:sz w:val="20"/>
                <w:szCs w:val="20"/>
              </w:rPr>
            </w:pPr>
            <w:r w:rsidRPr="0062242F">
              <w:rPr>
                <w:sz w:val="20"/>
                <w:szCs w:val="20"/>
              </w:rPr>
              <w:t>Нет данных</w:t>
            </w:r>
          </w:p>
        </w:tc>
        <w:tc>
          <w:tcPr>
            <w:tcW w:w="1276" w:type="dxa"/>
            <w:shd w:val="clear" w:color="auto" w:fill="auto"/>
          </w:tcPr>
          <w:p w14:paraId="3D621ADD" w14:textId="028F9EF5" w:rsidR="009B02E9" w:rsidRPr="0062242F" w:rsidRDefault="009B02E9" w:rsidP="009B02E9">
            <w:pPr>
              <w:widowControl w:val="0"/>
              <w:jc w:val="center"/>
              <w:rPr>
                <w:sz w:val="20"/>
                <w:szCs w:val="20"/>
              </w:rPr>
            </w:pPr>
            <w:r w:rsidRPr="0062242F">
              <w:rPr>
                <w:sz w:val="20"/>
                <w:szCs w:val="20"/>
              </w:rPr>
              <w:t>Нет данных</w:t>
            </w:r>
          </w:p>
        </w:tc>
      </w:tr>
    </w:tbl>
    <w:p w14:paraId="6D6B73CE" w14:textId="3F04BFAB" w:rsidR="00325CDF" w:rsidRPr="0062242F" w:rsidRDefault="008D021C" w:rsidP="00325CDF">
      <w:pPr>
        <w:widowControl w:val="0"/>
        <w:spacing w:line="276" w:lineRule="auto"/>
        <w:jc w:val="right"/>
        <w:rPr>
          <w:sz w:val="20"/>
          <w:szCs w:val="20"/>
        </w:rPr>
      </w:pPr>
      <w:r w:rsidRPr="0062242F">
        <w:rPr>
          <w:rFonts w:ascii="Arial" w:hAnsi="Arial" w:cs="Arial"/>
          <w:color w:val="2E3032"/>
          <w:spacing w:val="-9"/>
          <w:sz w:val="20"/>
          <w:szCs w:val="20"/>
          <w:shd w:val="clear" w:color="auto" w:fill="F8F8F8"/>
        </w:rPr>
        <w:lastRenderedPageBreak/>
        <w:t>03:01:440109:265</w:t>
      </w:r>
    </w:p>
    <w:p w14:paraId="29FF802B" w14:textId="64A6D906" w:rsidR="00325CDF" w:rsidRPr="0062242F" w:rsidRDefault="00325CDF" w:rsidP="00325CDF">
      <w:pPr>
        <w:widowControl w:val="0"/>
        <w:spacing w:line="276" w:lineRule="auto"/>
        <w:jc w:val="right"/>
        <w:rPr>
          <w:sz w:val="20"/>
          <w:szCs w:val="20"/>
        </w:rPr>
      </w:pPr>
      <w:r w:rsidRPr="0062242F">
        <w:rPr>
          <w:sz w:val="20"/>
          <w:szCs w:val="20"/>
        </w:rP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10173" w:rsidRPr="0062242F" w14:paraId="18238906" w14:textId="2AAA3F7C" w:rsidTr="00474185">
        <w:trPr>
          <w:trHeight w:val="284"/>
        </w:trPr>
        <w:tc>
          <w:tcPr>
            <w:tcW w:w="416" w:type="dxa"/>
            <w:vAlign w:val="center"/>
          </w:tcPr>
          <w:p w14:paraId="5F3B14B1" w14:textId="4E46855E" w:rsidR="00F10173" w:rsidRPr="0062242F" w:rsidRDefault="00F10173" w:rsidP="00B53E89">
            <w:pPr>
              <w:widowControl w:val="0"/>
              <w:jc w:val="center"/>
              <w:rPr>
                <w:sz w:val="20"/>
                <w:szCs w:val="20"/>
              </w:rPr>
            </w:pPr>
            <w:r w:rsidRPr="0062242F">
              <w:rPr>
                <w:sz w:val="20"/>
                <w:szCs w:val="20"/>
              </w:rPr>
              <w:t>№</w:t>
            </w:r>
          </w:p>
        </w:tc>
        <w:tc>
          <w:tcPr>
            <w:tcW w:w="1853" w:type="dxa"/>
            <w:vAlign w:val="center"/>
          </w:tcPr>
          <w:p w14:paraId="7895A57D" w14:textId="7F13918F" w:rsidR="00F10173" w:rsidRPr="0062242F" w:rsidRDefault="00F10173" w:rsidP="00B53E89">
            <w:pPr>
              <w:widowControl w:val="0"/>
              <w:jc w:val="center"/>
              <w:rPr>
                <w:sz w:val="20"/>
                <w:szCs w:val="20"/>
              </w:rPr>
            </w:pPr>
            <w:r w:rsidRPr="0062242F">
              <w:rPr>
                <w:sz w:val="20"/>
                <w:szCs w:val="20"/>
              </w:rPr>
              <w:t>Наименование объекта</w:t>
            </w:r>
          </w:p>
        </w:tc>
        <w:tc>
          <w:tcPr>
            <w:tcW w:w="2268" w:type="dxa"/>
            <w:vAlign w:val="center"/>
          </w:tcPr>
          <w:p w14:paraId="0672CD48" w14:textId="14E079E0" w:rsidR="00F10173" w:rsidRPr="0062242F" w:rsidRDefault="00F10173" w:rsidP="00B53E89">
            <w:pPr>
              <w:widowControl w:val="0"/>
              <w:jc w:val="center"/>
              <w:rPr>
                <w:sz w:val="20"/>
                <w:szCs w:val="20"/>
              </w:rPr>
            </w:pPr>
            <w:r w:rsidRPr="0062242F">
              <w:rPr>
                <w:sz w:val="20"/>
                <w:szCs w:val="20"/>
              </w:rPr>
              <w:t>Адрес</w:t>
            </w:r>
          </w:p>
        </w:tc>
        <w:tc>
          <w:tcPr>
            <w:tcW w:w="1398" w:type="dxa"/>
            <w:vAlign w:val="center"/>
          </w:tcPr>
          <w:p w14:paraId="376EB932" w14:textId="7BD207F7" w:rsidR="00F10173" w:rsidRPr="0062242F" w:rsidRDefault="00F10173" w:rsidP="00B53E89">
            <w:pPr>
              <w:widowControl w:val="0"/>
              <w:jc w:val="center"/>
              <w:rPr>
                <w:sz w:val="20"/>
                <w:szCs w:val="20"/>
              </w:rPr>
            </w:pPr>
            <w:r w:rsidRPr="0062242F">
              <w:rPr>
                <w:sz w:val="20"/>
                <w:szCs w:val="20"/>
              </w:rPr>
              <w:t>Год изготовления</w:t>
            </w:r>
            <w:r w:rsidR="00260978" w:rsidRPr="0062242F">
              <w:rPr>
                <w:sz w:val="20"/>
                <w:szCs w:val="20"/>
              </w:rPr>
              <w:t>/ техническое состояние</w:t>
            </w:r>
          </w:p>
        </w:tc>
        <w:tc>
          <w:tcPr>
            <w:tcW w:w="1180" w:type="dxa"/>
            <w:vAlign w:val="center"/>
          </w:tcPr>
          <w:p w14:paraId="1FFA9F6D" w14:textId="6510D474" w:rsidR="00F10173" w:rsidRPr="0062242F" w:rsidRDefault="00F10173" w:rsidP="00B53E89">
            <w:pPr>
              <w:widowControl w:val="0"/>
              <w:jc w:val="center"/>
              <w:rPr>
                <w:sz w:val="20"/>
                <w:szCs w:val="20"/>
              </w:rPr>
            </w:pPr>
            <w:r w:rsidRPr="0062242F">
              <w:rPr>
                <w:sz w:val="20"/>
                <w:szCs w:val="20"/>
              </w:rPr>
              <w:t>Балансовая стоимость, руб.</w:t>
            </w:r>
          </w:p>
        </w:tc>
        <w:tc>
          <w:tcPr>
            <w:tcW w:w="1372" w:type="dxa"/>
            <w:vAlign w:val="center"/>
          </w:tcPr>
          <w:p w14:paraId="0956ACAD" w14:textId="43E83D91" w:rsidR="00F10173" w:rsidRPr="0062242F" w:rsidRDefault="00F10173" w:rsidP="00B53E89">
            <w:pPr>
              <w:widowControl w:val="0"/>
              <w:jc w:val="center"/>
              <w:rPr>
                <w:sz w:val="20"/>
                <w:szCs w:val="20"/>
              </w:rPr>
            </w:pPr>
            <w:r w:rsidRPr="0062242F">
              <w:rPr>
                <w:sz w:val="20"/>
                <w:szCs w:val="20"/>
              </w:rPr>
              <w:t xml:space="preserve">Рыночная </w:t>
            </w:r>
          </w:p>
          <w:p w14:paraId="3F8EA9F5" w14:textId="553EE548" w:rsidR="00F10173" w:rsidRPr="0062242F" w:rsidRDefault="00F10173" w:rsidP="00B53E89">
            <w:pPr>
              <w:jc w:val="center"/>
              <w:rPr>
                <w:sz w:val="20"/>
                <w:szCs w:val="20"/>
              </w:rPr>
            </w:pPr>
            <w:r w:rsidRPr="0062242F">
              <w:rPr>
                <w:sz w:val="20"/>
                <w:szCs w:val="20"/>
              </w:rPr>
              <w:t>стоимость, руб./Износ%</w:t>
            </w:r>
          </w:p>
        </w:tc>
        <w:tc>
          <w:tcPr>
            <w:tcW w:w="1850" w:type="dxa"/>
            <w:tcBorders>
              <w:bottom w:val="single" w:sz="4" w:space="0" w:color="auto"/>
            </w:tcBorders>
            <w:vAlign w:val="center"/>
          </w:tcPr>
          <w:p w14:paraId="386B1D65" w14:textId="77777777" w:rsidR="00F10173" w:rsidRPr="0062242F" w:rsidRDefault="00F10173" w:rsidP="00B53E89">
            <w:pPr>
              <w:jc w:val="center"/>
              <w:rPr>
                <w:sz w:val="20"/>
                <w:szCs w:val="20"/>
              </w:rPr>
            </w:pPr>
            <w:r w:rsidRPr="0062242F">
              <w:rPr>
                <w:sz w:val="20"/>
                <w:szCs w:val="20"/>
              </w:rPr>
              <w:t>Начальная/Остаточная/Восстановительная стоимость стоимость,</w:t>
            </w:r>
          </w:p>
          <w:p w14:paraId="005385FC" w14:textId="77777777" w:rsidR="00F10173" w:rsidRPr="0062242F" w:rsidRDefault="00F10173" w:rsidP="00B53E89">
            <w:pPr>
              <w:jc w:val="center"/>
              <w:rPr>
                <w:sz w:val="20"/>
                <w:szCs w:val="20"/>
              </w:rPr>
            </w:pPr>
            <w:r w:rsidRPr="0062242F">
              <w:rPr>
                <w:sz w:val="20"/>
                <w:szCs w:val="20"/>
              </w:rPr>
              <w:t>руб</w:t>
            </w:r>
          </w:p>
          <w:p w14:paraId="27D9ABF0" w14:textId="1F47C34E" w:rsidR="00F10173" w:rsidRPr="0062242F" w:rsidRDefault="00F10173" w:rsidP="00B53E89">
            <w:pPr>
              <w:widowControl w:val="0"/>
              <w:jc w:val="center"/>
              <w:rPr>
                <w:sz w:val="20"/>
                <w:szCs w:val="20"/>
              </w:rPr>
            </w:pPr>
            <w:r w:rsidRPr="0062242F">
              <w:rPr>
                <w:sz w:val="20"/>
                <w:szCs w:val="20"/>
              </w:rPr>
              <w:t xml:space="preserve">(при наличии сведений)    </w:t>
            </w:r>
          </w:p>
        </w:tc>
      </w:tr>
      <w:tr w:rsidR="00F10173" w:rsidRPr="0062242F" w14:paraId="5EED87A4" w14:textId="50644B6A" w:rsidTr="00474185">
        <w:trPr>
          <w:trHeight w:val="284"/>
        </w:trPr>
        <w:tc>
          <w:tcPr>
            <w:tcW w:w="416" w:type="dxa"/>
            <w:vAlign w:val="center"/>
          </w:tcPr>
          <w:p w14:paraId="264C64E0" w14:textId="3DE91A5C" w:rsidR="00F10173" w:rsidRPr="0062242F" w:rsidRDefault="00F10173" w:rsidP="00B53E89">
            <w:pPr>
              <w:widowControl w:val="0"/>
              <w:jc w:val="center"/>
              <w:rPr>
                <w:sz w:val="20"/>
                <w:szCs w:val="20"/>
              </w:rPr>
            </w:pPr>
            <w:r w:rsidRPr="0062242F">
              <w:rPr>
                <w:sz w:val="20"/>
                <w:szCs w:val="20"/>
              </w:rPr>
              <w:t>1</w:t>
            </w:r>
          </w:p>
        </w:tc>
        <w:tc>
          <w:tcPr>
            <w:tcW w:w="1853" w:type="dxa"/>
            <w:vAlign w:val="center"/>
          </w:tcPr>
          <w:p w14:paraId="5BC6B9F8" w14:textId="4DD77363" w:rsidR="00F10173" w:rsidRPr="0062242F" w:rsidRDefault="00F10173" w:rsidP="00B53E89">
            <w:pPr>
              <w:widowControl w:val="0"/>
              <w:jc w:val="center"/>
              <w:rPr>
                <w:sz w:val="20"/>
                <w:szCs w:val="20"/>
              </w:rPr>
            </w:pPr>
            <w:r w:rsidRPr="0062242F">
              <w:rPr>
                <w:sz w:val="20"/>
                <w:szCs w:val="20"/>
              </w:rPr>
              <w:t>Котел КВм-1</w:t>
            </w:r>
          </w:p>
        </w:tc>
        <w:tc>
          <w:tcPr>
            <w:tcW w:w="2268" w:type="dxa"/>
            <w:vAlign w:val="center"/>
          </w:tcPr>
          <w:p w14:paraId="32478714" w14:textId="3F4A45F7"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3EEEB49A" w14:textId="509CA757" w:rsidR="00F10173" w:rsidRPr="0062242F" w:rsidRDefault="00F10173" w:rsidP="00B53E89">
            <w:pPr>
              <w:widowControl w:val="0"/>
              <w:jc w:val="center"/>
              <w:rPr>
                <w:sz w:val="20"/>
                <w:szCs w:val="20"/>
              </w:rPr>
            </w:pPr>
            <w:r w:rsidRPr="0062242F">
              <w:rPr>
                <w:sz w:val="20"/>
                <w:szCs w:val="20"/>
              </w:rPr>
              <w:t>2011./удовлетворительное</w:t>
            </w:r>
          </w:p>
        </w:tc>
        <w:tc>
          <w:tcPr>
            <w:tcW w:w="1180" w:type="dxa"/>
            <w:vAlign w:val="center"/>
          </w:tcPr>
          <w:p w14:paraId="71D93BB4" w14:textId="53B6AF90" w:rsidR="00F10173" w:rsidRPr="0062242F" w:rsidRDefault="00F10173" w:rsidP="00B53E89">
            <w:pPr>
              <w:widowControl w:val="0"/>
              <w:jc w:val="center"/>
              <w:rPr>
                <w:sz w:val="20"/>
                <w:szCs w:val="20"/>
              </w:rPr>
            </w:pPr>
            <w:r w:rsidRPr="0062242F">
              <w:rPr>
                <w:sz w:val="20"/>
                <w:szCs w:val="20"/>
              </w:rPr>
              <w:t>597000,00</w:t>
            </w:r>
          </w:p>
        </w:tc>
        <w:tc>
          <w:tcPr>
            <w:tcW w:w="1372" w:type="dxa"/>
            <w:vAlign w:val="center"/>
          </w:tcPr>
          <w:p w14:paraId="5A4A5828" w14:textId="77777777" w:rsidR="00F10173" w:rsidRPr="0062242F" w:rsidRDefault="00F10173" w:rsidP="00B53E89">
            <w:pPr>
              <w:widowControl w:val="0"/>
              <w:jc w:val="center"/>
              <w:rPr>
                <w:sz w:val="20"/>
                <w:szCs w:val="20"/>
              </w:rPr>
            </w:pPr>
          </w:p>
          <w:p w14:paraId="57B4274D" w14:textId="14AC6E1A" w:rsidR="00F10173" w:rsidRPr="0062242F" w:rsidRDefault="00F10173" w:rsidP="00B53E89">
            <w:pPr>
              <w:widowControl w:val="0"/>
              <w:jc w:val="center"/>
              <w:rPr>
                <w:sz w:val="20"/>
                <w:szCs w:val="20"/>
              </w:rPr>
            </w:pPr>
            <w:r w:rsidRPr="0062242F">
              <w:rPr>
                <w:sz w:val="20"/>
                <w:szCs w:val="20"/>
              </w:rPr>
              <w:t>296400,00</w:t>
            </w:r>
            <w:r w:rsidRPr="0062242F">
              <w:rPr>
                <w:color w:val="000000"/>
                <w:sz w:val="20"/>
                <w:szCs w:val="20"/>
              </w:rPr>
              <w:t>/60%</w:t>
            </w:r>
          </w:p>
        </w:tc>
        <w:tc>
          <w:tcPr>
            <w:tcW w:w="1850" w:type="dxa"/>
            <w:vAlign w:val="center"/>
          </w:tcPr>
          <w:p w14:paraId="4A5B2C38" w14:textId="18D22A95"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155643E4" w14:textId="56C7200E" w:rsidTr="00474185">
        <w:trPr>
          <w:trHeight w:val="284"/>
        </w:trPr>
        <w:tc>
          <w:tcPr>
            <w:tcW w:w="416" w:type="dxa"/>
            <w:vAlign w:val="center"/>
          </w:tcPr>
          <w:p w14:paraId="59797D5C" w14:textId="75A71418" w:rsidR="00F10173" w:rsidRPr="0062242F" w:rsidRDefault="00F10173" w:rsidP="00B53E89">
            <w:pPr>
              <w:widowControl w:val="0"/>
              <w:jc w:val="center"/>
              <w:rPr>
                <w:sz w:val="20"/>
                <w:szCs w:val="20"/>
              </w:rPr>
            </w:pPr>
            <w:r w:rsidRPr="0062242F">
              <w:rPr>
                <w:sz w:val="20"/>
                <w:szCs w:val="20"/>
              </w:rPr>
              <w:t>2</w:t>
            </w:r>
          </w:p>
        </w:tc>
        <w:tc>
          <w:tcPr>
            <w:tcW w:w="1853" w:type="dxa"/>
            <w:vAlign w:val="center"/>
          </w:tcPr>
          <w:p w14:paraId="24CB2A02" w14:textId="00334792" w:rsidR="00F10173" w:rsidRPr="0062242F" w:rsidRDefault="00F10173" w:rsidP="00B53E89">
            <w:pPr>
              <w:widowControl w:val="0"/>
              <w:jc w:val="center"/>
              <w:rPr>
                <w:sz w:val="20"/>
                <w:szCs w:val="20"/>
              </w:rPr>
            </w:pPr>
            <w:r w:rsidRPr="0062242F">
              <w:rPr>
                <w:sz w:val="20"/>
                <w:szCs w:val="20"/>
              </w:rPr>
              <w:t>Братск-1</w:t>
            </w:r>
          </w:p>
        </w:tc>
        <w:tc>
          <w:tcPr>
            <w:tcW w:w="2268" w:type="dxa"/>
            <w:vAlign w:val="center"/>
          </w:tcPr>
          <w:p w14:paraId="4A61428D" w14:textId="65493D75"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3A009CDC" w14:textId="24CC9604" w:rsidR="00F10173" w:rsidRPr="0062242F" w:rsidRDefault="00F10173" w:rsidP="00B53E89">
            <w:pPr>
              <w:widowControl w:val="0"/>
              <w:jc w:val="center"/>
              <w:rPr>
                <w:sz w:val="20"/>
                <w:szCs w:val="20"/>
              </w:rPr>
            </w:pPr>
            <w:r w:rsidRPr="0062242F">
              <w:rPr>
                <w:sz w:val="20"/>
                <w:szCs w:val="20"/>
              </w:rPr>
              <w:t>1998./удовлетворительное</w:t>
            </w:r>
          </w:p>
        </w:tc>
        <w:tc>
          <w:tcPr>
            <w:tcW w:w="1180" w:type="dxa"/>
            <w:vAlign w:val="center"/>
          </w:tcPr>
          <w:p w14:paraId="211764AC" w14:textId="23A6D446" w:rsidR="00F10173" w:rsidRPr="0062242F" w:rsidRDefault="00F10173" w:rsidP="00B53E89">
            <w:pPr>
              <w:widowControl w:val="0"/>
              <w:jc w:val="center"/>
              <w:rPr>
                <w:sz w:val="20"/>
                <w:szCs w:val="20"/>
              </w:rPr>
            </w:pPr>
            <w:r w:rsidRPr="0062242F">
              <w:rPr>
                <w:sz w:val="20"/>
                <w:szCs w:val="20"/>
              </w:rPr>
              <w:t>59280,63</w:t>
            </w:r>
          </w:p>
        </w:tc>
        <w:tc>
          <w:tcPr>
            <w:tcW w:w="1372" w:type="dxa"/>
            <w:vAlign w:val="center"/>
          </w:tcPr>
          <w:p w14:paraId="234C5E8F" w14:textId="77777777" w:rsidR="00F10173" w:rsidRPr="0062242F" w:rsidRDefault="00F10173" w:rsidP="00B53E89">
            <w:pPr>
              <w:widowControl w:val="0"/>
              <w:jc w:val="center"/>
              <w:rPr>
                <w:sz w:val="20"/>
                <w:szCs w:val="20"/>
              </w:rPr>
            </w:pPr>
          </w:p>
          <w:p w14:paraId="2B497ADC" w14:textId="3D8ED53D" w:rsidR="00F10173" w:rsidRPr="0062242F" w:rsidRDefault="00F10173" w:rsidP="00B53E89">
            <w:pPr>
              <w:widowControl w:val="0"/>
              <w:jc w:val="center"/>
              <w:rPr>
                <w:sz w:val="20"/>
                <w:szCs w:val="20"/>
              </w:rPr>
            </w:pPr>
            <w:r w:rsidRPr="0062242F">
              <w:rPr>
                <w:sz w:val="20"/>
                <w:szCs w:val="20"/>
              </w:rPr>
              <w:t>182400,00</w:t>
            </w:r>
            <w:r w:rsidRPr="0062242F">
              <w:rPr>
                <w:color w:val="000000"/>
                <w:sz w:val="20"/>
                <w:szCs w:val="20"/>
              </w:rPr>
              <w:t>/80%</w:t>
            </w:r>
          </w:p>
          <w:p w14:paraId="08D4E948" w14:textId="705C983E" w:rsidR="00F10173" w:rsidRPr="0062242F" w:rsidRDefault="00F10173" w:rsidP="00B53E89">
            <w:pPr>
              <w:widowControl w:val="0"/>
              <w:jc w:val="center"/>
              <w:rPr>
                <w:sz w:val="20"/>
                <w:szCs w:val="20"/>
              </w:rPr>
            </w:pPr>
          </w:p>
        </w:tc>
        <w:tc>
          <w:tcPr>
            <w:tcW w:w="1850" w:type="dxa"/>
            <w:vAlign w:val="center"/>
          </w:tcPr>
          <w:p w14:paraId="1D8CB4B3" w14:textId="51B8493B"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27F7F2C2" w14:textId="2F6DBE25" w:rsidTr="00474185">
        <w:trPr>
          <w:trHeight w:val="284"/>
        </w:trPr>
        <w:tc>
          <w:tcPr>
            <w:tcW w:w="416" w:type="dxa"/>
            <w:vAlign w:val="center"/>
          </w:tcPr>
          <w:p w14:paraId="297744E4" w14:textId="34FAC672" w:rsidR="00F10173" w:rsidRPr="0062242F" w:rsidRDefault="00F10173" w:rsidP="00B53E89">
            <w:pPr>
              <w:widowControl w:val="0"/>
              <w:jc w:val="center"/>
              <w:rPr>
                <w:sz w:val="20"/>
                <w:szCs w:val="20"/>
              </w:rPr>
            </w:pPr>
            <w:r w:rsidRPr="0062242F">
              <w:rPr>
                <w:sz w:val="20"/>
                <w:szCs w:val="20"/>
              </w:rPr>
              <w:t>3</w:t>
            </w:r>
          </w:p>
        </w:tc>
        <w:tc>
          <w:tcPr>
            <w:tcW w:w="1853" w:type="dxa"/>
            <w:vAlign w:val="center"/>
          </w:tcPr>
          <w:p w14:paraId="5F9AA81B" w14:textId="23332CE4" w:rsidR="00F10173" w:rsidRPr="0062242F" w:rsidRDefault="00F10173" w:rsidP="00B53E89">
            <w:pPr>
              <w:widowControl w:val="0"/>
              <w:jc w:val="center"/>
              <w:rPr>
                <w:sz w:val="20"/>
                <w:szCs w:val="20"/>
              </w:rPr>
            </w:pPr>
            <w:r w:rsidRPr="0062242F">
              <w:rPr>
                <w:sz w:val="20"/>
                <w:szCs w:val="20"/>
              </w:rPr>
              <w:t>Насос сетевой К 100-65-200а</w:t>
            </w:r>
          </w:p>
        </w:tc>
        <w:tc>
          <w:tcPr>
            <w:tcW w:w="2268" w:type="dxa"/>
            <w:vAlign w:val="center"/>
          </w:tcPr>
          <w:p w14:paraId="74BD2D1A" w14:textId="16EB3618"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28C65BA9" w14:textId="6A86B84E" w:rsidR="00F10173" w:rsidRPr="0062242F" w:rsidRDefault="00F10173" w:rsidP="00B53E89">
            <w:pPr>
              <w:widowControl w:val="0"/>
              <w:jc w:val="center"/>
              <w:rPr>
                <w:sz w:val="20"/>
                <w:szCs w:val="20"/>
              </w:rPr>
            </w:pPr>
            <w:r w:rsidRPr="0062242F">
              <w:rPr>
                <w:sz w:val="20"/>
                <w:szCs w:val="20"/>
              </w:rPr>
              <w:t>2019./удовлетворительное</w:t>
            </w:r>
          </w:p>
        </w:tc>
        <w:tc>
          <w:tcPr>
            <w:tcW w:w="1180" w:type="dxa"/>
            <w:vAlign w:val="center"/>
          </w:tcPr>
          <w:p w14:paraId="4B300660" w14:textId="27576F6F" w:rsidR="00F10173" w:rsidRPr="0062242F" w:rsidRDefault="00F10173" w:rsidP="00B53E89">
            <w:pPr>
              <w:widowControl w:val="0"/>
              <w:jc w:val="center"/>
              <w:rPr>
                <w:sz w:val="20"/>
                <w:szCs w:val="20"/>
              </w:rPr>
            </w:pPr>
            <w:r w:rsidRPr="0062242F">
              <w:rPr>
                <w:sz w:val="20"/>
                <w:szCs w:val="20"/>
              </w:rPr>
              <w:t>39000,00</w:t>
            </w:r>
          </w:p>
        </w:tc>
        <w:tc>
          <w:tcPr>
            <w:tcW w:w="1372" w:type="dxa"/>
            <w:vAlign w:val="center"/>
          </w:tcPr>
          <w:p w14:paraId="07F9D423" w14:textId="77777777" w:rsidR="00F10173" w:rsidRPr="0062242F" w:rsidRDefault="00F10173" w:rsidP="00B53E89">
            <w:pPr>
              <w:widowControl w:val="0"/>
              <w:jc w:val="center"/>
              <w:rPr>
                <w:sz w:val="20"/>
                <w:szCs w:val="20"/>
              </w:rPr>
            </w:pPr>
          </w:p>
          <w:p w14:paraId="63CAA546" w14:textId="5CD9B3FB" w:rsidR="00F10173" w:rsidRPr="0062242F" w:rsidRDefault="00F10173" w:rsidP="00B53E89">
            <w:pPr>
              <w:widowControl w:val="0"/>
              <w:jc w:val="center"/>
              <w:rPr>
                <w:sz w:val="20"/>
                <w:szCs w:val="20"/>
              </w:rPr>
            </w:pPr>
            <w:r w:rsidRPr="0062242F">
              <w:rPr>
                <w:sz w:val="20"/>
                <w:szCs w:val="20"/>
              </w:rPr>
              <w:t>16905,00</w:t>
            </w:r>
            <w:r w:rsidRPr="0062242F">
              <w:rPr>
                <w:color w:val="000000"/>
                <w:sz w:val="20"/>
                <w:szCs w:val="20"/>
              </w:rPr>
              <w:t>/50%</w:t>
            </w:r>
          </w:p>
        </w:tc>
        <w:tc>
          <w:tcPr>
            <w:tcW w:w="1850" w:type="dxa"/>
            <w:vAlign w:val="center"/>
          </w:tcPr>
          <w:p w14:paraId="3655AD31" w14:textId="77AC4F7C"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12FCA9D7" w14:textId="308AB6F3" w:rsidTr="00474185">
        <w:trPr>
          <w:trHeight w:val="284"/>
        </w:trPr>
        <w:tc>
          <w:tcPr>
            <w:tcW w:w="416" w:type="dxa"/>
            <w:vAlign w:val="center"/>
          </w:tcPr>
          <w:p w14:paraId="6E28BD23" w14:textId="5D9616B4" w:rsidR="00F10173" w:rsidRPr="0062242F" w:rsidRDefault="00F10173" w:rsidP="00B53E89">
            <w:pPr>
              <w:widowControl w:val="0"/>
              <w:jc w:val="center"/>
              <w:rPr>
                <w:sz w:val="20"/>
                <w:szCs w:val="20"/>
              </w:rPr>
            </w:pPr>
            <w:r w:rsidRPr="0062242F">
              <w:rPr>
                <w:sz w:val="20"/>
                <w:szCs w:val="20"/>
              </w:rPr>
              <w:t>4</w:t>
            </w:r>
          </w:p>
        </w:tc>
        <w:tc>
          <w:tcPr>
            <w:tcW w:w="1853" w:type="dxa"/>
            <w:vAlign w:val="center"/>
          </w:tcPr>
          <w:p w14:paraId="2BECDE8D" w14:textId="452DD76B" w:rsidR="00F10173" w:rsidRPr="0062242F" w:rsidRDefault="00F10173" w:rsidP="00B53E89">
            <w:pPr>
              <w:widowControl w:val="0"/>
              <w:jc w:val="center"/>
              <w:rPr>
                <w:sz w:val="20"/>
                <w:szCs w:val="20"/>
              </w:rPr>
            </w:pPr>
            <w:r w:rsidRPr="0062242F">
              <w:rPr>
                <w:sz w:val="20"/>
                <w:szCs w:val="20"/>
              </w:rPr>
              <w:t>Насос сетевой К 80-65-160</w:t>
            </w:r>
          </w:p>
        </w:tc>
        <w:tc>
          <w:tcPr>
            <w:tcW w:w="2268" w:type="dxa"/>
            <w:vAlign w:val="center"/>
          </w:tcPr>
          <w:p w14:paraId="555C16D4" w14:textId="4E8AC707"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7B274BA2" w14:textId="4D597009" w:rsidR="00F10173" w:rsidRPr="0062242F" w:rsidRDefault="00F10173" w:rsidP="00B53E89">
            <w:pPr>
              <w:widowControl w:val="0"/>
              <w:jc w:val="center"/>
              <w:rPr>
                <w:sz w:val="20"/>
                <w:szCs w:val="20"/>
              </w:rPr>
            </w:pPr>
            <w:r w:rsidRPr="0062242F">
              <w:rPr>
                <w:sz w:val="20"/>
                <w:szCs w:val="20"/>
              </w:rPr>
              <w:t>2008./удовлетворительное</w:t>
            </w:r>
          </w:p>
        </w:tc>
        <w:tc>
          <w:tcPr>
            <w:tcW w:w="1180" w:type="dxa"/>
            <w:vAlign w:val="center"/>
          </w:tcPr>
          <w:p w14:paraId="3922A45C" w14:textId="5CB83F76" w:rsidR="00F10173" w:rsidRPr="0062242F" w:rsidRDefault="00F10173" w:rsidP="00B53E89">
            <w:pPr>
              <w:widowControl w:val="0"/>
              <w:jc w:val="center"/>
              <w:rPr>
                <w:sz w:val="20"/>
                <w:szCs w:val="20"/>
              </w:rPr>
            </w:pPr>
            <w:r w:rsidRPr="0062242F">
              <w:rPr>
                <w:sz w:val="20"/>
                <w:szCs w:val="20"/>
              </w:rPr>
              <w:t>27216,00</w:t>
            </w:r>
          </w:p>
        </w:tc>
        <w:tc>
          <w:tcPr>
            <w:tcW w:w="1372" w:type="dxa"/>
            <w:vAlign w:val="center"/>
          </w:tcPr>
          <w:p w14:paraId="0F3B4A01" w14:textId="77777777" w:rsidR="00F10173" w:rsidRPr="0062242F" w:rsidRDefault="00F10173" w:rsidP="00B53E89">
            <w:pPr>
              <w:widowControl w:val="0"/>
              <w:jc w:val="center"/>
              <w:rPr>
                <w:sz w:val="20"/>
                <w:szCs w:val="20"/>
              </w:rPr>
            </w:pPr>
          </w:p>
          <w:p w14:paraId="3109F52E" w14:textId="41A37036" w:rsidR="00F10173" w:rsidRPr="0062242F" w:rsidRDefault="00F10173" w:rsidP="00B53E89">
            <w:pPr>
              <w:widowControl w:val="0"/>
              <w:jc w:val="center"/>
              <w:rPr>
                <w:sz w:val="20"/>
                <w:szCs w:val="20"/>
              </w:rPr>
            </w:pPr>
            <w:r w:rsidRPr="0062242F">
              <w:rPr>
                <w:sz w:val="20"/>
                <w:szCs w:val="20"/>
              </w:rPr>
              <w:t>37289,00</w:t>
            </w:r>
            <w:r w:rsidRPr="0062242F">
              <w:rPr>
                <w:color w:val="000000"/>
                <w:sz w:val="20"/>
                <w:szCs w:val="20"/>
              </w:rPr>
              <w:t>/50%</w:t>
            </w:r>
          </w:p>
          <w:p w14:paraId="7DA9EB3B" w14:textId="62F6CC56" w:rsidR="00F10173" w:rsidRPr="0062242F" w:rsidRDefault="00F10173" w:rsidP="00B53E89">
            <w:pPr>
              <w:widowControl w:val="0"/>
              <w:jc w:val="center"/>
              <w:rPr>
                <w:sz w:val="20"/>
                <w:szCs w:val="20"/>
              </w:rPr>
            </w:pPr>
          </w:p>
        </w:tc>
        <w:tc>
          <w:tcPr>
            <w:tcW w:w="1850" w:type="dxa"/>
            <w:vAlign w:val="center"/>
          </w:tcPr>
          <w:p w14:paraId="6CEA50D1" w14:textId="287250A5"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3CE1B904" w14:textId="19FCFA18" w:rsidTr="00474185">
        <w:trPr>
          <w:trHeight w:val="284"/>
        </w:trPr>
        <w:tc>
          <w:tcPr>
            <w:tcW w:w="416" w:type="dxa"/>
            <w:vAlign w:val="center"/>
          </w:tcPr>
          <w:p w14:paraId="020C4C80" w14:textId="40969F3F" w:rsidR="00F10173" w:rsidRPr="0062242F" w:rsidRDefault="00F10173" w:rsidP="00B53E89">
            <w:pPr>
              <w:widowControl w:val="0"/>
              <w:jc w:val="center"/>
              <w:rPr>
                <w:sz w:val="20"/>
                <w:szCs w:val="20"/>
              </w:rPr>
            </w:pPr>
            <w:r w:rsidRPr="0062242F">
              <w:rPr>
                <w:sz w:val="20"/>
                <w:szCs w:val="20"/>
              </w:rPr>
              <w:t>5</w:t>
            </w:r>
          </w:p>
        </w:tc>
        <w:tc>
          <w:tcPr>
            <w:tcW w:w="1853" w:type="dxa"/>
            <w:vAlign w:val="center"/>
          </w:tcPr>
          <w:p w14:paraId="2CDF8CDA" w14:textId="2A77156F" w:rsidR="00F10173" w:rsidRPr="0062242F" w:rsidRDefault="00F10173" w:rsidP="00B53E89">
            <w:pPr>
              <w:widowControl w:val="0"/>
              <w:jc w:val="center"/>
              <w:rPr>
                <w:sz w:val="20"/>
                <w:szCs w:val="20"/>
              </w:rPr>
            </w:pPr>
            <w:r w:rsidRPr="0062242F">
              <w:rPr>
                <w:sz w:val="20"/>
                <w:szCs w:val="20"/>
              </w:rPr>
              <w:t>Дымосос ДН-6</w:t>
            </w:r>
          </w:p>
        </w:tc>
        <w:tc>
          <w:tcPr>
            <w:tcW w:w="2268" w:type="dxa"/>
            <w:vAlign w:val="center"/>
          </w:tcPr>
          <w:p w14:paraId="099DFE7A" w14:textId="1AA891B2"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77E92A34" w14:textId="7B2BF217" w:rsidR="00F10173" w:rsidRPr="0062242F" w:rsidRDefault="00F10173" w:rsidP="00B53E89">
            <w:pPr>
              <w:widowControl w:val="0"/>
              <w:jc w:val="center"/>
              <w:rPr>
                <w:sz w:val="20"/>
                <w:szCs w:val="20"/>
              </w:rPr>
            </w:pPr>
            <w:r w:rsidRPr="0062242F">
              <w:rPr>
                <w:sz w:val="20"/>
                <w:szCs w:val="20"/>
              </w:rPr>
              <w:t>2019./удовлетворительное</w:t>
            </w:r>
          </w:p>
          <w:p w14:paraId="26011F6E" w14:textId="586A0FB3" w:rsidR="00F10173" w:rsidRPr="0062242F" w:rsidRDefault="00F10173" w:rsidP="00B53E89">
            <w:pPr>
              <w:widowControl w:val="0"/>
              <w:jc w:val="center"/>
              <w:rPr>
                <w:sz w:val="20"/>
                <w:szCs w:val="20"/>
              </w:rPr>
            </w:pPr>
          </w:p>
        </w:tc>
        <w:tc>
          <w:tcPr>
            <w:tcW w:w="1180" w:type="dxa"/>
            <w:vAlign w:val="center"/>
          </w:tcPr>
          <w:p w14:paraId="172B47D3" w14:textId="7814A7D7" w:rsidR="00F10173" w:rsidRPr="0062242F" w:rsidRDefault="00F10173" w:rsidP="00B53E89">
            <w:pPr>
              <w:widowControl w:val="0"/>
              <w:jc w:val="center"/>
              <w:rPr>
                <w:sz w:val="20"/>
                <w:szCs w:val="20"/>
              </w:rPr>
            </w:pPr>
            <w:r w:rsidRPr="0062242F">
              <w:rPr>
                <w:sz w:val="20"/>
                <w:szCs w:val="20"/>
              </w:rPr>
              <w:t>40463,00</w:t>
            </w:r>
          </w:p>
        </w:tc>
        <w:tc>
          <w:tcPr>
            <w:tcW w:w="1372" w:type="dxa"/>
            <w:vAlign w:val="center"/>
          </w:tcPr>
          <w:p w14:paraId="3058CC53" w14:textId="77777777" w:rsidR="00F10173" w:rsidRPr="0062242F" w:rsidRDefault="00F10173" w:rsidP="00B53E89">
            <w:pPr>
              <w:widowControl w:val="0"/>
              <w:jc w:val="center"/>
              <w:rPr>
                <w:sz w:val="20"/>
                <w:szCs w:val="20"/>
              </w:rPr>
            </w:pPr>
          </w:p>
          <w:p w14:paraId="20F567D4" w14:textId="130400DF" w:rsidR="00F10173" w:rsidRPr="0062242F" w:rsidRDefault="00F10173" w:rsidP="00B53E89">
            <w:pPr>
              <w:widowControl w:val="0"/>
              <w:jc w:val="center"/>
              <w:rPr>
                <w:sz w:val="20"/>
                <w:szCs w:val="20"/>
              </w:rPr>
            </w:pPr>
            <w:r w:rsidRPr="0062242F">
              <w:rPr>
                <w:sz w:val="20"/>
                <w:szCs w:val="20"/>
              </w:rPr>
              <w:t>40463,00</w:t>
            </w:r>
            <w:r w:rsidRPr="0062242F">
              <w:rPr>
                <w:color w:val="000000"/>
                <w:sz w:val="20"/>
                <w:szCs w:val="20"/>
              </w:rPr>
              <w:t>/50%</w:t>
            </w:r>
          </w:p>
        </w:tc>
        <w:tc>
          <w:tcPr>
            <w:tcW w:w="1850" w:type="dxa"/>
            <w:vAlign w:val="center"/>
          </w:tcPr>
          <w:p w14:paraId="3F0461E0" w14:textId="448C8283"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4594BC1B" w14:textId="0CC7FDDC" w:rsidTr="00474185">
        <w:trPr>
          <w:trHeight w:val="284"/>
        </w:trPr>
        <w:tc>
          <w:tcPr>
            <w:tcW w:w="416" w:type="dxa"/>
            <w:vAlign w:val="center"/>
          </w:tcPr>
          <w:p w14:paraId="3A83AC90" w14:textId="6EE94685" w:rsidR="00F10173" w:rsidRPr="0062242F" w:rsidRDefault="00F10173" w:rsidP="00B53E89">
            <w:pPr>
              <w:widowControl w:val="0"/>
              <w:jc w:val="center"/>
              <w:rPr>
                <w:sz w:val="20"/>
                <w:szCs w:val="20"/>
              </w:rPr>
            </w:pPr>
            <w:r w:rsidRPr="0062242F">
              <w:rPr>
                <w:sz w:val="20"/>
                <w:szCs w:val="20"/>
              </w:rPr>
              <w:t>6</w:t>
            </w:r>
          </w:p>
        </w:tc>
        <w:tc>
          <w:tcPr>
            <w:tcW w:w="1853" w:type="dxa"/>
            <w:vAlign w:val="center"/>
          </w:tcPr>
          <w:p w14:paraId="687FEF8B" w14:textId="2808C3FA" w:rsidR="00F10173" w:rsidRPr="0062242F" w:rsidRDefault="00F10173" w:rsidP="00B53E89">
            <w:pPr>
              <w:widowControl w:val="0"/>
              <w:jc w:val="center"/>
              <w:rPr>
                <w:sz w:val="20"/>
                <w:szCs w:val="20"/>
              </w:rPr>
            </w:pPr>
            <w:r w:rsidRPr="0062242F">
              <w:rPr>
                <w:sz w:val="20"/>
                <w:szCs w:val="20"/>
              </w:rPr>
              <w:t>Поддув АИР 112 МА6УЗ</w:t>
            </w:r>
          </w:p>
        </w:tc>
        <w:tc>
          <w:tcPr>
            <w:tcW w:w="2268" w:type="dxa"/>
            <w:vAlign w:val="center"/>
          </w:tcPr>
          <w:p w14:paraId="45128052" w14:textId="6273FF53"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006B695A" w14:textId="1B2EF372" w:rsidR="00F10173" w:rsidRPr="0062242F" w:rsidRDefault="00F10173" w:rsidP="00B53E89">
            <w:pPr>
              <w:widowControl w:val="0"/>
              <w:jc w:val="center"/>
              <w:rPr>
                <w:sz w:val="20"/>
                <w:szCs w:val="20"/>
              </w:rPr>
            </w:pPr>
            <w:r w:rsidRPr="0062242F">
              <w:rPr>
                <w:sz w:val="20"/>
                <w:szCs w:val="20"/>
              </w:rPr>
              <w:t>2022./удовлетворительное</w:t>
            </w:r>
          </w:p>
          <w:p w14:paraId="16141D40" w14:textId="794C5525" w:rsidR="00F10173" w:rsidRPr="0062242F" w:rsidRDefault="00F10173" w:rsidP="00B53E89">
            <w:pPr>
              <w:widowControl w:val="0"/>
              <w:jc w:val="center"/>
              <w:rPr>
                <w:sz w:val="20"/>
                <w:szCs w:val="20"/>
              </w:rPr>
            </w:pPr>
          </w:p>
        </w:tc>
        <w:tc>
          <w:tcPr>
            <w:tcW w:w="1180" w:type="dxa"/>
            <w:vAlign w:val="center"/>
          </w:tcPr>
          <w:p w14:paraId="0F15A288" w14:textId="1C3BDCA8" w:rsidR="00F10173" w:rsidRPr="0062242F" w:rsidRDefault="00F10173" w:rsidP="00B53E89">
            <w:pPr>
              <w:widowControl w:val="0"/>
              <w:jc w:val="center"/>
              <w:rPr>
                <w:sz w:val="20"/>
                <w:szCs w:val="20"/>
              </w:rPr>
            </w:pPr>
            <w:r w:rsidRPr="0062242F">
              <w:rPr>
                <w:sz w:val="20"/>
                <w:szCs w:val="20"/>
              </w:rPr>
              <w:t>12236,00</w:t>
            </w:r>
          </w:p>
        </w:tc>
        <w:tc>
          <w:tcPr>
            <w:tcW w:w="1372" w:type="dxa"/>
            <w:vAlign w:val="center"/>
          </w:tcPr>
          <w:p w14:paraId="6D3ECAED" w14:textId="77777777" w:rsidR="00F10173" w:rsidRPr="0062242F" w:rsidRDefault="00F10173" w:rsidP="00B53E89">
            <w:pPr>
              <w:widowControl w:val="0"/>
              <w:jc w:val="center"/>
              <w:rPr>
                <w:sz w:val="20"/>
                <w:szCs w:val="20"/>
              </w:rPr>
            </w:pPr>
          </w:p>
          <w:p w14:paraId="7BEF9D82" w14:textId="1BA2265C" w:rsidR="00F10173" w:rsidRPr="0062242F" w:rsidRDefault="00F10173" w:rsidP="00B53E89">
            <w:pPr>
              <w:widowControl w:val="0"/>
              <w:jc w:val="center"/>
              <w:rPr>
                <w:sz w:val="20"/>
                <w:szCs w:val="20"/>
              </w:rPr>
            </w:pPr>
            <w:r w:rsidRPr="0062242F">
              <w:rPr>
                <w:sz w:val="20"/>
                <w:szCs w:val="20"/>
              </w:rPr>
              <w:t>12236,00</w:t>
            </w:r>
            <w:r w:rsidRPr="0062242F">
              <w:rPr>
                <w:color w:val="000000"/>
                <w:sz w:val="20"/>
                <w:szCs w:val="20"/>
              </w:rPr>
              <w:t>/35%</w:t>
            </w:r>
          </w:p>
        </w:tc>
        <w:tc>
          <w:tcPr>
            <w:tcW w:w="1850" w:type="dxa"/>
            <w:vAlign w:val="center"/>
          </w:tcPr>
          <w:p w14:paraId="71A23184" w14:textId="5D77BABF"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1B5A5910" w14:textId="31DE7602" w:rsidTr="00474185">
        <w:trPr>
          <w:trHeight w:val="284"/>
        </w:trPr>
        <w:tc>
          <w:tcPr>
            <w:tcW w:w="416" w:type="dxa"/>
            <w:vAlign w:val="center"/>
          </w:tcPr>
          <w:p w14:paraId="7E8A3C9C" w14:textId="77777777" w:rsidR="00F10173" w:rsidRPr="0062242F" w:rsidRDefault="00F10173" w:rsidP="00B53E89">
            <w:pPr>
              <w:widowControl w:val="0"/>
              <w:jc w:val="center"/>
              <w:rPr>
                <w:sz w:val="20"/>
                <w:szCs w:val="20"/>
              </w:rPr>
            </w:pPr>
          </w:p>
        </w:tc>
        <w:tc>
          <w:tcPr>
            <w:tcW w:w="1853" w:type="dxa"/>
            <w:vAlign w:val="center"/>
          </w:tcPr>
          <w:p w14:paraId="18443498" w14:textId="26460D51" w:rsidR="00F10173" w:rsidRPr="0062242F" w:rsidRDefault="00F10173" w:rsidP="00B53E89">
            <w:pPr>
              <w:widowControl w:val="0"/>
              <w:jc w:val="center"/>
              <w:rPr>
                <w:sz w:val="20"/>
                <w:szCs w:val="20"/>
              </w:rPr>
            </w:pPr>
            <w:r w:rsidRPr="0062242F">
              <w:rPr>
                <w:sz w:val="20"/>
                <w:szCs w:val="20"/>
              </w:rPr>
              <w:t>Транспортер Ленточный</w:t>
            </w:r>
          </w:p>
        </w:tc>
        <w:tc>
          <w:tcPr>
            <w:tcW w:w="2268" w:type="dxa"/>
            <w:vAlign w:val="center"/>
          </w:tcPr>
          <w:p w14:paraId="0BA271E1" w14:textId="1DEDDBEC" w:rsidR="00F10173" w:rsidRPr="0062242F" w:rsidRDefault="00F10173" w:rsidP="00B53E89">
            <w:pPr>
              <w:widowControl w:val="0"/>
              <w:jc w:val="center"/>
              <w:rPr>
                <w:rStyle w:val="95pt0pt"/>
                <w:sz w:val="20"/>
                <w:szCs w:val="20"/>
              </w:rPr>
            </w:pPr>
            <w:r w:rsidRPr="0062242F">
              <w:rPr>
                <w:rStyle w:val="95pt0pt"/>
                <w:sz w:val="20"/>
                <w:szCs w:val="20"/>
              </w:rPr>
              <w:t>Республика Бурятия. Баргузинский район, с.Юбилейный, ул.Буды Сангадина, д.1А</w:t>
            </w:r>
          </w:p>
        </w:tc>
        <w:tc>
          <w:tcPr>
            <w:tcW w:w="1398" w:type="dxa"/>
            <w:vAlign w:val="center"/>
          </w:tcPr>
          <w:p w14:paraId="71F7833A" w14:textId="5EA6C39C" w:rsidR="00F10173" w:rsidRPr="0062242F" w:rsidRDefault="00F10173" w:rsidP="00B53E89">
            <w:pPr>
              <w:widowControl w:val="0"/>
              <w:jc w:val="center"/>
              <w:rPr>
                <w:sz w:val="20"/>
                <w:szCs w:val="20"/>
              </w:rPr>
            </w:pPr>
            <w:r w:rsidRPr="0062242F">
              <w:rPr>
                <w:sz w:val="20"/>
                <w:szCs w:val="20"/>
              </w:rPr>
              <w:t>1990./удовлетворительное</w:t>
            </w:r>
          </w:p>
        </w:tc>
        <w:tc>
          <w:tcPr>
            <w:tcW w:w="1180" w:type="dxa"/>
            <w:vAlign w:val="center"/>
          </w:tcPr>
          <w:p w14:paraId="3F7234A4" w14:textId="3AD82AB1" w:rsidR="00F10173" w:rsidRPr="0062242F" w:rsidRDefault="00F10173" w:rsidP="00B53E89">
            <w:pPr>
              <w:widowControl w:val="0"/>
              <w:jc w:val="center"/>
              <w:rPr>
                <w:sz w:val="20"/>
                <w:szCs w:val="20"/>
              </w:rPr>
            </w:pPr>
            <w:r w:rsidRPr="0062242F">
              <w:rPr>
                <w:sz w:val="20"/>
                <w:szCs w:val="20"/>
              </w:rPr>
              <w:t>16500,00</w:t>
            </w:r>
          </w:p>
        </w:tc>
        <w:tc>
          <w:tcPr>
            <w:tcW w:w="1372" w:type="dxa"/>
            <w:vAlign w:val="center"/>
          </w:tcPr>
          <w:p w14:paraId="658EDECE" w14:textId="77777777" w:rsidR="00F10173" w:rsidRPr="0062242F" w:rsidRDefault="00F10173" w:rsidP="00B53E89">
            <w:pPr>
              <w:widowControl w:val="0"/>
              <w:jc w:val="center"/>
              <w:rPr>
                <w:sz w:val="20"/>
                <w:szCs w:val="20"/>
              </w:rPr>
            </w:pPr>
          </w:p>
          <w:p w14:paraId="22A17CF4" w14:textId="680BD37E" w:rsidR="00F10173" w:rsidRPr="0062242F" w:rsidRDefault="00F10173" w:rsidP="00B53E89">
            <w:pPr>
              <w:widowControl w:val="0"/>
              <w:jc w:val="center"/>
              <w:rPr>
                <w:sz w:val="20"/>
                <w:szCs w:val="20"/>
              </w:rPr>
            </w:pPr>
            <w:r w:rsidRPr="0062242F">
              <w:rPr>
                <w:sz w:val="20"/>
                <w:szCs w:val="20"/>
              </w:rPr>
              <w:t>72000,00</w:t>
            </w:r>
            <w:r w:rsidRPr="0062242F">
              <w:rPr>
                <w:color w:val="000000"/>
                <w:sz w:val="20"/>
                <w:szCs w:val="20"/>
              </w:rPr>
              <w:t>/80%</w:t>
            </w:r>
          </w:p>
        </w:tc>
        <w:tc>
          <w:tcPr>
            <w:tcW w:w="1850" w:type="dxa"/>
            <w:vAlign w:val="center"/>
          </w:tcPr>
          <w:p w14:paraId="5628D432" w14:textId="55442573" w:rsidR="00F10173" w:rsidRPr="0062242F" w:rsidRDefault="00F10173" w:rsidP="00B53E89">
            <w:pPr>
              <w:widowControl w:val="0"/>
              <w:jc w:val="center"/>
              <w:rPr>
                <w:sz w:val="20"/>
                <w:szCs w:val="20"/>
              </w:rPr>
            </w:pPr>
            <w:r w:rsidRPr="0062242F">
              <w:rPr>
                <w:sz w:val="20"/>
                <w:szCs w:val="20"/>
              </w:rPr>
              <w:t>Нет данных</w:t>
            </w:r>
          </w:p>
        </w:tc>
      </w:tr>
      <w:tr w:rsidR="00F10173" w:rsidRPr="0062242F" w14:paraId="45E97DD0" w14:textId="4D792CD6" w:rsidTr="00474185">
        <w:trPr>
          <w:trHeight w:val="284"/>
        </w:trPr>
        <w:tc>
          <w:tcPr>
            <w:tcW w:w="416" w:type="dxa"/>
            <w:vAlign w:val="center"/>
          </w:tcPr>
          <w:p w14:paraId="1B9A1A2A" w14:textId="298C816F" w:rsidR="00F10173" w:rsidRPr="0062242F" w:rsidRDefault="00F10173" w:rsidP="00B53E89">
            <w:pPr>
              <w:widowControl w:val="0"/>
              <w:jc w:val="center"/>
              <w:rPr>
                <w:sz w:val="20"/>
                <w:szCs w:val="20"/>
              </w:rPr>
            </w:pPr>
            <w:r w:rsidRPr="0062242F">
              <w:rPr>
                <w:sz w:val="20"/>
                <w:szCs w:val="20"/>
              </w:rPr>
              <w:t>7</w:t>
            </w:r>
          </w:p>
        </w:tc>
        <w:tc>
          <w:tcPr>
            <w:tcW w:w="1853" w:type="dxa"/>
            <w:vAlign w:val="center"/>
          </w:tcPr>
          <w:p w14:paraId="01EA7F59" w14:textId="54732D36" w:rsidR="00F10173" w:rsidRPr="0062242F" w:rsidRDefault="00F10173" w:rsidP="00B53E89">
            <w:pPr>
              <w:widowControl w:val="0"/>
              <w:jc w:val="center"/>
              <w:rPr>
                <w:sz w:val="20"/>
                <w:szCs w:val="20"/>
              </w:rPr>
            </w:pPr>
            <w:r w:rsidRPr="0062242F">
              <w:rPr>
                <w:sz w:val="20"/>
                <w:szCs w:val="20"/>
              </w:rPr>
              <w:t>Котел КВм-1</w:t>
            </w:r>
          </w:p>
        </w:tc>
        <w:tc>
          <w:tcPr>
            <w:tcW w:w="2268" w:type="dxa"/>
            <w:vAlign w:val="center"/>
          </w:tcPr>
          <w:p w14:paraId="12A4877B" w14:textId="79F2FBF8"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1F044A42" w14:textId="4E6FF247" w:rsidR="00F10173" w:rsidRPr="0062242F" w:rsidRDefault="00F10173" w:rsidP="00B53E89">
            <w:pPr>
              <w:widowControl w:val="0"/>
              <w:jc w:val="center"/>
              <w:rPr>
                <w:sz w:val="20"/>
                <w:szCs w:val="20"/>
              </w:rPr>
            </w:pPr>
            <w:r w:rsidRPr="0062242F">
              <w:rPr>
                <w:sz w:val="20"/>
                <w:szCs w:val="20"/>
              </w:rPr>
              <w:t>2013./удовлетворительное</w:t>
            </w:r>
          </w:p>
          <w:p w14:paraId="13E732F1" w14:textId="4AA408DF" w:rsidR="00F10173" w:rsidRPr="0062242F" w:rsidRDefault="00F10173" w:rsidP="00B53E89">
            <w:pPr>
              <w:widowControl w:val="0"/>
              <w:jc w:val="center"/>
              <w:rPr>
                <w:sz w:val="20"/>
                <w:szCs w:val="20"/>
              </w:rPr>
            </w:pPr>
          </w:p>
        </w:tc>
        <w:tc>
          <w:tcPr>
            <w:tcW w:w="1180" w:type="dxa"/>
            <w:vAlign w:val="center"/>
          </w:tcPr>
          <w:p w14:paraId="1C2434C1" w14:textId="73F54081" w:rsidR="00F10173" w:rsidRPr="0062242F" w:rsidRDefault="00F10173" w:rsidP="00B53E89">
            <w:pPr>
              <w:widowControl w:val="0"/>
              <w:jc w:val="center"/>
              <w:rPr>
                <w:sz w:val="20"/>
                <w:szCs w:val="20"/>
              </w:rPr>
            </w:pPr>
            <w:r w:rsidRPr="0062242F">
              <w:rPr>
                <w:sz w:val="20"/>
                <w:szCs w:val="20"/>
              </w:rPr>
              <w:t>308000,00</w:t>
            </w:r>
          </w:p>
        </w:tc>
        <w:tc>
          <w:tcPr>
            <w:tcW w:w="1372" w:type="dxa"/>
            <w:vAlign w:val="center"/>
          </w:tcPr>
          <w:p w14:paraId="3CE3585A" w14:textId="483724C0" w:rsidR="00F10173" w:rsidRPr="0062242F" w:rsidRDefault="00F10173" w:rsidP="00B53E89">
            <w:pPr>
              <w:widowControl w:val="0"/>
              <w:jc w:val="center"/>
              <w:rPr>
                <w:sz w:val="20"/>
                <w:szCs w:val="20"/>
              </w:rPr>
            </w:pPr>
            <w:r w:rsidRPr="0062242F">
              <w:rPr>
                <w:color w:val="000000"/>
                <w:sz w:val="20"/>
                <w:szCs w:val="20"/>
              </w:rPr>
              <w:t>296400,00/60%</w:t>
            </w:r>
          </w:p>
        </w:tc>
        <w:tc>
          <w:tcPr>
            <w:tcW w:w="1850" w:type="dxa"/>
            <w:vAlign w:val="center"/>
          </w:tcPr>
          <w:p w14:paraId="6E161865" w14:textId="45C964E7" w:rsidR="00F10173" w:rsidRPr="0062242F" w:rsidRDefault="00F10173" w:rsidP="00B53E89">
            <w:pPr>
              <w:widowControl w:val="0"/>
              <w:jc w:val="center"/>
              <w:rPr>
                <w:color w:val="000000"/>
                <w:sz w:val="20"/>
                <w:szCs w:val="20"/>
              </w:rPr>
            </w:pPr>
            <w:r w:rsidRPr="0062242F">
              <w:rPr>
                <w:sz w:val="20"/>
                <w:szCs w:val="20"/>
              </w:rPr>
              <w:t>Нет данных</w:t>
            </w:r>
          </w:p>
        </w:tc>
      </w:tr>
      <w:tr w:rsidR="00F10173" w:rsidRPr="0062242F" w14:paraId="1642B27B" w14:textId="429FD4AE" w:rsidTr="00474185">
        <w:trPr>
          <w:trHeight w:val="284"/>
        </w:trPr>
        <w:tc>
          <w:tcPr>
            <w:tcW w:w="416" w:type="dxa"/>
            <w:vAlign w:val="center"/>
          </w:tcPr>
          <w:p w14:paraId="7601305F" w14:textId="0474D8A1" w:rsidR="00F10173" w:rsidRPr="0062242F" w:rsidRDefault="00F10173" w:rsidP="00B53E89">
            <w:pPr>
              <w:widowControl w:val="0"/>
              <w:jc w:val="center"/>
              <w:rPr>
                <w:sz w:val="20"/>
                <w:szCs w:val="20"/>
              </w:rPr>
            </w:pPr>
            <w:r w:rsidRPr="0062242F">
              <w:rPr>
                <w:sz w:val="20"/>
                <w:szCs w:val="20"/>
              </w:rPr>
              <w:t>8</w:t>
            </w:r>
          </w:p>
        </w:tc>
        <w:tc>
          <w:tcPr>
            <w:tcW w:w="1853" w:type="dxa"/>
            <w:vAlign w:val="center"/>
          </w:tcPr>
          <w:p w14:paraId="26A9A12D" w14:textId="58051A86" w:rsidR="00F10173" w:rsidRPr="0062242F" w:rsidRDefault="00F10173" w:rsidP="00B53E89">
            <w:pPr>
              <w:widowControl w:val="0"/>
              <w:jc w:val="center"/>
              <w:rPr>
                <w:sz w:val="20"/>
                <w:szCs w:val="20"/>
              </w:rPr>
            </w:pPr>
            <w:r w:rsidRPr="0062242F">
              <w:rPr>
                <w:sz w:val="20"/>
                <w:szCs w:val="20"/>
              </w:rPr>
              <w:t>Котел КВм-1</w:t>
            </w:r>
          </w:p>
        </w:tc>
        <w:tc>
          <w:tcPr>
            <w:tcW w:w="2268" w:type="dxa"/>
            <w:vAlign w:val="center"/>
          </w:tcPr>
          <w:p w14:paraId="6BB12840" w14:textId="206D96AE"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5C9B868C" w14:textId="37AE5A25" w:rsidR="00F10173" w:rsidRPr="0062242F" w:rsidRDefault="00F10173" w:rsidP="00B53E89">
            <w:pPr>
              <w:widowControl w:val="0"/>
              <w:jc w:val="center"/>
              <w:rPr>
                <w:sz w:val="20"/>
                <w:szCs w:val="20"/>
              </w:rPr>
            </w:pPr>
            <w:r w:rsidRPr="0062242F">
              <w:rPr>
                <w:sz w:val="20"/>
                <w:szCs w:val="20"/>
              </w:rPr>
              <w:t>2020./удовлетворительное</w:t>
            </w:r>
          </w:p>
        </w:tc>
        <w:tc>
          <w:tcPr>
            <w:tcW w:w="1180" w:type="dxa"/>
            <w:vAlign w:val="center"/>
          </w:tcPr>
          <w:p w14:paraId="54990E24" w14:textId="3F57F776" w:rsidR="00F10173" w:rsidRPr="0062242F" w:rsidRDefault="00F10173" w:rsidP="00B53E89">
            <w:pPr>
              <w:widowControl w:val="0"/>
              <w:jc w:val="center"/>
              <w:rPr>
                <w:sz w:val="20"/>
                <w:szCs w:val="20"/>
              </w:rPr>
            </w:pPr>
            <w:r w:rsidRPr="0062242F">
              <w:rPr>
                <w:sz w:val="20"/>
                <w:szCs w:val="20"/>
              </w:rPr>
              <w:t>100000,00</w:t>
            </w:r>
          </w:p>
        </w:tc>
        <w:tc>
          <w:tcPr>
            <w:tcW w:w="1372" w:type="dxa"/>
            <w:vAlign w:val="center"/>
          </w:tcPr>
          <w:p w14:paraId="2884AB40" w14:textId="4546F86C" w:rsidR="00F10173" w:rsidRPr="0062242F" w:rsidRDefault="00F10173" w:rsidP="00B53E89">
            <w:pPr>
              <w:widowControl w:val="0"/>
              <w:jc w:val="center"/>
              <w:rPr>
                <w:sz w:val="20"/>
                <w:szCs w:val="20"/>
              </w:rPr>
            </w:pPr>
            <w:r w:rsidRPr="0062242F">
              <w:rPr>
                <w:color w:val="000000"/>
                <w:sz w:val="20"/>
                <w:szCs w:val="20"/>
              </w:rPr>
              <w:t>444600,00/40%</w:t>
            </w:r>
          </w:p>
        </w:tc>
        <w:tc>
          <w:tcPr>
            <w:tcW w:w="1850" w:type="dxa"/>
            <w:vAlign w:val="center"/>
          </w:tcPr>
          <w:p w14:paraId="449C01F2" w14:textId="5A30BBF2" w:rsidR="00F10173" w:rsidRPr="0062242F" w:rsidRDefault="00F10173" w:rsidP="00B53E89">
            <w:pPr>
              <w:widowControl w:val="0"/>
              <w:jc w:val="center"/>
              <w:rPr>
                <w:color w:val="000000"/>
                <w:sz w:val="20"/>
                <w:szCs w:val="20"/>
              </w:rPr>
            </w:pPr>
            <w:r w:rsidRPr="0062242F">
              <w:rPr>
                <w:sz w:val="20"/>
                <w:szCs w:val="20"/>
              </w:rPr>
              <w:t>Нет данных</w:t>
            </w:r>
          </w:p>
        </w:tc>
      </w:tr>
      <w:tr w:rsidR="00F10173" w:rsidRPr="0062242F" w14:paraId="62FDCFD4" w14:textId="3B98C36E" w:rsidTr="00474185">
        <w:trPr>
          <w:trHeight w:val="284"/>
        </w:trPr>
        <w:tc>
          <w:tcPr>
            <w:tcW w:w="416" w:type="dxa"/>
            <w:vAlign w:val="center"/>
          </w:tcPr>
          <w:p w14:paraId="79ED20CC" w14:textId="3E1AD97F" w:rsidR="00F10173" w:rsidRPr="0062242F" w:rsidRDefault="00F10173" w:rsidP="00B53E89">
            <w:pPr>
              <w:widowControl w:val="0"/>
              <w:jc w:val="center"/>
              <w:rPr>
                <w:sz w:val="20"/>
                <w:szCs w:val="20"/>
              </w:rPr>
            </w:pPr>
            <w:r w:rsidRPr="0062242F">
              <w:rPr>
                <w:sz w:val="20"/>
                <w:szCs w:val="20"/>
              </w:rPr>
              <w:t>9</w:t>
            </w:r>
          </w:p>
        </w:tc>
        <w:tc>
          <w:tcPr>
            <w:tcW w:w="1853" w:type="dxa"/>
            <w:vAlign w:val="center"/>
          </w:tcPr>
          <w:p w14:paraId="19103A08" w14:textId="02DF94CD" w:rsidR="00F10173" w:rsidRPr="0062242F" w:rsidRDefault="00F10173" w:rsidP="00B53E89">
            <w:pPr>
              <w:widowControl w:val="0"/>
              <w:jc w:val="center"/>
              <w:rPr>
                <w:sz w:val="20"/>
                <w:szCs w:val="20"/>
              </w:rPr>
            </w:pPr>
            <w:r w:rsidRPr="0062242F">
              <w:rPr>
                <w:sz w:val="20"/>
                <w:szCs w:val="20"/>
              </w:rPr>
              <w:t>Насос сетевой К 80-50-160</w:t>
            </w:r>
          </w:p>
        </w:tc>
        <w:tc>
          <w:tcPr>
            <w:tcW w:w="2268" w:type="dxa"/>
            <w:vAlign w:val="center"/>
          </w:tcPr>
          <w:p w14:paraId="7986631D" w14:textId="29CACD67"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7D33475C" w14:textId="338F0753" w:rsidR="00F10173" w:rsidRPr="0062242F" w:rsidRDefault="00F10173" w:rsidP="00B53E89">
            <w:pPr>
              <w:widowControl w:val="0"/>
              <w:jc w:val="center"/>
              <w:rPr>
                <w:sz w:val="20"/>
                <w:szCs w:val="20"/>
              </w:rPr>
            </w:pPr>
            <w:r w:rsidRPr="0062242F">
              <w:rPr>
                <w:sz w:val="20"/>
                <w:szCs w:val="20"/>
              </w:rPr>
              <w:t>2023./удовлетворительное</w:t>
            </w:r>
          </w:p>
        </w:tc>
        <w:tc>
          <w:tcPr>
            <w:tcW w:w="1180" w:type="dxa"/>
            <w:vAlign w:val="center"/>
          </w:tcPr>
          <w:p w14:paraId="1E8F0B91" w14:textId="0794126B" w:rsidR="00F10173" w:rsidRPr="0062242F" w:rsidRDefault="00F10173" w:rsidP="00B53E89">
            <w:pPr>
              <w:widowControl w:val="0"/>
              <w:jc w:val="center"/>
              <w:rPr>
                <w:sz w:val="20"/>
                <w:szCs w:val="20"/>
              </w:rPr>
            </w:pPr>
            <w:r w:rsidRPr="0062242F">
              <w:rPr>
                <w:sz w:val="20"/>
                <w:szCs w:val="20"/>
              </w:rPr>
              <w:t>21977,00</w:t>
            </w:r>
          </w:p>
        </w:tc>
        <w:tc>
          <w:tcPr>
            <w:tcW w:w="1372" w:type="dxa"/>
            <w:vAlign w:val="center"/>
          </w:tcPr>
          <w:p w14:paraId="1925508E" w14:textId="74DED06E" w:rsidR="00F10173" w:rsidRPr="0062242F" w:rsidRDefault="00F10173" w:rsidP="00B53E89">
            <w:pPr>
              <w:widowControl w:val="0"/>
              <w:jc w:val="center"/>
              <w:rPr>
                <w:sz w:val="20"/>
                <w:szCs w:val="20"/>
              </w:rPr>
            </w:pPr>
            <w:r w:rsidRPr="0062242F">
              <w:rPr>
                <w:color w:val="000000"/>
                <w:sz w:val="20"/>
                <w:szCs w:val="20"/>
              </w:rPr>
              <w:t>21977,00/35%</w:t>
            </w:r>
          </w:p>
        </w:tc>
        <w:tc>
          <w:tcPr>
            <w:tcW w:w="1850" w:type="dxa"/>
            <w:vAlign w:val="center"/>
          </w:tcPr>
          <w:p w14:paraId="0DF6CD67" w14:textId="1AA71E70" w:rsidR="00F10173" w:rsidRPr="0062242F" w:rsidRDefault="00F10173" w:rsidP="00B53E89">
            <w:pPr>
              <w:widowControl w:val="0"/>
              <w:jc w:val="center"/>
              <w:rPr>
                <w:color w:val="000000"/>
                <w:sz w:val="20"/>
                <w:szCs w:val="20"/>
              </w:rPr>
            </w:pPr>
            <w:r w:rsidRPr="0062242F">
              <w:rPr>
                <w:sz w:val="20"/>
                <w:szCs w:val="20"/>
              </w:rPr>
              <w:t>Нет данных</w:t>
            </w:r>
          </w:p>
        </w:tc>
      </w:tr>
      <w:tr w:rsidR="00F10173" w:rsidRPr="0062242F" w14:paraId="5F1D2238" w14:textId="5BD2EEC0" w:rsidTr="00474185">
        <w:trPr>
          <w:trHeight w:val="284"/>
        </w:trPr>
        <w:tc>
          <w:tcPr>
            <w:tcW w:w="416" w:type="dxa"/>
            <w:vAlign w:val="center"/>
          </w:tcPr>
          <w:p w14:paraId="765E9F5D" w14:textId="7BB6A165" w:rsidR="00F10173" w:rsidRPr="0062242F" w:rsidRDefault="00F10173" w:rsidP="00B53E89">
            <w:pPr>
              <w:widowControl w:val="0"/>
              <w:jc w:val="center"/>
              <w:rPr>
                <w:sz w:val="20"/>
                <w:szCs w:val="20"/>
              </w:rPr>
            </w:pPr>
            <w:r w:rsidRPr="0062242F">
              <w:rPr>
                <w:sz w:val="20"/>
                <w:szCs w:val="20"/>
              </w:rPr>
              <w:t>10</w:t>
            </w:r>
          </w:p>
        </w:tc>
        <w:tc>
          <w:tcPr>
            <w:tcW w:w="1853" w:type="dxa"/>
            <w:vAlign w:val="center"/>
          </w:tcPr>
          <w:p w14:paraId="27149791" w14:textId="06BD4DF3" w:rsidR="00F10173" w:rsidRPr="0062242F" w:rsidRDefault="00F10173" w:rsidP="00B53E89">
            <w:pPr>
              <w:widowControl w:val="0"/>
              <w:jc w:val="center"/>
              <w:rPr>
                <w:sz w:val="20"/>
                <w:szCs w:val="20"/>
              </w:rPr>
            </w:pPr>
            <w:r w:rsidRPr="0062242F">
              <w:rPr>
                <w:sz w:val="20"/>
                <w:szCs w:val="20"/>
              </w:rPr>
              <w:t>Насос сетевой К 80-50-200а</w:t>
            </w:r>
          </w:p>
        </w:tc>
        <w:tc>
          <w:tcPr>
            <w:tcW w:w="2268" w:type="dxa"/>
            <w:vAlign w:val="center"/>
          </w:tcPr>
          <w:p w14:paraId="0199BD6A" w14:textId="46E36F1C"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34201F0C" w14:textId="42A210C0" w:rsidR="00F10173" w:rsidRPr="0062242F" w:rsidRDefault="00F10173" w:rsidP="00B53E89">
            <w:pPr>
              <w:widowControl w:val="0"/>
              <w:jc w:val="center"/>
              <w:rPr>
                <w:sz w:val="20"/>
                <w:szCs w:val="20"/>
              </w:rPr>
            </w:pPr>
            <w:r w:rsidRPr="0062242F">
              <w:rPr>
                <w:sz w:val="20"/>
                <w:szCs w:val="20"/>
              </w:rPr>
              <w:t>2021./удовлетворительное</w:t>
            </w:r>
          </w:p>
          <w:p w14:paraId="1074A3AA" w14:textId="671F3AD0" w:rsidR="00F10173" w:rsidRPr="0062242F" w:rsidRDefault="00F10173" w:rsidP="00B53E89">
            <w:pPr>
              <w:widowControl w:val="0"/>
              <w:jc w:val="center"/>
              <w:rPr>
                <w:sz w:val="20"/>
                <w:szCs w:val="20"/>
              </w:rPr>
            </w:pPr>
          </w:p>
        </w:tc>
        <w:tc>
          <w:tcPr>
            <w:tcW w:w="1180" w:type="dxa"/>
            <w:vAlign w:val="center"/>
          </w:tcPr>
          <w:p w14:paraId="5C0754FD" w14:textId="1EC67C28" w:rsidR="00F10173" w:rsidRPr="0062242F" w:rsidRDefault="00F10173" w:rsidP="00B53E89">
            <w:pPr>
              <w:widowControl w:val="0"/>
              <w:jc w:val="center"/>
              <w:rPr>
                <w:sz w:val="20"/>
                <w:szCs w:val="20"/>
              </w:rPr>
            </w:pPr>
            <w:r w:rsidRPr="0062242F">
              <w:rPr>
                <w:sz w:val="20"/>
                <w:szCs w:val="20"/>
              </w:rPr>
              <w:t>47450,00</w:t>
            </w:r>
          </w:p>
        </w:tc>
        <w:tc>
          <w:tcPr>
            <w:tcW w:w="1372" w:type="dxa"/>
            <w:vAlign w:val="center"/>
          </w:tcPr>
          <w:p w14:paraId="7D866527" w14:textId="50754F88" w:rsidR="00F10173" w:rsidRPr="0062242F" w:rsidRDefault="00F10173" w:rsidP="00B53E89">
            <w:pPr>
              <w:widowControl w:val="0"/>
              <w:jc w:val="center"/>
              <w:rPr>
                <w:sz w:val="20"/>
                <w:szCs w:val="20"/>
              </w:rPr>
            </w:pPr>
            <w:r w:rsidRPr="0062242F">
              <w:rPr>
                <w:color w:val="000000"/>
                <w:sz w:val="20"/>
                <w:szCs w:val="20"/>
              </w:rPr>
              <w:t>26579,00/35%</w:t>
            </w:r>
          </w:p>
        </w:tc>
        <w:tc>
          <w:tcPr>
            <w:tcW w:w="1850" w:type="dxa"/>
            <w:vAlign w:val="center"/>
          </w:tcPr>
          <w:p w14:paraId="43F4AAF0" w14:textId="3605D5B4" w:rsidR="00F10173" w:rsidRPr="0062242F" w:rsidRDefault="00F10173" w:rsidP="00B53E89">
            <w:pPr>
              <w:widowControl w:val="0"/>
              <w:jc w:val="center"/>
              <w:rPr>
                <w:color w:val="000000"/>
                <w:sz w:val="20"/>
                <w:szCs w:val="20"/>
              </w:rPr>
            </w:pPr>
            <w:r w:rsidRPr="0062242F">
              <w:rPr>
                <w:sz w:val="20"/>
                <w:szCs w:val="20"/>
              </w:rPr>
              <w:t>Нет данных</w:t>
            </w:r>
          </w:p>
        </w:tc>
      </w:tr>
      <w:tr w:rsidR="00F10173" w:rsidRPr="0062242F" w14:paraId="3AF69604" w14:textId="0F50E3F0" w:rsidTr="00474185">
        <w:trPr>
          <w:trHeight w:val="284"/>
        </w:trPr>
        <w:tc>
          <w:tcPr>
            <w:tcW w:w="416" w:type="dxa"/>
            <w:vAlign w:val="center"/>
          </w:tcPr>
          <w:p w14:paraId="7397EF28" w14:textId="25D56527" w:rsidR="00F10173" w:rsidRPr="0062242F" w:rsidRDefault="00F10173" w:rsidP="00B53E89">
            <w:pPr>
              <w:widowControl w:val="0"/>
              <w:jc w:val="center"/>
              <w:rPr>
                <w:sz w:val="20"/>
                <w:szCs w:val="20"/>
              </w:rPr>
            </w:pPr>
            <w:r w:rsidRPr="0062242F">
              <w:rPr>
                <w:sz w:val="20"/>
                <w:szCs w:val="20"/>
              </w:rPr>
              <w:lastRenderedPageBreak/>
              <w:t>11</w:t>
            </w:r>
          </w:p>
        </w:tc>
        <w:tc>
          <w:tcPr>
            <w:tcW w:w="1853" w:type="dxa"/>
            <w:vAlign w:val="center"/>
          </w:tcPr>
          <w:p w14:paraId="26BEC2E6" w14:textId="050E5E84" w:rsidR="00F10173" w:rsidRPr="0062242F" w:rsidRDefault="00F10173" w:rsidP="00B53E89">
            <w:pPr>
              <w:widowControl w:val="0"/>
              <w:jc w:val="center"/>
              <w:rPr>
                <w:sz w:val="20"/>
                <w:szCs w:val="20"/>
              </w:rPr>
            </w:pPr>
            <w:r w:rsidRPr="0062242F">
              <w:rPr>
                <w:sz w:val="20"/>
                <w:szCs w:val="20"/>
              </w:rPr>
              <w:t>Дымосос ДН-6</w:t>
            </w:r>
          </w:p>
        </w:tc>
        <w:tc>
          <w:tcPr>
            <w:tcW w:w="2268" w:type="dxa"/>
            <w:vAlign w:val="center"/>
          </w:tcPr>
          <w:p w14:paraId="7827B8C2" w14:textId="7DABCCB3" w:rsidR="00F10173" w:rsidRPr="0062242F" w:rsidRDefault="00F10173" w:rsidP="00B53E89">
            <w:pPr>
              <w:widowControl w:val="0"/>
              <w:jc w:val="center"/>
              <w:rPr>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4864B9C5" w14:textId="2821D2D3" w:rsidR="00F10173" w:rsidRPr="0062242F" w:rsidRDefault="00F10173" w:rsidP="00B53E89">
            <w:pPr>
              <w:widowControl w:val="0"/>
              <w:jc w:val="center"/>
              <w:rPr>
                <w:sz w:val="20"/>
                <w:szCs w:val="20"/>
              </w:rPr>
            </w:pPr>
            <w:r w:rsidRPr="0062242F">
              <w:rPr>
                <w:sz w:val="20"/>
                <w:szCs w:val="20"/>
              </w:rPr>
              <w:t>2018./удовлетворительное</w:t>
            </w:r>
          </w:p>
        </w:tc>
        <w:tc>
          <w:tcPr>
            <w:tcW w:w="1180" w:type="dxa"/>
            <w:vAlign w:val="center"/>
          </w:tcPr>
          <w:p w14:paraId="7F47C4A6" w14:textId="59AA6240" w:rsidR="00F10173" w:rsidRPr="0062242F" w:rsidRDefault="00F10173" w:rsidP="00B53E89">
            <w:pPr>
              <w:widowControl w:val="0"/>
              <w:jc w:val="center"/>
              <w:rPr>
                <w:sz w:val="20"/>
                <w:szCs w:val="20"/>
              </w:rPr>
            </w:pPr>
            <w:r w:rsidRPr="0062242F">
              <w:rPr>
                <w:sz w:val="20"/>
                <w:szCs w:val="20"/>
              </w:rPr>
              <w:t>40463,00</w:t>
            </w:r>
          </w:p>
        </w:tc>
        <w:tc>
          <w:tcPr>
            <w:tcW w:w="1372" w:type="dxa"/>
            <w:vAlign w:val="center"/>
          </w:tcPr>
          <w:p w14:paraId="5CC3EE28" w14:textId="7015ABD8" w:rsidR="00F10173" w:rsidRPr="0062242F" w:rsidRDefault="00F10173" w:rsidP="00B53E89">
            <w:pPr>
              <w:widowControl w:val="0"/>
              <w:jc w:val="center"/>
              <w:rPr>
                <w:sz w:val="20"/>
                <w:szCs w:val="20"/>
              </w:rPr>
            </w:pPr>
            <w:r w:rsidRPr="0062242F">
              <w:rPr>
                <w:color w:val="000000"/>
                <w:sz w:val="20"/>
                <w:szCs w:val="20"/>
              </w:rPr>
              <w:t>40463,00/50%</w:t>
            </w:r>
          </w:p>
        </w:tc>
        <w:tc>
          <w:tcPr>
            <w:tcW w:w="1850" w:type="dxa"/>
            <w:vAlign w:val="center"/>
          </w:tcPr>
          <w:p w14:paraId="0B6E7C1C" w14:textId="18E42672" w:rsidR="00F10173" w:rsidRPr="0062242F" w:rsidRDefault="00F10173" w:rsidP="00B53E89">
            <w:pPr>
              <w:widowControl w:val="0"/>
              <w:jc w:val="center"/>
              <w:rPr>
                <w:color w:val="000000"/>
                <w:sz w:val="20"/>
                <w:szCs w:val="20"/>
              </w:rPr>
            </w:pPr>
            <w:r w:rsidRPr="0062242F">
              <w:rPr>
                <w:sz w:val="20"/>
                <w:szCs w:val="20"/>
              </w:rPr>
              <w:t>Нет данных</w:t>
            </w:r>
          </w:p>
        </w:tc>
      </w:tr>
      <w:tr w:rsidR="00F10173" w:rsidRPr="0062242F" w14:paraId="78B27A55" w14:textId="52C9EA2B" w:rsidTr="00474185">
        <w:trPr>
          <w:trHeight w:val="284"/>
        </w:trPr>
        <w:tc>
          <w:tcPr>
            <w:tcW w:w="416" w:type="dxa"/>
            <w:vAlign w:val="center"/>
          </w:tcPr>
          <w:p w14:paraId="75F932EA" w14:textId="2EA049D8" w:rsidR="00F10173" w:rsidRPr="0062242F" w:rsidRDefault="00BD1A9C" w:rsidP="00B53E89">
            <w:pPr>
              <w:widowControl w:val="0"/>
              <w:jc w:val="center"/>
              <w:rPr>
                <w:sz w:val="20"/>
                <w:szCs w:val="20"/>
              </w:rPr>
            </w:pPr>
            <w:r w:rsidRPr="0062242F">
              <w:rPr>
                <w:sz w:val="20"/>
                <w:szCs w:val="20"/>
              </w:rPr>
              <w:t>12</w:t>
            </w:r>
          </w:p>
        </w:tc>
        <w:tc>
          <w:tcPr>
            <w:tcW w:w="1853" w:type="dxa"/>
            <w:vAlign w:val="center"/>
          </w:tcPr>
          <w:p w14:paraId="742320E8" w14:textId="0486BDF5" w:rsidR="00F10173" w:rsidRPr="0062242F" w:rsidRDefault="00F10173" w:rsidP="00B53E89">
            <w:pPr>
              <w:widowControl w:val="0"/>
              <w:jc w:val="center"/>
              <w:rPr>
                <w:sz w:val="20"/>
                <w:szCs w:val="20"/>
              </w:rPr>
            </w:pPr>
            <w:r w:rsidRPr="0062242F">
              <w:rPr>
                <w:sz w:val="20"/>
                <w:szCs w:val="20"/>
              </w:rPr>
              <w:t>Электронасос бытовой БВ-0,12-40 (Водолей-3)</w:t>
            </w:r>
          </w:p>
        </w:tc>
        <w:tc>
          <w:tcPr>
            <w:tcW w:w="2268" w:type="dxa"/>
            <w:vAlign w:val="center"/>
          </w:tcPr>
          <w:p w14:paraId="02B265B0" w14:textId="1EB7BDEB" w:rsidR="00F10173" w:rsidRPr="0062242F" w:rsidRDefault="00F10173" w:rsidP="00B53E89">
            <w:pPr>
              <w:widowControl w:val="0"/>
              <w:jc w:val="center"/>
              <w:rPr>
                <w:rStyle w:val="95pt0pt"/>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10F3B8BA" w14:textId="34A1AB44" w:rsidR="00F10173" w:rsidRPr="0062242F" w:rsidRDefault="00F10173" w:rsidP="00B53E89">
            <w:pPr>
              <w:widowControl w:val="0"/>
              <w:jc w:val="center"/>
              <w:rPr>
                <w:sz w:val="20"/>
                <w:szCs w:val="20"/>
              </w:rPr>
            </w:pPr>
            <w:r w:rsidRPr="0062242F">
              <w:rPr>
                <w:sz w:val="20"/>
                <w:szCs w:val="20"/>
              </w:rPr>
              <w:t>2016./удовлетворительное</w:t>
            </w:r>
          </w:p>
        </w:tc>
        <w:tc>
          <w:tcPr>
            <w:tcW w:w="1180" w:type="dxa"/>
            <w:vAlign w:val="center"/>
          </w:tcPr>
          <w:p w14:paraId="71027C5B" w14:textId="0E519548" w:rsidR="00F10173" w:rsidRPr="0062242F" w:rsidRDefault="00F10173" w:rsidP="00B53E89">
            <w:pPr>
              <w:widowControl w:val="0"/>
              <w:jc w:val="center"/>
              <w:rPr>
                <w:sz w:val="20"/>
                <w:szCs w:val="20"/>
              </w:rPr>
            </w:pPr>
            <w:r w:rsidRPr="0062242F">
              <w:rPr>
                <w:sz w:val="20"/>
                <w:szCs w:val="20"/>
              </w:rPr>
              <w:t>11897,00</w:t>
            </w:r>
          </w:p>
        </w:tc>
        <w:tc>
          <w:tcPr>
            <w:tcW w:w="1372" w:type="dxa"/>
            <w:vAlign w:val="center"/>
          </w:tcPr>
          <w:p w14:paraId="0769962A" w14:textId="0E2F8A31" w:rsidR="00F10173" w:rsidRPr="0062242F" w:rsidRDefault="00F10173" w:rsidP="00B53E89">
            <w:pPr>
              <w:widowControl w:val="0"/>
              <w:jc w:val="center"/>
              <w:rPr>
                <w:sz w:val="20"/>
                <w:szCs w:val="20"/>
              </w:rPr>
            </w:pPr>
            <w:r w:rsidRPr="0062242F">
              <w:rPr>
                <w:color w:val="000000"/>
                <w:sz w:val="20"/>
                <w:szCs w:val="20"/>
              </w:rPr>
              <w:t>1395,00/60%</w:t>
            </w:r>
          </w:p>
        </w:tc>
        <w:tc>
          <w:tcPr>
            <w:tcW w:w="1850" w:type="dxa"/>
            <w:vAlign w:val="center"/>
          </w:tcPr>
          <w:p w14:paraId="01951EDA" w14:textId="03A3A4E8" w:rsidR="00F10173" w:rsidRPr="0062242F" w:rsidRDefault="00F10173" w:rsidP="00B53E89">
            <w:pPr>
              <w:widowControl w:val="0"/>
              <w:jc w:val="center"/>
              <w:rPr>
                <w:color w:val="000000"/>
                <w:sz w:val="20"/>
                <w:szCs w:val="20"/>
              </w:rPr>
            </w:pPr>
            <w:r w:rsidRPr="0062242F">
              <w:rPr>
                <w:sz w:val="20"/>
                <w:szCs w:val="20"/>
              </w:rPr>
              <w:t>Нет данных</w:t>
            </w:r>
          </w:p>
        </w:tc>
      </w:tr>
      <w:tr w:rsidR="00F10173" w:rsidRPr="0062242F" w14:paraId="36D35F4C" w14:textId="75B3035D" w:rsidTr="00474185">
        <w:trPr>
          <w:trHeight w:val="284"/>
        </w:trPr>
        <w:tc>
          <w:tcPr>
            <w:tcW w:w="416" w:type="dxa"/>
            <w:vAlign w:val="center"/>
          </w:tcPr>
          <w:p w14:paraId="048A2C79" w14:textId="563DB524" w:rsidR="00F10173" w:rsidRPr="0062242F" w:rsidRDefault="00BD1A9C" w:rsidP="00B53E89">
            <w:pPr>
              <w:widowControl w:val="0"/>
              <w:jc w:val="center"/>
              <w:rPr>
                <w:sz w:val="20"/>
                <w:szCs w:val="20"/>
              </w:rPr>
            </w:pPr>
            <w:r w:rsidRPr="0062242F">
              <w:rPr>
                <w:sz w:val="20"/>
                <w:szCs w:val="20"/>
              </w:rPr>
              <w:t>13</w:t>
            </w:r>
          </w:p>
        </w:tc>
        <w:tc>
          <w:tcPr>
            <w:tcW w:w="1853" w:type="dxa"/>
            <w:vAlign w:val="center"/>
          </w:tcPr>
          <w:p w14:paraId="43D8E058" w14:textId="40321C8C" w:rsidR="00F10173" w:rsidRPr="0062242F" w:rsidRDefault="00F10173" w:rsidP="00B53E89">
            <w:pPr>
              <w:widowControl w:val="0"/>
              <w:jc w:val="center"/>
              <w:rPr>
                <w:sz w:val="20"/>
                <w:szCs w:val="20"/>
              </w:rPr>
            </w:pPr>
            <w:r w:rsidRPr="0062242F">
              <w:rPr>
                <w:sz w:val="20"/>
                <w:szCs w:val="20"/>
              </w:rPr>
              <w:t>Гидробак на 500 литров</w:t>
            </w:r>
          </w:p>
        </w:tc>
        <w:tc>
          <w:tcPr>
            <w:tcW w:w="2268" w:type="dxa"/>
            <w:vAlign w:val="center"/>
          </w:tcPr>
          <w:p w14:paraId="72236742" w14:textId="09FD9918" w:rsidR="00F10173" w:rsidRPr="0062242F" w:rsidRDefault="00F10173" w:rsidP="00B53E89">
            <w:pPr>
              <w:widowControl w:val="0"/>
              <w:jc w:val="center"/>
              <w:rPr>
                <w:rStyle w:val="95pt0pt"/>
                <w:sz w:val="20"/>
                <w:szCs w:val="20"/>
              </w:rPr>
            </w:pPr>
            <w:r w:rsidRPr="0062242F">
              <w:rPr>
                <w:rStyle w:val="95pt0pt"/>
                <w:sz w:val="20"/>
                <w:szCs w:val="20"/>
              </w:rPr>
              <w:t>Республика Бурятия, Баргузинский район, с.Баянгол, ул.Ленина, 69</w:t>
            </w:r>
          </w:p>
        </w:tc>
        <w:tc>
          <w:tcPr>
            <w:tcW w:w="1398" w:type="dxa"/>
            <w:vAlign w:val="center"/>
          </w:tcPr>
          <w:p w14:paraId="533D4044" w14:textId="39341589" w:rsidR="00F10173" w:rsidRPr="0062242F" w:rsidRDefault="00F10173" w:rsidP="00B53E89">
            <w:pPr>
              <w:widowControl w:val="0"/>
              <w:jc w:val="center"/>
              <w:rPr>
                <w:sz w:val="20"/>
                <w:szCs w:val="20"/>
              </w:rPr>
            </w:pPr>
            <w:r w:rsidRPr="0062242F">
              <w:rPr>
                <w:sz w:val="20"/>
                <w:szCs w:val="20"/>
              </w:rPr>
              <w:t>2016./удовлетворительное</w:t>
            </w:r>
          </w:p>
        </w:tc>
        <w:tc>
          <w:tcPr>
            <w:tcW w:w="1180" w:type="dxa"/>
            <w:vAlign w:val="center"/>
          </w:tcPr>
          <w:p w14:paraId="6FD7631E" w14:textId="5F7574DB" w:rsidR="00F10173" w:rsidRPr="0062242F" w:rsidRDefault="00F10173" w:rsidP="00B53E89">
            <w:pPr>
              <w:widowControl w:val="0"/>
              <w:jc w:val="center"/>
              <w:rPr>
                <w:sz w:val="20"/>
                <w:szCs w:val="20"/>
              </w:rPr>
            </w:pPr>
            <w:r w:rsidRPr="0062242F">
              <w:rPr>
                <w:sz w:val="20"/>
                <w:szCs w:val="20"/>
              </w:rPr>
              <w:t>26372,00</w:t>
            </w:r>
          </w:p>
        </w:tc>
        <w:tc>
          <w:tcPr>
            <w:tcW w:w="1372" w:type="dxa"/>
            <w:vAlign w:val="center"/>
          </w:tcPr>
          <w:p w14:paraId="35025DC0" w14:textId="6752D279" w:rsidR="00F10173" w:rsidRPr="0062242F" w:rsidRDefault="00F10173" w:rsidP="00B53E89">
            <w:pPr>
              <w:widowControl w:val="0"/>
              <w:jc w:val="center"/>
              <w:rPr>
                <w:sz w:val="20"/>
                <w:szCs w:val="20"/>
              </w:rPr>
            </w:pPr>
            <w:r w:rsidRPr="0062242F">
              <w:rPr>
                <w:color w:val="000000"/>
                <w:sz w:val="20"/>
                <w:szCs w:val="20"/>
              </w:rPr>
              <w:t>26372,00/35%</w:t>
            </w:r>
          </w:p>
        </w:tc>
        <w:tc>
          <w:tcPr>
            <w:tcW w:w="1850" w:type="dxa"/>
            <w:vAlign w:val="center"/>
          </w:tcPr>
          <w:p w14:paraId="6D20F40B" w14:textId="37FA0251" w:rsidR="00F10173" w:rsidRPr="0062242F" w:rsidRDefault="00F10173" w:rsidP="00B53E89">
            <w:pPr>
              <w:widowControl w:val="0"/>
              <w:jc w:val="center"/>
              <w:rPr>
                <w:color w:val="000000"/>
                <w:sz w:val="20"/>
                <w:szCs w:val="20"/>
              </w:rPr>
            </w:pPr>
            <w:r w:rsidRPr="0062242F">
              <w:rPr>
                <w:sz w:val="20"/>
                <w:szCs w:val="20"/>
              </w:rPr>
              <w:t>Нет данных</w:t>
            </w:r>
          </w:p>
        </w:tc>
      </w:tr>
      <w:tr w:rsidR="00626CC8" w:rsidRPr="0062242F" w14:paraId="110B0D0D" w14:textId="77777777" w:rsidTr="008D021C">
        <w:trPr>
          <w:trHeight w:val="284"/>
        </w:trPr>
        <w:tc>
          <w:tcPr>
            <w:tcW w:w="416" w:type="dxa"/>
            <w:vAlign w:val="center"/>
          </w:tcPr>
          <w:p w14:paraId="63AC8941" w14:textId="72B49E35" w:rsidR="00626CC8" w:rsidRPr="0062242F" w:rsidRDefault="00626CC8" w:rsidP="00626CC8">
            <w:pPr>
              <w:widowControl w:val="0"/>
              <w:jc w:val="center"/>
              <w:rPr>
                <w:sz w:val="20"/>
                <w:szCs w:val="20"/>
              </w:rPr>
            </w:pPr>
            <w:r w:rsidRPr="0062242F">
              <w:rPr>
                <w:sz w:val="20"/>
                <w:szCs w:val="20"/>
              </w:rPr>
              <w:t>14</w:t>
            </w:r>
          </w:p>
        </w:tc>
        <w:tc>
          <w:tcPr>
            <w:tcW w:w="1853" w:type="dxa"/>
            <w:vAlign w:val="center"/>
          </w:tcPr>
          <w:p w14:paraId="6D1A7A45" w14:textId="486EF2EB" w:rsidR="00626CC8" w:rsidRPr="0062242F" w:rsidRDefault="00626CC8" w:rsidP="00626CC8">
            <w:pPr>
              <w:widowControl w:val="0"/>
              <w:jc w:val="center"/>
              <w:rPr>
                <w:sz w:val="20"/>
                <w:szCs w:val="20"/>
              </w:rPr>
            </w:pPr>
            <w:r w:rsidRPr="0062242F">
              <w:rPr>
                <w:sz w:val="20"/>
                <w:szCs w:val="20"/>
              </w:rPr>
              <w:t>Котел КВр-0,4</w:t>
            </w:r>
          </w:p>
        </w:tc>
        <w:tc>
          <w:tcPr>
            <w:tcW w:w="2268" w:type="dxa"/>
          </w:tcPr>
          <w:p w14:paraId="2BD1AC58" w14:textId="620332E3" w:rsidR="00626CC8" w:rsidRPr="0062242F" w:rsidRDefault="00626CC8" w:rsidP="00626CC8">
            <w:pPr>
              <w:widowControl w:val="0"/>
              <w:jc w:val="center"/>
              <w:rPr>
                <w:rStyle w:val="95pt0pt"/>
                <w:sz w:val="20"/>
                <w:szCs w:val="20"/>
              </w:rPr>
            </w:pPr>
            <w:r w:rsidRPr="0062242F">
              <w:rPr>
                <w:rStyle w:val="95pt0pt"/>
                <w:sz w:val="20"/>
                <w:szCs w:val="20"/>
              </w:rPr>
              <w:t>Республика Бурятия, Баргузинский район, с.Суво, ул.Кабашова, д.10</w:t>
            </w:r>
          </w:p>
        </w:tc>
        <w:tc>
          <w:tcPr>
            <w:tcW w:w="1398" w:type="dxa"/>
          </w:tcPr>
          <w:p w14:paraId="25CD6870" w14:textId="53979A0D" w:rsidR="00626CC8" w:rsidRPr="0062242F" w:rsidRDefault="00626CC8" w:rsidP="00626CC8">
            <w:pPr>
              <w:widowControl w:val="0"/>
              <w:jc w:val="center"/>
              <w:rPr>
                <w:sz w:val="20"/>
                <w:szCs w:val="20"/>
              </w:rPr>
            </w:pPr>
            <w:r w:rsidRPr="0062242F">
              <w:rPr>
                <w:sz w:val="20"/>
                <w:szCs w:val="20"/>
              </w:rPr>
              <w:t>2011./удовлетворительное</w:t>
            </w:r>
          </w:p>
        </w:tc>
        <w:tc>
          <w:tcPr>
            <w:tcW w:w="1180" w:type="dxa"/>
          </w:tcPr>
          <w:p w14:paraId="542C5A91" w14:textId="7BC9DA5C" w:rsidR="00626CC8" w:rsidRPr="0062242F" w:rsidRDefault="00404FCC" w:rsidP="00626CC8">
            <w:pPr>
              <w:widowControl w:val="0"/>
              <w:jc w:val="center"/>
              <w:rPr>
                <w:color w:val="FF0000"/>
                <w:sz w:val="20"/>
                <w:szCs w:val="20"/>
              </w:rPr>
            </w:pPr>
            <w:r w:rsidRPr="0062242F">
              <w:rPr>
                <w:sz w:val="20"/>
                <w:szCs w:val="20"/>
              </w:rPr>
              <w:t>127800,00</w:t>
            </w:r>
          </w:p>
        </w:tc>
        <w:tc>
          <w:tcPr>
            <w:tcW w:w="1372" w:type="dxa"/>
          </w:tcPr>
          <w:p w14:paraId="449B4A43" w14:textId="7D65D945" w:rsidR="00626CC8" w:rsidRPr="0062242F" w:rsidRDefault="00626CC8" w:rsidP="00626CC8">
            <w:pPr>
              <w:widowControl w:val="0"/>
              <w:jc w:val="center"/>
              <w:rPr>
                <w:color w:val="000000"/>
                <w:sz w:val="20"/>
                <w:szCs w:val="20"/>
              </w:rPr>
            </w:pPr>
            <w:r w:rsidRPr="0062242F">
              <w:rPr>
                <w:color w:val="000000"/>
                <w:sz w:val="20"/>
                <w:szCs w:val="20"/>
              </w:rPr>
              <w:t>127800,00/60%</w:t>
            </w:r>
          </w:p>
        </w:tc>
        <w:tc>
          <w:tcPr>
            <w:tcW w:w="1850" w:type="dxa"/>
          </w:tcPr>
          <w:p w14:paraId="147CC129" w14:textId="2AB029C1" w:rsidR="00626CC8" w:rsidRPr="0062242F" w:rsidRDefault="00626CC8" w:rsidP="00626CC8">
            <w:pPr>
              <w:widowControl w:val="0"/>
              <w:jc w:val="center"/>
              <w:rPr>
                <w:sz w:val="20"/>
                <w:szCs w:val="20"/>
              </w:rPr>
            </w:pPr>
            <w:r w:rsidRPr="0062242F">
              <w:rPr>
                <w:sz w:val="20"/>
                <w:szCs w:val="20"/>
              </w:rPr>
              <w:t>Нет данных</w:t>
            </w:r>
          </w:p>
        </w:tc>
      </w:tr>
      <w:tr w:rsidR="00626CC8" w:rsidRPr="0062242F" w14:paraId="517A092C" w14:textId="77777777" w:rsidTr="008D021C">
        <w:trPr>
          <w:trHeight w:val="284"/>
        </w:trPr>
        <w:tc>
          <w:tcPr>
            <w:tcW w:w="416" w:type="dxa"/>
            <w:vAlign w:val="center"/>
          </w:tcPr>
          <w:p w14:paraId="0F102832" w14:textId="16264E05" w:rsidR="00626CC8" w:rsidRPr="0062242F" w:rsidRDefault="00626CC8" w:rsidP="00626CC8">
            <w:pPr>
              <w:widowControl w:val="0"/>
              <w:jc w:val="center"/>
              <w:rPr>
                <w:sz w:val="20"/>
                <w:szCs w:val="20"/>
              </w:rPr>
            </w:pPr>
            <w:r w:rsidRPr="0062242F">
              <w:rPr>
                <w:sz w:val="20"/>
                <w:szCs w:val="20"/>
              </w:rPr>
              <w:t>15</w:t>
            </w:r>
          </w:p>
        </w:tc>
        <w:tc>
          <w:tcPr>
            <w:tcW w:w="1853" w:type="dxa"/>
            <w:vAlign w:val="center"/>
          </w:tcPr>
          <w:p w14:paraId="79E2B272" w14:textId="54AED6F0" w:rsidR="00626CC8" w:rsidRPr="0062242F" w:rsidRDefault="00626CC8" w:rsidP="00626CC8">
            <w:pPr>
              <w:widowControl w:val="0"/>
              <w:jc w:val="center"/>
              <w:rPr>
                <w:sz w:val="20"/>
                <w:szCs w:val="20"/>
              </w:rPr>
            </w:pPr>
            <w:r w:rsidRPr="0062242F">
              <w:rPr>
                <w:sz w:val="20"/>
                <w:szCs w:val="20"/>
              </w:rPr>
              <w:t>Котел КВр-0,4</w:t>
            </w:r>
          </w:p>
        </w:tc>
        <w:tc>
          <w:tcPr>
            <w:tcW w:w="2268" w:type="dxa"/>
          </w:tcPr>
          <w:p w14:paraId="08E4A6AB" w14:textId="2FC421C8" w:rsidR="00626CC8" w:rsidRPr="0062242F" w:rsidRDefault="00626CC8" w:rsidP="00626CC8">
            <w:pPr>
              <w:widowControl w:val="0"/>
              <w:jc w:val="center"/>
              <w:rPr>
                <w:rStyle w:val="95pt0pt"/>
                <w:sz w:val="20"/>
                <w:szCs w:val="20"/>
              </w:rPr>
            </w:pPr>
            <w:r w:rsidRPr="0062242F">
              <w:rPr>
                <w:rStyle w:val="95pt0pt"/>
                <w:sz w:val="20"/>
                <w:szCs w:val="20"/>
              </w:rPr>
              <w:t>Республика Бурятия, Баргузинский район, с.Суво, ул.Кабашова, д.10</w:t>
            </w:r>
          </w:p>
        </w:tc>
        <w:tc>
          <w:tcPr>
            <w:tcW w:w="1398" w:type="dxa"/>
          </w:tcPr>
          <w:p w14:paraId="46DAAD49" w14:textId="16A8A967" w:rsidR="00626CC8" w:rsidRPr="0062242F" w:rsidRDefault="00626CC8" w:rsidP="00626CC8">
            <w:pPr>
              <w:widowControl w:val="0"/>
              <w:jc w:val="center"/>
              <w:rPr>
                <w:sz w:val="20"/>
                <w:szCs w:val="20"/>
              </w:rPr>
            </w:pPr>
            <w:r w:rsidRPr="0062242F">
              <w:rPr>
                <w:sz w:val="20"/>
                <w:szCs w:val="20"/>
              </w:rPr>
              <w:t>2020./удовлетворительное</w:t>
            </w:r>
          </w:p>
        </w:tc>
        <w:tc>
          <w:tcPr>
            <w:tcW w:w="1180" w:type="dxa"/>
          </w:tcPr>
          <w:p w14:paraId="4E36A814" w14:textId="6040DD8D" w:rsidR="00626CC8" w:rsidRPr="0062242F" w:rsidRDefault="00404FCC" w:rsidP="00626CC8">
            <w:pPr>
              <w:widowControl w:val="0"/>
              <w:jc w:val="center"/>
              <w:rPr>
                <w:sz w:val="20"/>
                <w:szCs w:val="20"/>
              </w:rPr>
            </w:pPr>
            <w:r w:rsidRPr="0062242F">
              <w:rPr>
                <w:sz w:val="20"/>
                <w:szCs w:val="20"/>
              </w:rPr>
              <w:t>329330,98</w:t>
            </w:r>
          </w:p>
        </w:tc>
        <w:tc>
          <w:tcPr>
            <w:tcW w:w="1372" w:type="dxa"/>
          </w:tcPr>
          <w:p w14:paraId="21DAE9F3" w14:textId="093AFDB4" w:rsidR="00626CC8" w:rsidRPr="0062242F" w:rsidRDefault="00626CC8" w:rsidP="00626CC8">
            <w:pPr>
              <w:widowControl w:val="0"/>
              <w:jc w:val="center"/>
              <w:rPr>
                <w:sz w:val="20"/>
                <w:szCs w:val="20"/>
              </w:rPr>
            </w:pPr>
            <w:r w:rsidRPr="0062242F">
              <w:rPr>
                <w:sz w:val="20"/>
                <w:szCs w:val="20"/>
              </w:rPr>
              <w:t>159750,00/50%</w:t>
            </w:r>
          </w:p>
        </w:tc>
        <w:tc>
          <w:tcPr>
            <w:tcW w:w="1850" w:type="dxa"/>
          </w:tcPr>
          <w:p w14:paraId="664DCB38" w14:textId="433EA39C" w:rsidR="00626CC8" w:rsidRPr="0062242F" w:rsidRDefault="00626CC8" w:rsidP="00626CC8">
            <w:pPr>
              <w:widowControl w:val="0"/>
              <w:jc w:val="center"/>
              <w:rPr>
                <w:sz w:val="20"/>
                <w:szCs w:val="20"/>
              </w:rPr>
            </w:pPr>
            <w:r w:rsidRPr="0062242F">
              <w:rPr>
                <w:sz w:val="20"/>
                <w:szCs w:val="20"/>
              </w:rPr>
              <w:t>Нет данных</w:t>
            </w:r>
          </w:p>
        </w:tc>
      </w:tr>
      <w:tr w:rsidR="00626CC8" w:rsidRPr="0062242F" w14:paraId="3D31BB43" w14:textId="77777777" w:rsidTr="008D021C">
        <w:trPr>
          <w:trHeight w:val="284"/>
        </w:trPr>
        <w:tc>
          <w:tcPr>
            <w:tcW w:w="416" w:type="dxa"/>
            <w:vAlign w:val="center"/>
          </w:tcPr>
          <w:p w14:paraId="7B65B4F1" w14:textId="1966493B" w:rsidR="00626CC8" w:rsidRPr="0062242F" w:rsidRDefault="00626CC8" w:rsidP="00626CC8">
            <w:pPr>
              <w:widowControl w:val="0"/>
              <w:jc w:val="center"/>
              <w:rPr>
                <w:sz w:val="20"/>
                <w:szCs w:val="20"/>
              </w:rPr>
            </w:pPr>
            <w:r w:rsidRPr="0062242F">
              <w:rPr>
                <w:sz w:val="20"/>
                <w:szCs w:val="20"/>
              </w:rPr>
              <w:t>16</w:t>
            </w:r>
          </w:p>
        </w:tc>
        <w:tc>
          <w:tcPr>
            <w:tcW w:w="1853" w:type="dxa"/>
            <w:vAlign w:val="center"/>
          </w:tcPr>
          <w:p w14:paraId="07DB7C10" w14:textId="6BD48754" w:rsidR="00626CC8" w:rsidRPr="0062242F" w:rsidRDefault="00626CC8" w:rsidP="00626CC8">
            <w:pPr>
              <w:widowControl w:val="0"/>
              <w:jc w:val="center"/>
              <w:rPr>
                <w:sz w:val="20"/>
                <w:szCs w:val="20"/>
              </w:rPr>
            </w:pPr>
            <w:r w:rsidRPr="0062242F">
              <w:rPr>
                <w:sz w:val="20"/>
                <w:szCs w:val="20"/>
              </w:rPr>
              <w:t>Насос сетевой К80-65-160</w:t>
            </w:r>
          </w:p>
        </w:tc>
        <w:tc>
          <w:tcPr>
            <w:tcW w:w="2268" w:type="dxa"/>
          </w:tcPr>
          <w:p w14:paraId="0A3324B1" w14:textId="1250BE0A" w:rsidR="00626CC8" w:rsidRPr="0062242F" w:rsidRDefault="00626CC8" w:rsidP="00626CC8">
            <w:pPr>
              <w:widowControl w:val="0"/>
              <w:jc w:val="center"/>
              <w:rPr>
                <w:rStyle w:val="95pt0pt"/>
                <w:sz w:val="20"/>
                <w:szCs w:val="20"/>
              </w:rPr>
            </w:pPr>
            <w:r w:rsidRPr="0062242F">
              <w:rPr>
                <w:rStyle w:val="95pt0pt"/>
                <w:sz w:val="20"/>
                <w:szCs w:val="20"/>
              </w:rPr>
              <w:t>Республика Бурятия, Баргузинский район, с.Суво, ул.Кабашова, д.10</w:t>
            </w:r>
          </w:p>
        </w:tc>
        <w:tc>
          <w:tcPr>
            <w:tcW w:w="1398" w:type="dxa"/>
          </w:tcPr>
          <w:p w14:paraId="67135A96" w14:textId="57E5C3FD" w:rsidR="00626CC8" w:rsidRPr="0062242F" w:rsidRDefault="00626CC8" w:rsidP="00626CC8">
            <w:pPr>
              <w:widowControl w:val="0"/>
              <w:jc w:val="center"/>
              <w:rPr>
                <w:sz w:val="20"/>
                <w:szCs w:val="20"/>
              </w:rPr>
            </w:pPr>
            <w:r w:rsidRPr="0062242F">
              <w:rPr>
                <w:sz w:val="20"/>
                <w:szCs w:val="20"/>
              </w:rPr>
              <w:t>2019./удовлетворительное</w:t>
            </w:r>
          </w:p>
        </w:tc>
        <w:tc>
          <w:tcPr>
            <w:tcW w:w="1180" w:type="dxa"/>
          </w:tcPr>
          <w:p w14:paraId="6C8726D9" w14:textId="2B1EDA7A" w:rsidR="00626CC8" w:rsidRPr="0062242F" w:rsidRDefault="00404FCC" w:rsidP="00626CC8">
            <w:pPr>
              <w:widowControl w:val="0"/>
              <w:jc w:val="center"/>
              <w:rPr>
                <w:color w:val="FF0000"/>
                <w:sz w:val="20"/>
                <w:szCs w:val="20"/>
              </w:rPr>
            </w:pPr>
            <w:r w:rsidRPr="0062242F">
              <w:rPr>
                <w:sz w:val="20"/>
                <w:szCs w:val="20"/>
              </w:rPr>
              <w:t>16905,00</w:t>
            </w:r>
          </w:p>
        </w:tc>
        <w:tc>
          <w:tcPr>
            <w:tcW w:w="1372" w:type="dxa"/>
          </w:tcPr>
          <w:p w14:paraId="17EA446D" w14:textId="0F3196FB" w:rsidR="00626CC8" w:rsidRPr="0062242F" w:rsidRDefault="00626CC8" w:rsidP="00626CC8">
            <w:pPr>
              <w:widowControl w:val="0"/>
              <w:jc w:val="center"/>
              <w:rPr>
                <w:color w:val="000000"/>
                <w:sz w:val="20"/>
                <w:szCs w:val="20"/>
              </w:rPr>
            </w:pPr>
            <w:r w:rsidRPr="0062242F">
              <w:rPr>
                <w:color w:val="000000"/>
                <w:sz w:val="20"/>
                <w:szCs w:val="20"/>
              </w:rPr>
              <w:t>16905,00/50%</w:t>
            </w:r>
          </w:p>
        </w:tc>
        <w:tc>
          <w:tcPr>
            <w:tcW w:w="1850" w:type="dxa"/>
          </w:tcPr>
          <w:p w14:paraId="114FCB2A" w14:textId="551770FC" w:rsidR="00626CC8" w:rsidRPr="0062242F" w:rsidRDefault="00626CC8" w:rsidP="00626CC8">
            <w:pPr>
              <w:widowControl w:val="0"/>
              <w:jc w:val="center"/>
              <w:rPr>
                <w:sz w:val="20"/>
                <w:szCs w:val="20"/>
              </w:rPr>
            </w:pPr>
            <w:r w:rsidRPr="0062242F">
              <w:rPr>
                <w:sz w:val="20"/>
                <w:szCs w:val="20"/>
              </w:rPr>
              <w:t>Нет данных</w:t>
            </w:r>
          </w:p>
        </w:tc>
      </w:tr>
      <w:tr w:rsidR="00626CC8" w:rsidRPr="0062242F" w14:paraId="47A7B56D" w14:textId="77777777" w:rsidTr="008D021C">
        <w:trPr>
          <w:trHeight w:val="284"/>
        </w:trPr>
        <w:tc>
          <w:tcPr>
            <w:tcW w:w="416" w:type="dxa"/>
            <w:vAlign w:val="center"/>
          </w:tcPr>
          <w:p w14:paraId="09C946A4" w14:textId="5C99521D" w:rsidR="00626CC8" w:rsidRPr="0062242F" w:rsidRDefault="00626CC8" w:rsidP="00626CC8">
            <w:pPr>
              <w:widowControl w:val="0"/>
              <w:jc w:val="center"/>
              <w:rPr>
                <w:sz w:val="20"/>
                <w:szCs w:val="20"/>
              </w:rPr>
            </w:pPr>
            <w:r w:rsidRPr="0062242F">
              <w:rPr>
                <w:sz w:val="20"/>
                <w:szCs w:val="20"/>
              </w:rPr>
              <w:t>17</w:t>
            </w:r>
          </w:p>
        </w:tc>
        <w:tc>
          <w:tcPr>
            <w:tcW w:w="1853" w:type="dxa"/>
            <w:vAlign w:val="center"/>
          </w:tcPr>
          <w:p w14:paraId="09A7A8B2" w14:textId="0FE07DF1" w:rsidR="00626CC8" w:rsidRPr="0062242F" w:rsidRDefault="00626CC8" w:rsidP="00626CC8">
            <w:pPr>
              <w:widowControl w:val="0"/>
              <w:jc w:val="center"/>
              <w:rPr>
                <w:sz w:val="20"/>
                <w:szCs w:val="20"/>
              </w:rPr>
            </w:pPr>
            <w:r w:rsidRPr="0062242F">
              <w:rPr>
                <w:sz w:val="20"/>
                <w:szCs w:val="20"/>
              </w:rPr>
              <w:t>Насос сетевой К50-32-125</w:t>
            </w:r>
          </w:p>
        </w:tc>
        <w:tc>
          <w:tcPr>
            <w:tcW w:w="2268" w:type="dxa"/>
          </w:tcPr>
          <w:p w14:paraId="7FFF6118" w14:textId="3E974AF1" w:rsidR="00626CC8" w:rsidRPr="0062242F" w:rsidRDefault="00626CC8" w:rsidP="00626CC8">
            <w:pPr>
              <w:widowControl w:val="0"/>
              <w:jc w:val="center"/>
              <w:rPr>
                <w:rStyle w:val="95pt0pt"/>
                <w:sz w:val="20"/>
                <w:szCs w:val="20"/>
              </w:rPr>
            </w:pPr>
            <w:r w:rsidRPr="0062242F">
              <w:rPr>
                <w:rStyle w:val="95pt0pt"/>
                <w:sz w:val="20"/>
                <w:szCs w:val="20"/>
              </w:rPr>
              <w:t>Республика Бурятия, Баргузинский район, с.Суво, ул.Кабашова, д.10</w:t>
            </w:r>
          </w:p>
        </w:tc>
        <w:tc>
          <w:tcPr>
            <w:tcW w:w="1398" w:type="dxa"/>
          </w:tcPr>
          <w:p w14:paraId="033CCAE9" w14:textId="69DCCA91" w:rsidR="00626CC8" w:rsidRPr="0062242F" w:rsidRDefault="00626CC8" w:rsidP="00626CC8">
            <w:pPr>
              <w:widowControl w:val="0"/>
              <w:jc w:val="center"/>
              <w:rPr>
                <w:sz w:val="20"/>
                <w:szCs w:val="20"/>
              </w:rPr>
            </w:pPr>
            <w:r w:rsidRPr="0062242F">
              <w:rPr>
                <w:sz w:val="20"/>
                <w:szCs w:val="20"/>
              </w:rPr>
              <w:t>2020./удовлетворительное</w:t>
            </w:r>
          </w:p>
        </w:tc>
        <w:tc>
          <w:tcPr>
            <w:tcW w:w="1180" w:type="dxa"/>
          </w:tcPr>
          <w:p w14:paraId="4E41036B" w14:textId="67D70618" w:rsidR="00626CC8" w:rsidRPr="0062242F" w:rsidRDefault="00404FCC" w:rsidP="00626CC8">
            <w:pPr>
              <w:widowControl w:val="0"/>
              <w:jc w:val="center"/>
              <w:rPr>
                <w:color w:val="FF0000"/>
                <w:sz w:val="20"/>
                <w:szCs w:val="20"/>
              </w:rPr>
            </w:pPr>
            <w:r w:rsidRPr="0062242F">
              <w:rPr>
                <w:sz w:val="20"/>
                <w:szCs w:val="20"/>
              </w:rPr>
              <w:t>10161,00</w:t>
            </w:r>
          </w:p>
        </w:tc>
        <w:tc>
          <w:tcPr>
            <w:tcW w:w="1372" w:type="dxa"/>
          </w:tcPr>
          <w:p w14:paraId="2F2CF13F" w14:textId="15E52495" w:rsidR="00626CC8" w:rsidRPr="0062242F" w:rsidRDefault="00626CC8" w:rsidP="00626CC8">
            <w:pPr>
              <w:widowControl w:val="0"/>
              <w:jc w:val="center"/>
              <w:rPr>
                <w:color w:val="000000"/>
                <w:sz w:val="20"/>
                <w:szCs w:val="20"/>
              </w:rPr>
            </w:pPr>
            <w:r w:rsidRPr="0062242F">
              <w:rPr>
                <w:color w:val="000000"/>
                <w:sz w:val="20"/>
                <w:szCs w:val="20"/>
              </w:rPr>
              <w:t>10161,00/50%</w:t>
            </w:r>
          </w:p>
        </w:tc>
        <w:tc>
          <w:tcPr>
            <w:tcW w:w="1850" w:type="dxa"/>
          </w:tcPr>
          <w:p w14:paraId="6A2FD267" w14:textId="7F56612A" w:rsidR="00626CC8" w:rsidRPr="0062242F" w:rsidRDefault="00626CC8" w:rsidP="00626CC8">
            <w:pPr>
              <w:widowControl w:val="0"/>
              <w:jc w:val="center"/>
              <w:rPr>
                <w:sz w:val="20"/>
                <w:szCs w:val="20"/>
              </w:rPr>
            </w:pPr>
            <w:r w:rsidRPr="0062242F">
              <w:rPr>
                <w:sz w:val="20"/>
                <w:szCs w:val="20"/>
              </w:rPr>
              <w:t>Нет данных</w:t>
            </w:r>
          </w:p>
        </w:tc>
      </w:tr>
      <w:tr w:rsidR="00626CC8" w:rsidRPr="0062242F" w14:paraId="0CDBD4EE" w14:textId="77777777" w:rsidTr="008D021C">
        <w:trPr>
          <w:trHeight w:val="284"/>
        </w:trPr>
        <w:tc>
          <w:tcPr>
            <w:tcW w:w="416" w:type="dxa"/>
            <w:vAlign w:val="center"/>
          </w:tcPr>
          <w:p w14:paraId="1E7369C7" w14:textId="1BB9C2B4" w:rsidR="00626CC8" w:rsidRPr="0062242F" w:rsidRDefault="00626CC8" w:rsidP="00626CC8">
            <w:pPr>
              <w:widowControl w:val="0"/>
              <w:jc w:val="center"/>
              <w:rPr>
                <w:sz w:val="20"/>
                <w:szCs w:val="20"/>
              </w:rPr>
            </w:pPr>
            <w:r w:rsidRPr="0062242F">
              <w:rPr>
                <w:sz w:val="20"/>
                <w:szCs w:val="20"/>
              </w:rPr>
              <w:t>18</w:t>
            </w:r>
          </w:p>
        </w:tc>
        <w:tc>
          <w:tcPr>
            <w:tcW w:w="1853" w:type="dxa"/>
            <w:vAlign w:val="center"/>
          </w:tcPr>
          <w:p w14:paraId="4CADC1D9" w14:textId="4BEB1716" w:rsidR="00626CC8" w:rsidRPr="0062242F" w:rsidRDefault="00626CC8" w:rsidP="00626CC8">
            <w:pPr>
              <w:widowControl w:val="0"/>
              <w:jc w:val="center"/>
              <w:rPr>
                <w:sz w:val="20"/>
                <w:szCs w:val="20"/>
              </w:rPr>
            </w:pPr>
            <w:r w:rsidRPr="0062242F">
              <w:rPr>
                <w:sz w:val="20"/>
                <w:szCs w:val="20"/>
              </w:rPr>
              <w:t>Дымосос ДН-6,3</w:t>
            </w:r>
          </w:p>
        </w:tc>
        <w:tc>
          <w:tcPr>
            <w:tcW w:w="2268" w:type="dxa"/>
          </w:tcPr>
          <w:p w14:paraId="40F27168" w14:textId="28F02A5F" w:rsidR="00626CC8" w:rsidRPr="0062242F" w:rsidRDefault="00626CC8" w:rsidP="00626CC8">
            <w:pPr>
              <w:widowControl w:val="0"/>
              <w:jc w:val="center"/>
              <w:rPr>
                <w:rStyle w:val="95pt0pt"/>
                <w:sz w:val="20"/>
                <w:szCs w:val="20"/>
              </w:rPr>
            </w:pPr>
            <w:r w:rsidRPr="0062242F">
              <w:rPr>
                <w:rStyle w:val="95pt0pt"/>
                <w:sz w:val="20"/>
                <w:szCs w:val="20"/>
              </w:rPr>
              <w:t>Республика Бурятия, Баргузинский район, с.Суво, ул.Кабашова, д.10</w:t>
            </w:r>
          </w:p>
        </w:tc>
        <w:tc>
          <w:tcPr>
            <w:tcW w:w="1398" w:type="dxa"/>
          </w:tcPr>
          <w:p w14:paraId="2FF578E0" w14:textId="79D6C391" w:rsidR="00626CC8" w:rsidRPr="0062242F" w:rsidRDefault="00626CC8" w:rsidP="00626CC8">
            <w:pPr>
              <w:widowControl w:val="0"/>
              <w:jc w:val="center"/>
              <w:rPr>
                <w:sz w:val="20"/>
                <w:szCs w:val="20"/>
              </w:rPr>
            </w:pPr>
            <w:r w:rsidRPr="0062242F">
              <w:rPr>
                <w:sz w:val="20"/>
                <w:szCs w:val="20"/>
              </w:rPr>
              <w:t>2018./удовлетворительное</w:t>
            </w:r>
          </w:p>
        </w:tc>
        <w:tc>
          <w:tcPr>
            <w:tcW w:w="1180" w:type="dxa"/>
          </w:tcPr>
          <w:p w14:paraId="772AF7E6" w14:textId="7B62D74D" w:rsidR="00626CC8" w:rsidRPr="0062242F" w:rsidRDefault="00404FCC" w:rsidP="00626CC8">
            <w:pPr>
              <w:widowControl w:val="0"/>
              <w:jc w:val="center"/>
              <w:rPr>
                <w:color w:val="FF0000"/>
                <w:sz w:val="20"/>
                <w:szCs w:val="20"/>
              </w:rPr>
            </w:pPr>
            <w:r w:rsidRPr="0062242F">
              <w:rPr>
                <w:sz w:val="20"/>
                <w:szCs w:val="20"/>
              </w:rPr>
              <w:t>40463,00</w:t>
            </w:r>
          </w:p>
        </w:tc>
        <w:tc>
          <w:tcPr>
            <w:tcW w:w="1372" w:type="dxa"/>
          </w:tcPr>
          <w:p w14:paraId="46751A2E" w14:textId="2F60B357" w:rsidR="00626CC8" w:rsidRPr="0062242F" w:rsidRDefault="00626CC8" w:rsidP="00626CC8">
            <w:pPr>
              <w:widowControl w:val="0"/>
              <w:jc w:val="center"/>
              <w:rPr>
                <w:sz w:val="20"/>
                <w:szCs w:val="20"/>
              </w:rPr>
            </w:pPr>
            <w:r w:rsidRPr="0062242F">
              <w:rPr>
                <w:sz w:val="20"/>
                <w:szCs w:val="20"/>
              </w:rPr>
              <w:t>40463,00/50%</w:t>
            </w:r>
          </w:p>
        </w:tc>
        <w:tc>
          <w:tcPr>
            <w:tcW w:w="1850" w:type="dxa"/>
          </w:tcPr>
          <w:p w14:paraId="157A38A5" w14:textId="2FDA7E7F" w:rsidR="00626CC8" w:rsidRPr="0062242F" w:rsidRDefault="00626CC8" w:rsidP="00626CC8">
            <w:pPr>
              <w:widowControl w:val="0"/>
              <w:jc w:val="center"/>
              <w:rPr>
                <w:sz w:val="20"/>
                <w:szCs w:val="20"/>
              </w:rPr>
            </w:pPr>
            <w:r w:rsidRPr="0062242F">
              <w:rPr>
                <w:sz w:val="20"/>
                <w:szCs w:val="20"/>
              </w:rPr>
              <w:t>Нет данных</w:t>
            </w:r>
          </w:p>
        </w:tc>
      </w:tr>
    </w:tbl>
    <w:p w14:paraId="2EA3EECF" w14:textId="77777777" w:rsidR="004D59AE" w:rsidRDefault="004D59AE" w:rsidP="004D59AE">
      <w:pPr>
        <w:jc w:val="center"/>
        <w:rPr>
          <w:rFonts w:eastAsia="Calibri"/>
          <w:b/>
          <w:sz w:val="22"/>
          <w:szCs w:val="22"/>
          <w:lang w:eastAsia="en-US"/>
        </w:rPr>
      </w:pPr>
    </w:p>
    <w:p w14:paraId="399DE747" w14:textId="77777777" w:rsidR="00D94069" w:rsidRDefault="00D94069" w:rsidP="00E027B0">
      <w:pPr>
        <w:spacing w:after="200" w:line="276" w:lineRule="auto"/>
      </w:pPr>
    </w:p>
    <w:tbl>
      <w:tblPr>
        <w:tblW w:w="0" w:type="auto"/>
        <w:jc w:val="center"/>
        <w:tblLook w:val="04A0" w:firstRow="1" w:lastRow="0" w:firstColumn="1" w:lastColumn="0" w:noHBand="0" w:noVBand="1"/>
      </w:tblPr>
      <w:tblGrid>
        <w:gridCol w:w="4682"/>
        <w:gridCol w:w="4673"/>
      </w:tblGrid>
      <w:tr w:rsidR="00D94069" w:rsidRPr="00B973B0" w14:paraId="46568649" w14:textId="77777777" w:rsidTr="003B1499">
        <w:trPr>
          <w:jc w:val="center"/>
        </w:trPr>
        <w:tc>
          <w:tcPr>
            <w:tcW w:w="4785" w:type="dxa"/>
          </w:tcPr>
          <w:p w14:paraId="17DAEADF" w14:textId="77777777" w:rsidR="00D94069" w:rsidRPr="00B973B0" w:rsidRDefault="00D94069" w:rsidP="003B1499">
            <w:pPr>
              <w:widowControl w:val="0"/>
              <w:suppressAutoHyphens/>
              <w:ind w:left="720"/>
              <w:contextualSpacing/>
              <w:jc w:val="both"/>
              <w:rPr>
                <w:b/>
                <w:kern w:val="1"/>
              </w:rPr>
            </w:pPr>
            <w:r w:rsidRPr="00B973B0">
              <w:rPr>
                <w:b/>
                <w:kern w:val="1"/>
              </w:rPr>
              <w:t>КОНЦЕДЕНТ:</w:t>
            </w:r>
          </w:p>
        </w:tc>
        <w:tc>
          <w:tcPr>
            <w:tcW w:w="4785" w:type="dxa"/>
          </w:tcPr>
          <w:p w14:paraId="447136F7" w14:textId="77777777" w:rsidR="00D94069" w:rsidRPr="00B973B0" w:rsidRDefault="00D94069" w:rsidP="003B1499">
            <w:pPr>
              <w:widowControl w:val="0"/>
              <w:suppressAutoHyphens/>
              <w:ind w:left="720"/>
              <w:contextualSpacing/>
              <w:jc w:val="both"/>
              <w:rPr>
                <w:b/>
                <w:kern w:val="1"/>
              </w:rPr>
            </w:pPr>
            <w:r w:rsidRPr="00B973B0">
              <w:rPr>
                <w:b/>
                <w:kern w:val="1"/>
              </w:rPr>
              <w:t>КОНЦЕССИОНЕР:</w:t>
            </w:r>
          </w:p>
        </w:tc>
      </w:tr>
      <w:tr w:rsidR="00D94069" w:rsidRPr="00B973B0" w14:paraId="77BF4828" w14:textId="77777777" w:rsidTr="003B1499">
        <w:trPr>
          <w:jc w:val="center"/>
        </w:trPr>
        <w:tc>
          <w:tcPr>
            <w:tcW w:w="4785" w:type="dxa"/>
          </w:tcPr>
          <w:p w14:paraId="006A6F39" w14:textId="7D841D82" w:rsidR="00D94069" w:rsidRDefault="00AC5EB3" w:rsidP="003B1499">
            <w:pPr>
              <w:jc w:val="center"/>
              <w:rPr>
                <w:b/>
                <w:color w:val="000000"/>
                <w:shd w:val="clear" w:color="auto" w:fill="FFFFFF"/>
              </w:rPr>
            </w:pPr>
            <w:r>
              <w:rPr>
                <w:b/>
                <w:color w:val="000000"/>
                <w:shd w:val="clear" w:color="auto" w:fill="FFFFFF"/>
              </w:rPr>
              <w:t>Муниципальное образование «Баргузинский район»</w:t>
            </w:r>
          </w:p>
          <w:p w14:paraId="0E3982E0" w14:textId="77777777" w:rsidR="00D94069" w:rsidRPr="006430BD" w:rsidRDefault="00D94069" w:rsidP="003B1499">
            <w:pPr>
              <w:rPr>
                <w:b/>
                <w:sz w:val="22"/>
                <w:szCs w:val="22"/>
              </w:rPr>
            </w:pPr>
          </w:p>
        </w:tc>
        <w:tc>
          <w:tcPr>
            <w:tcW w:w="4785" w:type="dxa"/>
          </w:tcPr>
          <w:p w14:paraId="4F5E8273" w14:textId="77777777" w:rsidR="00D94069" w:rsidRPr="00B973B0" w:rsidRDefault="00D94069" w:rsidP="003B1499">
            <w:pPr>
              <w:pStyle w:val="a9"/>
              <w:spacing w:before="0" w:beforeAutospacing="0" w:after="75" w:afterAutospacing="0" w:line="252" w:lineRule="atLeast"/>
              <w:rPr>
                <w:b/>
                <w:kern w:val="1"/>
              </w:rPr>
            </w:pPr>
          </w:p>
        </w:tc>
      </w:tr>
      <w:tr w:rsidR="00D94069" w:rsidRPr="00B973B0" w14:paraId="1093F244" w14:textId="77777777" w:rsidTr="003B1499">
        <w:trPr>
          <w:jc w:val="center"/>
        </w:trPr>
        <w:tc>
          <w:tcPr>
            <w:tcW w:w="4785" w:type="dxa"/>
          </w:tcPr>
          <w:p w14:paraId="4E38D34A" w14:textId="77777777" w:rsidR="00AC5EB3" w:rsidRPr="005F0A94" w:rsidRDefault="00AC5EB3" w:rsidP="00AC5EB3">
            <w:pPr>
              <w:jc w:val="center"/>
              <w:rPr>
                <w:b/>
              </w:rPr>
            </w:pPr>
            <w:r>
              <w:rPr>
                <w:b/>
              </w:rPr>
              <w:t>Глава МО «Баргузинский район»</w:t>
            </w:r>
          </w:p>
          <w:p w14:paraId="750EABBA" w14:textId="77777777" w:rsidR="00AC5EB3" w:rsidRPr="005F0A94" w:rsidRDefault="00AC5EB3" w:rsidP="00AC5EB3">
            <w:pPr>
              <w:jc w:val="center"/>
            </w:pPr>
          </w:p>
          <w:p w14:paraId="4EDEE359" w14:textId="77777777" w:rsidR="00AC5EB3" w:rsidRDefault="00AC5EB3" w:rsidP="00AC5EB3">
            <w:pPr>
              <w:jc w:val="center"/>
              <w:rPr>
                <w:b/>
              </w:rPr>
            </w:pPr>
            <w:r w:rsidRPr="005F0A94">
              <w:t>____________</w:t>
            </w:r>
            <w:r>
              <w:rPr>
                <w:b/>
              </w:rPr>
              <w:t>М.А.Мишурин</w:t>
            </w:r>
          </w:p>
          <w:p w14:paraId="6B0AD891" w14:textId="77777777" w:rsidR="00D94069" w:rsidRPr="00B973B0" w:rsidRDefault="00D94069" w:rsidP="003B1499">
            <w:pPr>
              <w:widowControl w:val="0"/>
              <w:suppressAutoHyphens/>
              <w:ind w:left="720"/>
              <w:contextualSpacing/>
              <w:jc w:val="both"/>
              <w:rPr>
                <w:b/>
                <w:kern w:val="1"/>
              </w:rPr>
            </w:pPr>
            <w:r w:rsidRPr="00B973B0">
              <w:rPr>
                <w:b/>
                <w:kern w:val="1"/>
              </w:rPr>
              <w:t>мп</w:t>
            </w:r>
          </w:p>
        </w:tc>
        <w:tc>
          <w:tcPr>
            <w:tcW w:w="4785" w:type="dxa"/>
          </w:tcPr>
          <w:p w14:paraId="1A2311C3" w14:textId="77777777" w:rsidR="00D94069" w:rsidRPr="00B973B0" w:rsidRDefault="00D94069" w:rsidP="003B1499">
            <w:pPr>
              <w:widowControl w:val="0"/>
              <w:suppressAutoHyphens/>
              <w:ind w:left="720"/>
              <w:contextualSpacing/>
              <w:jc w:val="both"/>
              <w:rPr>
                <w:b/>
                <w:kern w:val="1"/>
              </w:rPr>
            </w:pPr>
          </w:p>
          <w:p w14:paraId="4E6D2CA6" w14:textId="77777777" w:rsidR="00D94069" w:rsidRDefault="00D94069" w:rsidP="003B1499">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D56A8BB" w14:textId="77777777" w:rsidR="00D94069" w:rsidRPr="00B973B0" w:rsidRDefault="00D94069" w:rsidP="003B1499">
            <w:pPr>
              <w:widowControl w:val="0"/>
              <w:suppressAutoHyphens/>
              <w:ind w:left="720"/>
              <w:contextualSpacing/>
              <w:jc w:val="both"/>
              <w:rPr>
                <w:b/>
                <w:kern w:val="1"/>
              </w:rPr>
            </w:pPr>
            <w:r w:rsidRPr="00B973B0">
              <w:rPr>
                <w:b/>
                <w:kern w:val="1"/>
              </w:rPr>
              <w:t>мп</w:t>
            </w:r>
          </w:p>
        </w:tc>
      </w:tr>
    </w:tbl>
    <w:p w14:paraId="35168D3A" w14:textId="27BB58DE" w:rsidR="00E027B0" w:rsidRPr="00A13614" w:rsidRDefault="00E027B0" w:rsidP="00542FE2">
      <w:pPr>
        <w:spacing w:after="200" w:line="276" w:lineRule="auto"/>
        <w:jc w:val="right"/>
      </w:pPr>
      <w:r>
        <w:br w:type="page"/>
      </w:r>
      <w:r w:rsidRPr="00A13614">
        <w:lastRenderedPageBreak/>
        <w:t>Приложение № 2</w:t>
      </w:r>
    </w:p>
    <w:p w14:paraId="3D34C569" w14:textId="77777777" w:rsidR="00E027B0" w:rsidRPr="00A13614" w:rsidRDefault="00E027B0" w:rsidP="00E027B0">
      <w:pPr>
        <w:jc w:val="right"/>
      </w:pPr>
      <w:r w:rsidRPr="00A13614">
        <w:t>к Концессионному соглашению</w:t>
      </w:r>
    </w:p>
    <w:p w14:paraId="2C8610BB" w14:textId="174F997C" w:rsidR="00E027B0" w:rsidRPr="00A13614" w:rsidRDefault="009253F7" w:rsidP="00E027B0">
      <w:pPr>
        <w:jc w:val="right"/>
      </w:pPr>
      <w:r>
        <w:rPr>
          <w:bCs/>
          <w:color w:val="000000"/>
        </w:rPr>
        <w:t>№ ______ от «__» ___ 20__ г.</w:t>
      </w:r>
    </w:p>
    <w:p w14:paraId="2E3CA9A1" w14:textId="77777777" w:rsidR="00E027B0" w:rsidRPr="00A13614" w:rsidRDefault="00E027B0" w:rsidP="00E027B0">
      <w:pPr>
        <w:ind w:left="720"/>
      </w:pPr>
    </w:p>
    <w:p w14:paraId="68445B34" w14:textId="77777777" w:rsidR="00E027B0" w:rsidRPr="00A13614" w:rsidRDefault="00E027B0" w:rsidP="00E027B0">
      <w:pPr>
        <w:spacing w:line="240" w:lineRule="atLeast"/>
        <w:ind w:firstLine="284"/>
        <w:jc w:val="center"/>
        <w:rPr>
          <w:color w:val="000000"/>
        </w:rPr>
      </w:pPr>
      <w:r w:rsidRPr="00A13614">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Default="00E027B0" w:rsidP="00E027B0">
      <w:pPr>
        <w:spacing w:line="240" w:lineRule="atLeast"/>
        <w:ind w:firstLine="284"/>
        <w:jc w:val="center"/>
        <w:rPr>
          <w:color w:val="000000"/>
        </w:rPr>
      </w:pPr>
    </w:p>
    <w:tbl>
      <w:tblPr>
        <w:tblStyle w:val="ae"/>
        <w:tblW w:w="10207" w:type="dxa"/>
        <w:tblInd w:w="-714" w:type="dxa"/>
        <w:tblLayout w:type="fixed"/>
        <w:tblLook w:val="04A0" w:firstRow="1" w:lastRow="0" w:firstColumn="1" w:lastColumn="0" w:noHBand="0" w:noVBand="1"/>
      </w:tblPr>
      <w:tblGrid>
        <w:gridCol w:w="421"/>
        <w:gridCol w:w="1848"/>
        <w:gridCol w:w="3118"/>
        <w:gridCol w:w="2126"/>
        <w:gridCol w:w="2694"/>
      </w:tblGrid>
      <w:tr w:rsidR="00AC5EB3" w:rsidRPr="00474185" w14:paraId="58C84ECD" w14:textId="77777777" w:rsidTr="00474185">
        <w:tc>
          <w:tcPr>
            <w:tcW w:w="421" w:type="dxa"/>
            <w:vAlign w:val="center"/>
          </w:tcPr>
          <w:p w14:paraId="553B1027" w14:textId="77777777" w:rsidR="00AC5EB3" w:rsidRPr="00474185" w:rsidRDefault="00AC5EB3" w:rsidP="00AC5EB3">
            <w:pPr>
              <w:widowControl w:val="0"/>
              <w:jc w:val="center"/>
              <w:rPr>
                <w:sz w:val="20"/>
                <w:szCs w:val="20"/>
              </w:rPr>
            </w:pPr>
            <w:r w:rsidRPr="00474185">
              <w:rPr>
                <w:sz w:val="20"/>
                <w:szCs w:val="20"/>
              </w:rPr>
              <w:t>№</w:t>
            </w:r>
          </w:p>
        </w:tc>
        <w:tc>
          <w:tcPr>
            <w:tcW w:w="1848" w:type="dxa"/>
            <w:vAlign w:val="center"/>
          </w:tcPr>
          <w:p w14:paraId="55E77ABD" w14:textId="77777777" w:rsidR="00AC5EB3" w:rsidRPr="00474185" w:rsidRDefault="00AC5EB3" w:rsidP="00AC5EB3">
            <w:pPr>
              <w:widowControl w:val="0"/>
              <w:jc w:val="center"/>
              <w:rPr>
                <w:sz w:val="20"/>
                <w:szCs w:val="20"/>
              </w:rPr>
            </w:pPr>
            <w:r w:rsidRPr="00474185">
              <w:rPr>
                <w:sz w:val="20"/>
                <w:szCs w:val="20"/>
              </w:rPr>
              <w:t>Наименование</w:t>
            </w:r>
          </w:p>
        </w:tc>
        <w:tc>
          <w:tcPr>
            <w:tcW w:w="3118" w:type="dxa"/>
            <w:vAlign w:val="center"/>
          </w:tcPr>
          <w:p w14:paraId="2C5C84F2" w14:textId="2F48F6C5" w:rsidR="00AC5EB3" w:rsidRPr="00474185" w:rsidRDefault="00AC5EB3" w:rsidP="00AC5EB3">
            <w:pPr>
              <w:widowControl w:val="0"/>
              <w:jc w:val="center"/>
              <w:rPr>
                <w:sz w:val="20"/>
                <w:szCs w:val="20"/>
              </w:rPr>
            </w:pPr>
          </w:p>
        </w:tc>
        <w:tc>
          <w:tcPr>
            <w:tcW w:w="2126" w:type="dxa"/>
            <w:vAlign w:val="center"/>
          </w:tcPr>
          <w:p w14:paraId="7464FB0C" w14:textId="713A4A9B" w:rsidR="00AC5EB3" w:rsidRPr="00474185" w:rsidRDefault="00AC5EB3" w:rsidP="00AC5EB3">
            <w:pPr>
              <w:widowControl w:val="0"/>
              <w:jc w:val="center"/>
              <w:rPr>
                <w:sz w:val="20"/>
                <w:szCs w:val="20"/>
              </w:rPr>
            </w:pPr>
            <w:r w:rsidRPr="00474185">
              <w:rPr>
                <w:rStyle w:val="260"/>
                <w:sz w:val="20"/>
                <w:szCs w:val="20"/>
              </w:rPr>
              <w:t>Кадастровый номер</w:t>
            </w:r>
          </w:p>
        </w:tc>
        <w:tc>
          <w:tcPr>
            <w:tcW w:w="2694" w:type="dxa"/>
            <w:vAlign w:val="center"/>
          </w:tcPr>
          <w:p w14:paraId="60FFF1F8" w14:textId="644D129E" w:rsidR="00AC5EB3" w:rsidRPr="00474185" w:rsidRDefault="00AC5EB3" w:rsidP="00AC5EB3">
            <w:pPr>
              <w:widowControl w:val="0"/>
              <w:ind w:left="-108" w:firstLine="108"/>
              <w:jc w:val="center"/>
              <w:rPr>
                <w:sz w:val="20"/>
                <w:szCs w:val="20"/>
              </w:rPr>
            </w:pPr>
            <w:r w:rsidRPr="00474185">
              <w:rPr>
                <w:rStyle w:val="260"/>
                <w:sz w:val="20"/>
                <w:szCs w:val="20"/>
              </w:rPr>
              <w:t>Документ, удостоверяющий право собственности</w:t>
            </w:r>
          </w:p>
        </w:tc>
      </w:tr>
      <w:tr w:rsidR="00E02357" w:rsidRPr="00474185" w14:paraId="716352CC" w14:textId="77777777" w:rsidTr="00474185">
        <w:tc>
          <w:tcPr>
            <w:tcW w:w="10207" w:type="dxa"/>
            <w:gridSpan w:val="5"/>
            <w:vAlign w:val="center"/>
          </w:tcPr>
          <w:p w14:paraId="1167F64A" w14:textId="4EA99B2E" w:rsidR="00E02357" w:rsidRPr="00474185" w:rsidRDefault="00E02357" w:rsidP="00AC5EB3">
            <w:pPr>
              <w:widowControl w:val="0"/>
              <w:jc w:val="center"/>
              <w:rPr>
                <w:rStyle w:val="260"/>
                <w:sz w:val="20"/>
                <w:szCs w:val="20"/>
              </w:rPr>
            </w:pPr>
            <w:r w:rsidRPr="00474185">
              <w:rPr>
                <w:sz w:val="20"/>
                <w:szCs w:val="20"/>
              </w:rPr>
              <w:t>МО СП «Юбилейное»</w:t>
            </w:r>
          </w:p>
        </w:tc>
      </w:tr>
      <w:tr w:rsidR="00AC5EB3" w:rsidRPr="00474185" w14:paraId="06FA6F6F" w14:textId="77777777" w:rsidTr="00474185">
        <w:trPr>
          <w:trHeight w:val="284"/>
        </w:trPr>
        <w:tc>
          <w:tcPr>
            <w:tcW w:w="421" w:type="dxa"/>
            <w:vAlign w:val="center"/>
          </w:tcPr>
          <w:p w14:paraId="0674FCAA" w14:textId="77777777" w:rsidR="00AC5EB3" w:rsidRPr="00474185" w:rsidRDefault="00AC5EB3" w:rsidP="00AC5EB3">
            <w:pPr>
              <w:widowControl w:val="0"/>
              <w:rPr>
                <w:sz w:val="20"/>
                <w:szCs w:val="20"/>
              </w:rPr>
            </w:pPr>
            <w:r w:rsidRPr="00474185">
              <w:rPr>
                <w:sz w:val="20"/>
                <w:szCs w:val="20"/>
              </w:rPr>
              <w:t>1</w:t>
            </w:r>
          </w:p>
        </w:tc>
        <w:tc>
          <w:tcPr>
            <w:tcW w:w="1848" w:type="dxa"/>
            <w:vAlign w:val="center"/>
          </w:tcPr>
          <w:p w14:paraId="510DC871" w14:textId="77777777" w:rsidR="00AC5EB3" w:rsidRPr="00474185" w:rsidRDefault="00AC5EB3" w:rsidP="00AC5EB3">
            <w:pPr>
              <w:widowControl w:val="0"/>
              <w:jc w:val="both"/>
              <w:rPr>
                <w:sz w:val="20"/>
                <w:szCs w:val="20"/>
              </w:rPr>
            </w:pPr>
            <w:r w:rsidRPr="00474185">
              <w:rPr>
                <w:rStyle w:val="95pt0pt"/>
                <w:sz w:val="20"/>
                <w:szCs w:val="20"/>
              </w:rPr>
              <w:t>Здание котельной</w:t>
            </w:r>
          </w:p>
        </w:tc>
        <w:tc>
          <w:tcPr>
            <w:tcW w:w="3118" w:type="dxa"/>
            <w:vAlign w:val="center"/>
          </w:tcPr>
          <w:p w14:paraId="18CF8A38" w14:textId="77777777" w:rsidR="00AC5EB3" w:rsidRPr="00474185" w:rsidRDefault="00AC5EB3" w:rsidP="00AC5EB3">
            <w:pPr>
              <w:widowControl w:val="0"/>
              <w:jc w:val="center"/>
              <w:rPr>
                <w:sz w:val="20"/>
                <w:szCs w:val="20"/>
              </w:rPr>
            </w:pPr>
            <w:r w:rsidRPr="00474185">
              <w:rPr>
                <w:rStyle w:val="95pt0pt"/>
                <w:sz w:val="20"/>
                <w:szCs w:val="20"/>
              </w:rPr>
              <w:t>Республика Бурятия. Баргузинский район, с.Юбилейный, ул.Буды Сангадина, д.1А</w:t>
            </w:r>
          </w:p>
        </w:tc>
        <w:tc>
          <w:tcPr>
            <w:tcW w:w="2126" w:type="dxa"/>
            <w:vAlign w:val="center"/>
          </w:tcPr>
          <w:p w14:paraId="6CF640C9" w14:textId="6A97FB1A" w:rsidR="00AC5EB3" w:rsidRPr="00474185" w:rsidRDefault="00AC5EB3" w:rsidP="00AC5EB3">
            <w:pPr>
              <w:widowControl w:val="0"/>
              <w:jc w:val="center"/>
              <w:rPr>
                <w:sz w:val="20"/>
                <w:szCs w:val="20"/>
              </w:rPr>
            </w:pPr>
            <w:r w:rsidRPr="00474185">
              <w:rPr>
                <w:sz w:val="20"/>
                <w:szCs w:val="20"/>
              </w:rPr>
              <w:t>03:01:000000:1669</w:t>
            </w:r>
          </w:p>
        </w:tc>
        <w:tc>
          <w:tcPr>
            <w:tcW w:w="2694" w:type="dxa"/>
            <w:vAlign w:val="center"/>
          </w:tcPr>
          <w:p w14:paraId="3E2052EF" w14:textId="4D93BEB3" w:rsidR="00AC5EB3" w:rsidRPr="00474185" w:rsidRDefault="00E02357" w:rsidP="00A1027F">
            <w:pPr>
              <w:widowControl w:val="0"/>
              <w:jc w:val="center"/>
              <w:rPr>
                <w:sz w:val="20"/>
                <w:szCs w:val="20"/>
              </w:rPr>
            </w:pPr>
            <w:r w:rsidRPr="00474185">
              <w:rPr>
                <w:rStyle w:val="260"/>
                <w:sz w:val="20"/>
                <w:szCs w:val="20"/>
              </w:rPr>
              <w:t xml:space="preserve">Свидетельство о государственной регистрации права (запись регистрации) </w:t>
            </w:r>
            <w:r w:rsidR="00AC5EB3" w:rsidRPr="00474185">
              <w:rPr>
                <w:color w:val="000000"/>
                <w:sz w:val="20"/>
                <w:szCs w:val="20"/>
              </w:rPr>
              <w:t>№03-03/002-03/015/</w:t>
            </w:r>
            <w:r w:rsidR="00A1027F" w:rsidRPr="00474185">
              <w:rPr>
                <w:color w:val="000000"/>
                <w:sz w:val="20"/>
                <w:szCs w:val="20"/>
              </w:rPr>
              <w:t>010</w:t>
            </w:r>
            <w:r w:rsidR="00AC5EB3" w:rsidRPr="00474185">
              <w:rPr>
                <w:color w:val="000000"/>
                <w:sz w:val="20"/>
                <w:szCs w:val="20"/>
              </w:rPr>
              <w:t>/2015-902/2 от 23.09.2015</w:t>
            </w:r>
          </w:p>
        </w:tc>
      </w:tr>
      <w:tr w:rsidR="00AC5EB3" w:rsidRPr="00474185" w14:paraId="08AD63DB" w14:textId="77777777" w:rsidTr="00474185">
        <w:trPr>
          <w:trHeight w:val="284"/>
        </w:trPr>
        <w:tc>
          <w:tcPr>
            <w:tcW w:w="421" w:type="dxa"/>
            <w:vAlign w:val="center"/>
          </w:tcPr>
          <w:p w14:paraId="5091A880" w14:textId="77777777" w:rsidR="00AC5EB3" w:rsidRPr="00474185" w:rsidRDefault="00AC5EB3" w:rsidP="00AC5EB3">
            <w:pPr>
              <w:widowControl w:val="0"/>
              <w:rPr>
                <w:sz w:val="20"/>
                <w:szCs w:val="20"/>
              </w:rPr>
            </w:pPr>
            <w:r w:rsidRPr="00474185">
              <w:rPr>
                <w:sz w:val="20"/>
                <w:szCs w:val="20"/>
              </w:rPr>
              <w:t>2</w:t>
            </w:r>
          </w:p>
        </w:tc>
        <w:tc>
          <w:tcPr>
            <w:tcW w:w="1848" w:type="dxa"/>
            <w:vAlign w:val="center"/>
          </w:tcPr>
          <w:p w14:paraId="7EFA12A9" w14:textId="77777777" w:rsidR="00AC5EB3" w:rsidRPr="00474185" w:rsidRDefault="00AC5EB3" w:rsidP="00AC5EB3">
            <w:pPr>
              <w:widowControl w:val="0"/>
              <w:jc w:val="both"/>
              <w:rPr>
                <w:sz w:val="20"/>
                <w:szCs w:val="20"/>
              </w:rPr>
            </w:pPr>
            <w:r w:rsidRPr="00474185">
              <w:rPr>
                <w:rStyle w:val="FontStyle67"/>
                <w:sz w:val="20"/>
                <w:szCs w:val="20"/>
                <w:lang w:eastAsia="en-US"/>
              </w:rPr>
              <w:t>Тепловая сеть</w:t>
            </w:r>
          </w:p>
        </w:tc>
        <w:tc>
          <w:tcPr>
            <w:tcW w:w="3118" w:type="dxa"/>
            <w:vAlign w:val="center"/>
          </w:tcPr>
          <w:p w14:paraId="5AAAC744" w14:textId="77777777" w:rsidR="00AC5EB3" w:rsidRPr="00474185" w:rsidRDefault="00AC5EB3" w:rsidP="00AC5EB3">
            <w:pPr>
              <w:widowControl w:val="0"/>
              <w:jc w:val="center"/>
              <w:rPr>
                <w:sz w:val="20"/>
                <w:szCs w:val="20"/>
              </w:rPr>
            </w:pPr>
            <w:r w:rsidRPr="00474185">
              <w:rPr>
                <w:rStyle w:val="95pt0pt"/>
                <w:sz w:val="20"/>
                <w:szCs w:val="20"/>
              </w:rPr>
              <w:t>Республика Бурятия. Бапгузинский район, с.Юбилейный</w:t>
            </w:r>
          </w:p>
        </w:tc>
        <w:tc>
          <w:tcPr>
            <w:tcW w:w="2126" w:type="dxa"/>
            <w:vAlign w:val="center"/>
          </w:tcPr>
          <w:p w14:paraId="64AB6EDE" w14:textId="1A0FC8D3" w:rsidR="00AC5EB3" w:rsidRPr="00474185" w:rsidRDefault="00AC5EB3" w:rsidP="00AC5EB3">
            <w:pPr>
              <w:widowControl w:val="0"/>
              <w:jc w:val="center"/>
              <w:rPr>
                <w:sz w:val="20"/>
                <w:szCs w:val="20"/>
              </w:rPr>
            </w:pPr>
            <w:r w:rsidRPr="00474185">
              <w:rPr>
                <w:sz w:val="20"/>
                <w:szCs w:val="20"/>
              </w:rPr>
              <w:t>03:01:000000:7833</w:t>
            </w:r>
          </w:p>
        </w:tc>
        <w:tc>
          <w:tcPr>
            <w:tcW w:w="2694" w:type="dxa"/>
            <w:vAlign w:val="bottom"/>
          </w:tcPr>
          <w:p w14:paraId="1FC91B75" w14:textId="4F747363" w:rsidR="00AC5EB3" w:rsidRPr="00474185" w:rsidRDefault="00E02357" w:rsidP="00A1027F">
            <w:pPr>
              <w:widowControl w:val="0"/>
              <w:jc w:val="center"/>
              <w:rPr>
                <w:sz w:val="20"/>
                <w:szCs w:val="20"/>
              </w:rPr>
            </w:pPr>
            <w:r w:rsidRPr="00474185">
              <w:rPr>
                <w:rStyle w:val="260"/>
                <w:sz w:val="20"/>
                <w:szCs w:val="20"/>
              </w:rPr>
              <w:t xml:space="preserve">Свидетельство о государственной регистрации права (запись регистрации) </w:t>
            </w:r>
            <w:r w:rsidR="00AC5EB3" w:rsidRPr="00474185">
              <w:rPr>
                <w:color w:val="000000"/>
                <w:sz w:val="20"/>
                <w:szCs w:val="20"/>
              </w:rPr>
              <w:t>№03-03/002-03/</w:t>
            </w:r>
            <w:r w:rsidR="00A1027F" w:rsidRPr="00474185">
              <w:rPr>
                <w:color w:val="000000"/>
                <w:sz w:val="20"/>
                <w:szCs w:val="20"/>
              </w:rPr>
              <w:t>015</w:t>
            </w:r>
            <w:r w:rsidR="00AC5EB3" w:rsidRPr="00474185">
              <w:rPr>
                <w:color w:val="000000"/>
                <w:sz w:val="20"/>
                <w:szCs w:val="20"/>
              </w:rPr>
              <w:t xml:space="preserve">/010/2015-903/2 от 23.09.2015 </w:t>
            </w:r>
          </w:p>
        </w:tc>
      </w:tr>
      <w:tr w:rsidR="00E02357" w:rsidRPr="00474185" w14:paraId="271BED83" w14:textId="77777777" w:rsidTr="00474185">
        <w:trPr>
          <w:trHeight w:val="284"/>
        </w:trPr>
        <w:tc>
          <w:tcPr>
            <w:tcW w:w="10207" w:type="dxa"/>
            <w:gridSpan w:val="5"/>
            <w:vAlign w:val="center"/>
          </w:tcPr>
          <w:p w14:paraId="314477A9" w14:textId="7A828F85" w:rsidR="00E02357" w:rsidRPr="00474185" w:rsidRDefault="00E02357" w:rsidP="00AC5EB3">
            <w:pPr>
              <w:widowControl w:val="0"/>
              <w:jc w:val="center"/>
              <w:rPr>
                <w:color w:val="000000"/>
                <w:sz w:val="20"/>
                <w:szCs w:val="20"/>
              </w:rPr>
            </w:pPr>
            <w:r w:rsidRPr="00474185">
              <w:rPr>
                <w:sz w:val="20"/>
                <w:szCs w:val="20"/>
              </w:rPr>
              <w:t>МО СП «Баянгольское»</w:t>
            </w:r>
          </w:p>
        </w:tc>
      </w:tr>
      <w:tr w:rsidR="00817525" w:rsidRPr="00474185" w14:paraId="2571FD2A" w14:textId="77777777" w:rsidTr="00474185">
        <w:trPr>
          <w:trHeight w:val="284"/>
        </w:trPr>
        <w:tc>
          <w:tcPr>
            <w:tcW w:w="421" w:type="dxa"/>
            <w:vAlign w:val="center"/>
          </w:tcPr>
          <w:p w14:paraId="6E654336" w14:textId="77777777" w:rsidR="00817525" w:rsidRPr="00474185" w:rsidRDefault="00817525" w:rsidP="00817525">
            <w:pPr>
              <w:widowControl w:val="0"/>
              <w:rPr>
                <w:sz w:val="20"/>
                <w:szCs w:val="20"/>
              </w:rPr>
            </w:pPr>
            <w:r w:rsidRPr="00474185">
              <w:rPr>
                <w:sz w:val="20"/>
                <w:szCs w:val="20"/>
              </w:rPr>
              <w:t>3</w:t>
            </w:r>
          </w:p>
        </w:tc>
        <w:tc>
          <w:tcPr>
            <w:tcW w:w="1848" w:type="dxa"/>
            <w:vAlign w:val="center"/>
          </w:tcPr>
          <w:p w14:paraId="3DD054F8" w14:textId="77777777" w:rsidR="00817525" w:rsidRPr="00474185" w:rsidRDefault="00817525" w:rsidP="00817525">
            <w:pPr>
              <w:widowControl w:val="0"/>
              <w:jc w:val="both"/>
              <w:rPr>
                <w:sz w:val="20"/>
                <w:szCs w:val="20"/>
              </w:rPr>
            </w:pPr>
            <w:r w:rsidRPr="00474185">
              <w:rPr>
                <w:rStyle w:val="95pt0pt"/>
                <w:sz w:val="20"/>
                <w:szCs w:val="20"/>
              </w:rPr>
              <w:t>Здание котельной</w:t>
            </w:r>
          </w:p>
        </w:tc>
        <w:tc>
          <w:tcPr>
            <w:tcW w:w="3118" w:type="dxa"/>
            <w:vAlign w:val="center"/>
          </w:tcPr>
          <w:p w14:paraId="7C588CBA" w14:textId="77777777" w:rsidR="00817525" w:rsidRPr="00474185" w:rsidRDefault="00817525" w:rsidP="00817525">
            <w:pPr>
              <w:widowControl w:val="0"/>
              <w:jc w:val="center"/>
              <w:rPr>
                <w:sz w:val="20"/>
                <w:szCs w:val="20"/>
              </w:rPr>
            </w:pPr>
            <w:r w:rsidRPr="00474185">
              <w:rPr>
                <w:rStyle w:val="95pt0pt"/>
                <w:sz w:val="20"/>
                <w:szCs w:val="20"/>
              </w:rPr>
              <w:t>Республика Бурятия, Баргузинский район, с.Баянгол, ул.Ленина, 69</w:t>
            </w:r>
          </w:p>
        </w:tc>
        <w:tc>
          <w:tcPr>
            <w:tcW w:w="2126" w:type="dxa"/>
            <w:vAlign w:val="center"/>
          </w:tcPr>
          <w:p w14:paraId="6C1BA538" w14:textId="542CCA4B" w:rsidR="00817525" w:rsidRPr="00474185" w:rsidRDefault="00817525" w:rsidP="00817525">
            <w:pPr>
              <w:widowControl w:val="0"/>
              <w:jc w:val="center"/>
              <w:rPr>
                <w:sz w:val="20"/>
                <w:szCs w:val="20"/>
              </w:rPr>
            </w:pPr>
            <w:r w:rsidRPr="00474185">
              <w:rPr>
                <w:sz w:val="20"/>
                <w:szCs w:val="20"/>
              </w:rPr>
              <w:t>03:01:000000:4053</w:t>
            </w:r>
          </w:p>
        </w:tc>
        <w:tc>
          <w:tcPr>
            <w:tcW w:w="2694" w:type="dxa"/>
            <w:vAlign w:val="center"/>
          </w:tcPr>
          <w:p w14:paraId="7B9E33AD" w14:textId="41704DD5" w:rsidR="00817525" w:rsidRPr="00474185" w:rsidRDefault="00817525" w:rsidP="00817525">
            <w:pPr>
              <w:jc w:val="center"/>
              <w:rPr>
                <w:sz w:val="20"/>
                <w:szCs w:val="20"/>
              </w:rPr>
            </w:pPr>
            <w:r w:rsidRPr="00474185">
              <w:rPr>
                <w:rStyle w:val="260"/>
                <w:sz w:val="20"/>
                <w:szCs w:val="20"/>
              </w:rPr>
              <w:t xml:space="preserve">Свидетельство о государственной регистрации права (запись регистрации) </w:t>
            </w:r>
            <w:r w:rsidRPr="00474185">
              <w:rPr>
                <w:color w:val="000000"/>
                <w:sz w:val="20"/>
                <w:szCs w:val="20"/>
              </w:rPr>
              <w:t>№ 03-03/002-03/015/010/2015-899/2 от 23.09.2015г..</w:t>
            </w:r>
          </w:p>
        </w:tc>
      </w:tr>
      <w:tr w:rsidR="00817525" w:rsidRPr="00474185" w14:paraId="1DA98607" w14:textId="77777777" w:rsidTr="00474185">
        <w:trPr>
          <w:trHeight w:val="575"/>
        </w:trPr>
        <w:tc>
          <w:tcPr>
            <w:tcW w:w="421" w:type="dxa"/>
            <w:vAlign w:val="center"/>
          </w:tcPr>
          <w:p w14:paraId="2109F586" w14:textId="77777777" w:rsidR="00817525" w:rsidRPr="00474185" w:rsidRDefault="00817525" w:rsidP="00817525">
            <w:pPr>
              <w:widowControl w:val="0"/>
              <w:rPr>
                <w:sz w:val="20"/>
                <w:szCs w:val="20"/>
              </w:rPr>
            </w:pPr>
            <w:r w:rsidRPr="00474185">
              <w:rPr>
                <w:sz w:val="20"/>
                <w:szCs w:val="20"/>
              </w:rPr>
              <w:t>4</w:t>
            </w:r>
          </w:p>
        </w:tc>
        <w:tc>
          <w:tcPr>
            <w:tcW w:w="1848" w:type="dxa"/>
            <w:vAlign w:val="center"/>
          </w:tcPr>
          <w:p w14:paraId="161CD12D" w14:textId="77777777" w:rsidR="00817525" w:rsidRPr="00474185" w:rsidRDefault="00817525" w:rsidP="00817525">
            <w:pPr>
              <w:widowControl w:val="0"/>
              <w:jc w:val="both"/>
              <w:rPr>
                <w:sz w:val="20"/>
                <w:szCs w:val="20"/>
              </w:rPr>
            </w:pPr>
            <w:r w:rsidRPr="00474185">
              <w:rPr>
                <w:rStyle w:val="FontStyle67"/>
                <w:sz w:val="20"/>
                <w:szCs w:val="20"/>
                <w:lang w:eastAsia="en-US"/>
              </w:rPr>
              <w:t>Тепловая сеть</w:t>
            </w:r>
          </w:p>
        </w:tc>
        <w:tc>
          <w:tcPr>
            <w:tcW w:w="3118" w:type="dxa"/>
            <w:vAlign w:val="center"/>
          </w:tcPr>
          <w:p w14:paraId="6A91675D" w14:textId="77777777" w:rsidR="00817525" w:rsidRPr="00474185" w:rsidRDefault="00817525" w:rsidP="00817525">
            <w:pPr>
              <w:widowControl w:val="0"/>
              <w:jc w:val="center"/>
              <w:rPr>
                <w:sz w:val="20"/>
                <w:szCs w:val="20"/>
              </w:rPr>
            </w:pPr>
            <w:r w:rsidRPr="00474185">
              <w:rPr>
                <w:rStyle w:val="95pt0pt"/>
                <w:sz w:val="20"/>
                <w:szCs w:val="20"/>
              </w:rPr>
              <w:t>Республика Бурятия, Баргузинский район, с.Баянгол</w:t>
            </w:r>
          </w:p>
        </w:tc>
        <w:tc>
          <w:tcPr>
            <w:tcW w:w="2126" w:type="dxa"/>
            <w:vAlign w:val="center"/>
          </w:tcPr>
          <w:p w14:paraId="67374794" w14:textId="7092477E" w:rsidR="00817525" w:rsidRPr="00474185" w:rsidRDefault="00817525" w:rsidP="00817525">
            <w:pPr>
              <w:widowControl w:val="0"/>
              <w:jc w:val="center"/>
              <w:rPr>
                <w:sz w:val="20"/>
                <w:szCs w:val="20"/>
              </w:rPr>
            </w:pPr>
            <w:r w:rsidRPr="00474185">
              <w:rPr>
                <w:sz w:val="20"/>
                <w:szCs w:val="20"/>
              </w:rPr>
              <w:t>03:01:030106:66</w:t>
            </w:r>
          </w:p>
        </w:tc>
        <w:tc>
          <w:tcPr>
            <w:tcW w:w="2694" w:type="dxa"/>
            <w:vAlign w:val="center"/>
          </w:tcPr>
          <w:p w14:paraId="4EC1EF14" w14:textId="5DDE2D88" w:rsidR="00817525" w:rsidRPr="00474185" w:rsidRDefault="00817525" w:rsidP="00817525">
            <w:pPr>
              <w:jc w:val="center"/>
              <w:rPr>
                <w:sz w:val="20"/>
                <w:szCs w:val="20"/>
              </w:rPr>
            </w:pPr>
            <w:r w:rsidRPr="00474185">
              <w:rPr>
                <w:rStyle w:val="260"/>
                <w:sz w:val="20"/>
                <w:szCs w:val="20"/>
              </w:rPr>
              <w:t xml:space="preserve">Свидетельство о государственной регистрации права (запись регистрации) </w:t>
            </w:r>
            <w:r w:rsidRPr="00474185">
              <w:rPr>
                <w:color w:val="000000"/>
                <w:sz w:val="20"/>
                <w:szCs w:val="20"/>
              </w:rPr>
              <w:t>№ 03-03/002-03/015/010/2015-901/2 от 23.09.2015</w:t>
            </w:r>
          </w:p>
        </w:tc>
      </w:tr>
      <w:tr w:rsidR="00C1064C" w:rsidRPr="00474185" w14:paraId="1DA5AD0E" w14:textId="77777777" w:rsidTr="00474185">
        <w:trPr>
          <w:trHeight w:val="284"/>
        </w:trPr>
        <w:tc>
          <w:tcPr>
            <w:tcW w:w="421" w:type="dxa"/>
            <w:vAlign w:val="center"/>
          </w:tcPr>
          <w:p w14:paraId="0B877DAF" w14:textId="77777777" w:rsidR="00C1064C" w:rsidRPr="00474185" w:rsidRDefault="00C1064C" w:rsidP="00C1064C">
            <w:pPr>
              <w:widowControl w:val="0"/>
              <w:rPr>
                <w:sz w:val="20"/>
                <w:szCs w:val="20"/>
              </w:rPr>
            </w:pPr>
            <w:r w:rsidRPr="00474185">
              <w:rPr>
                <w:sz w:val="20"/>
                <w:szCs w:val="20"/>
              </w:rPr>
              <w:t>5</w:t>
            </w:r>
          </w:p>
        </w:tc>
        <w:tc>
          <w:tcPr>
            <w:tcW w:w="1848" w:type="dxa"/>
            <w:vAlign w:val="center"/>
          </w:tcPr>
          <w:p w14:paraId="67ED57F5" w14:textId="77777777" w:rsidR="00C1064C" w:rsidRPr="00474185" w:rsidRDefault="00C1064C" w:rsidP="00C1064C">
            <w:pPr>
              <w:widowControl w:val="0"/>
              <w:jc w:val="both"/>
              <w:rPr>
                <w:sz w:val="20"/>
                <w:szCs w:val="20"/>
              </w:rPr>
            </w:pPr>
            <w:r w:rsidRPr="00474185">
              <w:rPr>
                <w:rStyle w:val="95pt0pt"/>
                <w:sz w:val="20"/>
                <w:szCs w:val="20"/>
              </w:rPr>
              <w:t>Водонапорная башня</w:t>
            </w:r>
          </w:p>
        </w:tc>
        <w:tc>
          <w:tcPr>
            <w:tcW w:w="3118" w:type="dxa"/>
            <w:vAlign w:val="center"/>
          </w:tcPr>
          <w:p w14:paraId="17544F19" w14:textId="77777777" w:rsidR="00C1064C" w:rsidRPr="00474185" w:rsidRDefault="00C1064C" w:rsidP="00C1064C">
            <w:pPr>
              <w:widowControl w:val="0"/>
              <w:jc w:val="center"/>
              <w:rPr>
                <w:sz w:val="20"/>
                <w:szCs w:val="20"/>
              </w:rPr>
            </w:pPr>
            <w:r w:rsidRPr="00474185">
              <w:rPr>
                <w:rStyle w:val="95pt0pt"/>
                <w:sz w:val="20"/>
                <w:szCs w:val="20"/>
              </w:rPr>
              <w:t>Республика Бурятия, Баргузинский район, с.Баянгол, ул.Ленина, 69</w:t>
            </w:r>
          </w:p>
        </w:tc>
        <w:tc>
          <w:tcPr>
            <w:tcW w:w="2126" w:type="dxa"/>
            <w:vAlign w:val="center"/>
          </w:tcPr>
          <w:p w14:paraId="186B4242" w14:textId="45AC549F" w:rsidR="00C1064C" w:rsidRPr="00474185" w:rsidRDefault="00C1064C" w:rsidP="00C1064C">
            <w:pPr>
              <w:widowControl w:val="0"/>
              <w:jc w:val="center"/>
              <w:rPr>
                <w:sz w:val="20"/>
                <w:szCs w:val="20"/>
              </w:rPr>
            </w:pPr>
            <w:r w:rsidRPr="00474185">
              <w:rPr>
                <w:sz w:val="20"/>
                <w:szCs w:val="20"/>
              </w:rPr>
              <w:t>03:01:000000:4063</w:t>
            </w:r>
          </w:p>
        </w:tc>
        <w:tc>
          <w:tcPr>
            <w:tcW w:w="2694" w:type="dxa"/>
            <w:vAlign w:val="center"/>
          </w:tcPr>
          <w:p w14:paraId="65D99F16" w14:textId="2F859299" w:rsidR="00C1064C" w:rsidRPr="00474185" w:rsidRDefault="00C1064C" w:rsidP="00C1064C">
            <w:pPr>
              <w:jc w:val="center"/>
              <w:rPr>
                <w:sz w:val="20"/>
                <w:szCs w:val="20"/>
              </w:rPr>
            </w:pPr>
            <w:r w:rsidRPr="00474185">
              <w:rPr>
                <w:rStyle w:val="260"/>
                <w:sz w:val="20"/>
                <w:szCs w:val="20"/>
              </w:rPr>
              <w:t xml:space="preserve">Свидетельство о государственной регистрации права (запись регистрации) </w:t>
            </w:r>
            <w:r w:rsidRPr="00474185">
              <w:rPr>
                <w:color w:val="000000"/>
                <w:sz w:val="20"/>
                <w:szCs w:val="20"/>
              </w:rPr>
              <w:t>№ 03-03/002-03/015/010/2015-900/2 от 23.09.2015</w:t>
            </w:r>
          </w:p>
        </w:tc>
      </w:tr>
      <w:tr w:rsidR="00C1064C" w:rsidRPr="00474185" w14:paraId="775C6D90" w14:textId="77777777" w:rsidTr="00474185">
        <w:trPr>
          <w:trHeight w:val="284"/>
        </w:trPr>
        <w:tc>
          <w:tcPr>
            <w:tcW w:w="10207" w:type="dxa"/>
            <w:gridSpan w:val="5"/>
            <w:vAlign w:val="center"/>
          </w:tcPr>
          <w:p w14:paraId="5663EA6D" w14:textId="7922E894" w:rsidR="00C1064C" w:rsidRPr="00474185" w:rsidRDefault="00C1064C" w:rsidP="00BD1A9C">
            <w:pPr>
              <w:widowControl w:val="0"/>
              <w:jc w:val="center"/>
              <w:rPr>
                <w:rStyle w:val="95pt0pt"/>
                <w:sz w:val="20"/>
                <w:szCs w:val="20"/>
              </w:rPr>
            </w:pPr>
            <w:r w:rsidRPr="00474185">
              <w:rPr>
                <w:sz w:val="20"/>
                <w:szCs w:val="20"/>
              </w:rPr>
              <w:t>МО СП «</w:t>
            </w:r>
            <w:r w:rsidR="00BD1A9C">
              <w:rPr>
                <w:sz w:val="20"/>
                <w:szCs w:val="20"/>
              </w:rPr>
              <w:t>Сувинское</w:t>
            </w:r>
            <w:r w:rsidRPr="00474185">
              <w:rPr>
                <w:sz w:val="20"/>
                <w:szCs w:val="20"/>
              </w:rPr>
              <w:t>»</w:t>
            </w:r>
          </w:p>
        </w:tc>
      </w:tr>
      <w:tr w:rsidR="009B02E9" w:rsidRPr="00474185" w14:paraId="11B440F4" w14:textId="77777777" w:rsidTr="008D021C">
        <w:trPr>
          <w:trHeight w:val="284"/>
        </w:trPr>
        <w:tc>
          <w:tcPr>
            <w:tcW w:w="421" w:type="dxa"/>
            <w:vAlign w:val="center"/>
          </w:tcPr>
          <w:p w14:paraId="16AE33B5" w14:textId="285A8839" w:rsidR="009B02E9" w:rsidRPr="00474185" w:rsidRDefault="00BD1A9C" w:rsidP="009B02E9">
            <w:pPr>
              <w:widowControl w:val="0"/>
              <w:rPr>
                <w:sz w:val="20"/>
                <w:szCs w:val="20"/>
              </w:rPr>
            </w:pPr>
            <w:r>
              <w:rPr>
                <w:sz w:val="20"/>
                <w:szCs w:val="20"/>
              </w:rPr>
              <w:t>6</w:t>
            </w:r>
          </w:p>
        </w:tc>
        <w:tc>
          <w:tcPr>
            <w:tcW w:w="1848" w:type="dxa"/>
            <w:vAlign w:val="center"/>
          </w:tcPr>
          <w:p w14:paraId="34026BEA" w14:textId="29356BB6" w:rsidR="009B02E9" w:rsidRPr="00474185" w:rsidRDefault="009B02E9" w:rsidP="009B02E9">
            <w:pPr>
              <w:widowControl w:val="0"/>
              <w:jc w:val="both"/>
            </w:pPr>
            <w:r w:rsidRPr="00474185">
              <w:rPr>
                <w:rStyle w:val="95pt0pt"/>
                <w:sz w:val="20"/>
                <w:szCs w:val="20"/>
              </w:rPr>
              <w:t>Здание котельной</w:t>
            </w:r>
          </w:p>
        </w:tc>
        <w:tc>
          <w:tcPr>
            <w:tcW w:w="3118" w:type="dxa"/>
          </w:tcPr>
          <w:p w14:paraId="5BF2BC95" w14:textId="0171DBE5" w:rsidR="009B02E9" w:rsidRPr="00474185" w:rsidRDefault="009B02E9" w:rsidP="009B02E9">
            <w:pPr>
              <w:widowControl w:val="0"/>
              <w:jc w:val="center"/>
              <w:rPr>
                <w:rStyle w:val="95pt0pt"/>
                <w:sz w:val="20"/>
                <w:szCs w:val="20"/>
              </w:rPr>
            </w:pPr>
            <w:r w:rsidRPr="00327129">
              <w:rPr>
                <w:rStyle w:val="95pt0pt"/>
                <w:sz w:val="20"/>
                <w:szCs w:val="20"/>
              </w:rPr>
              <w:t>Республика Бурятия, Баргузинский район, с.</w:t>
            </w:r>
            <w:r>
              <w:rPr>
                <w:rStyle w:val="95pt0pt"/>
                <w:sz w:val="20"/>
                <w:szCs w:val="20"/>
              </w:rPr>
              <w:t>Суво, ул.Кабашова, д.10</w:t>
            </w:r>
          </w:p>
        </w:tc>
        <w:tc>
          <w:tcPr>
            <w:tcW w:w="2126" w:type="dxa"/>
            <w:vAlign w:val="bottom"/>
          </w:tcPr>
          <w:p w14:paraId="0A399266" w14:textId="09A355FD" w:rsidR="009B02E9" w:rsidRPr="009B02E9" w:rsidRDefault="009B02E9" w:rsidP="009B02E9">
            <w:pPr>
              <w:widowControl w:val="0"/>
              <w:jc w:val="center"/>
              <w:rPr>
                <w:sz w:val="20"/>
                <w:szCs w:val="20"/>
              </w:rPr>
            </w:pPr>
            <w:r w:rsidRPr="009B02E9">
              <w:rPr>
                <w:color w:val="000000"/>
                <w:sz w:val="20"/>
                <w:szCs w:val="20"/>
              </w:rPr>
              <w:t>03:01:000000:3126</w:t>
            </w:r>
          </w:p>
        </w:tc>
        <w:tc>
          <w:tcPr>
            <w:tcW w:w="2694" w:type="dxa"/>
            <w:vAlign w:val="center"/>
          </w:tcPr>
          <w:p w14:paraId="5DB2069B" w14:textId="3538938D" w:rsidR="009B02E9" w:rsidRPr="009B02E9" w:rsidRDefault="000010EC" w:rsidP="009B02E9">
            <w:pPr>
              <w:jc w:val="center"/>
              <w:rPr>
                <w:rStyle w:val="260"/>
                <w:sz w:val="20"/>
                <w:szCs w:val="20"/>
                <w:highlight w:val="red"/>
              </w:rPr>
            </w:pPr>
            <w:r w:rsidRPr="00474185">
              <w:rPr>
                <w:rStyle w:val="260"/>
                <w:sz w:val="20"/>
                <w:szCs w:val="20"/>
              </w:rPr>
              <w:t xml:space="preserve">Свидетельство о государственной регистрации права (запись регистрации) </w:t>
            </w:r>
            <w:r w:rsidRPr="00474185">
              <w:rPr>
                <w:color w:val="000000"/>
                <w:sz w:val="20"/>
                <w:szCs w:val="20"/>
              </w:rPr>
              <w:t xml:space="preserve">№ </w:t>
            </w:r>
            <w:r>
              <w:t>03-03/002-03/015/010/2015-897/2 23.09.2015</w:t>
            </w:r>
          </w:p>
        </w:tc>
      </w:tr>
      <w:tr w:rsidR="009B02E9" w:rsidRPr="00474185" w14:paraId="7FE1BFC3" w14:textId="77777777" w:rsidTr="008D021C">
        <w:trPr>
          <w:trHeight w:val="284"/>
        </w:trPr>
        <w:tc>
          <w:tcPr>
            <w:tcW w:w="421" w:type="dxa"/>
            <w:vAlign w:val="center"/>
          </w:tcPr>
          <w:p w14:paraId="509E5B7C" w14:textId="1A11217E" w:rsidR="009B02E9" w:rsidRPr="00474185" w:rsidRDefault="00BD1A9C" w:rsidP="009B02E9">
            <w:pPr>
              <w:widowControl w:val="0"/>
              <w:rPr>
                <w:sz w:val="20"/>
                <w:szCs w:val="20"/>
              </w:rPr>
            </w:pPr>
            <w:r>
              <w:rPr>
                <w:sz w:val="20"/>
                <w:szCs w:val="20"/>
              </w:rPr>
              <w:t>7</w:t>
            </w:r>
            <w:r w:rsidR="009B02E9">
              <w:rPr>
                <w:sz w:val="20"/>
                <w:szCs w:val="20"/>
              </w:rPr>
              <w:t>0</w:t>
            </w:r>
          </w:p>
        </w:tc>
        <w:tc>
          <w:tcPr>
            <w:tcW w:w="1848" w:type="dxa"/>
            <w:vAlign w:val="center"/>
          </w:tcPr>
          <w:p w14:paraId="662885C0" w14:textId="080D8B34" w:rsidR="009B02E9" w:rsidRPr="00474185" w:rsidRDefault="009B02E9" w:rsidP="009B02E9">
            <w:pPr>
              <w:widowControl w:val="0"/>
              <w:jc w:val="both"/>
            </w:pPr>
            <w:r w:rsidRPr="00474185">
              <w:rPr>
                <w:rStyle w:val="FontStyle67"/>
                <w:sz w:val="20"/>
                <w:szCs w:val="20"/>
                <w:lang w:eastAsia="en-US"/>
              </w:rPr>
              <w:t>Тепловая сеть</w:t>
            </w:r>
          </w:p>
        </w:tc>
        <w:tc>
          <w:tcPr>
            <w:tcW w:w="3118" w:type="dxa"/>
          </w:tcPr>
          <w:p w14:paraId="3BA0118F" w14:textId="0AA20769" w:rsidR="009B02E9" w:rsidRPr="00474185" w:rsidRDefault="009B02E9" w:rsidP="009B02E9">
            <w:pPr>
              <w:widowControl w:val="0"/>
              <w:jc w:val="center"/>
              <w:rPr>
                <w:rStyle w:val="95pt0pt"/>
                <w:sz w:val="20"/>
                <w:szCs w:val="20"/>
              </w:rPr>
            </w:pPr>
            <w:r w:rsidRPr="00327129">
              <w:rPr>
                <w:rStyle w:val="95pt0pt"/>
                <w:sz w:val="20"/>
                <w:szCs w:val="20"/>
              </w:rPr>
              <w:t>Республика Бурятия, Баргузинский район, с.</w:t>
            </w:r>
            <w:r>
              <w:rPr>
                <w:rStyle w:val="95pt0pt"/>
                <w:sz w:val="20"/>
                <w:szCs w:val="20"/>
              </w:rPr>
              <w:t>Суво</w:t>
            </w:r>
          </w:p>
        </w:tc>
        <w:tc>
          <w:tcPr>
            <w:tcW w:w="2126" w:type="dxa"/>
            <w:vAlign w:val="bottom"/>
          </w:tcPr>
          <w:p w14:paraId="06CE69A1" w14:textId="5A267E89" w:rsidR="009B02E9" w:rsidRPr="009B02E9" w:rsidRDefault="009B02E9" w:rsidP="009B02E9">
            <w:pPr>
              <w:widowControl w:val="0"/>
              <w:jc w:val="center"/>
              <w:rPr>
                <w:sz w:val="20"/>
                <w:szCs w:val="20"/>
              </w:rPr>
            </w:pPr>
            <w:r w:rsidRPr="009B02E9">
              <w:rPr>
                <w:color w:val="000000"/>
                <w:sz w:val="20"/>
                <w:szCs w:val="20"/>
              </w:rPr>
              <w:t xml:space="preserve"> 03:01:200108:92</w:t>
            </w:r>
          </w:p>
        </w:tc>
        <w:tc>
          <w:tcPr>
            <w:tcW w:w="2694" w:type="dxa"/>
            <w:vAlign w:val="center"/>
          </w:tcPr>
          <w:p w14:paraId="37B6EE53" w14:textId="53D957EC" w:rsidR="009B02E9" w:rsidRPr="009B02E9" w:rsidRDefault="000010EC" w:rsidP="009B02E9">
            <w:pPr>
              <w:jc w:val="center"/>
              <w:rPr>
                <w:rStyle w:val="260"/>
                <w:sz w:val="20"/>
                <w:szCs w:val="20"/>
                <w:highlight w:val="red"/>
              </w:rPr>
            </w:pPr>
            <w:r w:rsidRPr="00474185">
              <w:rPr>
                <w:rStyle w:val="260"/>
                <w:sz w:val="20"/>
                <w:szCs w:val="20"/>
              </w:rPr>
              <w:t xml:space="preserve">Свидетельство о государственной регистрации права (запись регистрации) </w:t>
            </w:r>
            <w:r w:rsidRPr="00474185">
              <w:rPr>
                <w:color w:val="000000"/>
                <w:sz w:val="20"/>
                <w:szCs w:val="20"/>
              </w:rPr>
              <w:t xml:space="preserve">№ </w:t>
            </w:r>
            <w:r>
              <w:t>03-03/002-03/015/010/2015-859/1 15.09.2015</w:t>
            </w:r>
          </w:p>
        </w:tc>
      </w:tr>
    </w:tbl>
    <w:p w14:paraId="1FED3305" w14:textId="77777777" w:rsidR="00E0235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B973B0" w14:paraId="3807E07E" w14:textId="77777777" w:rsidTr="00F37666">
        <w:trPr>
          <w:jc w:val="center"/>
        </w:trPr>
        <w:tc>
          <w:tcPr>
            <w:tcW w:w="4785" w:type="dxa"/>
          </w:tcPr>
          <w:p w14:paraId="658F513E" w14:textId="77777777" w:rsidR="00E02357" w:rsidRPr="00B973B0" w:rsidRDefault="00E02357" w:rsidP="00F37666">
            <w:pPr>
              <w:widowControl w:val="0"/>
              <w:suppressAutoHyphens/>
              <w:ind w:left="720"/>
              <w:contextualSpacing/>
              <w:jc w:val="both"/>
              <w:rPr>
                <w:b/>
                <w:kern w:val="1"/>
              </w:rPr>
            </w:pPr>
            <w:r w:rsidRPr="00B973B0">
              <w:rPr>
                <w:b/>
                <w:kern w:val="1"/>
              </w:rPr>
              <w:t>КОНЦЕДЕНТ:</w:t>
            </w:r>
          </w:p>
        </w:tc>
        <w:tc>
          <w:tcPr>
            <w:tcW w:w="4785" w:type="dxa"/>
          </w:tcPr>
          <w:p w14:paraId="462C9974" w14:textId="77777777" w:rsidR="00E02357" w:rsidRPr="00B973B0" w:rsidRDefault="00E02357" w:rsidP="00F37666">
            <w:pPr>
              <w:widowControl w:val="0"/>
              <w:suppressAutoHyphens/>
              <w:ind w:left="720"/>
              <w:contextualSpacing/>
              <w:jc w:val="both"/>
              <w:rPr>
                <w:b/>
                <w:kern w:val="1"/>
              </w:rPr>
            </w:pPr>
            <w:r w:rsidRPr="00B973B0">
              <w:rPr>
                <w:b/>
                <w:kern w:val="1"/>
              </w:rPr>
              <w:t>КОНЦЕССИОНЕР:</w:t>
            </w:r>
          </w:p>
        </w:tc>
      </w:tr>
      <w:tr w:rsidR="00E02357" w:rsidRPr="00B973B0" w14:paraId="04B90E00" w14:textId="77777777" w:rsidTr="00F37666">
        <w:trPr>
          <w:jc w:val="center"/>
        </w:trPr>
        <w:tc>
          <w:tcPr>
            <w:tcW w:w="4785" w:type="dxa"/>
          </w:tcPr>
          <w:p w14:paraId="213C0416" w14:textId="77777777" w:rsidR="00E02357" w:rsidRDefault="00E02357" w:rsidP="00F37666">
            <w:pPr>
              <w:jc w:val="center"/>
              <w:rPr>
                <w:b/>
                <w:color w:val="000000"/>
                <w:shd w:val="clear" w:color="auto" w:fill="FFFFFF"/>
              </w:rPr>
            </w:pPr>
            <w:r>
              <w:rPr>
                <w:b/>
                <w:color w:val="000000"/>
                <w:shd w:val="clear" w:color="auto" w:fill="FFFFFF"/>
              </w:rPr>
              <w:lastRenderedPageBreak/>
              <w:t>Муниципальное образование «Баргузинский район»</w:t>
            </w:r>
          </w:p>
          <w:p w14:paraId="16759051" w14:textId="77777777" w:rsidR="00E02357" w:rsidRPr="006430BD" w:rsidRDefault="00E02357" w:rsidP="00F37666">
            <w:pPr>
              <w:rPr>
                <w:b/>
                <w:sz w:val="22"/>
                <w:szCs w:val="22"/>
              </w:rPr>
            </w:pPr>
          </w:p>
        </w:tc>
        <w:tc>
          <w:tcPr>
            <w:tcW w:w="4785" w:type="dxa"/>
          </w:tcPr>
          <w:p w14:paraId="372E427A" w14:textId="77777777" w:rsidR="00E02357" w:rsidRPr="00B973B0" w:rsidRDefault="00E02357" w:rsidP="00F37666">
            <w:pPr>
              <w:pStyle w:val="a9"/>
              <w:spacing w:before="0" w:beforeAutospacing="0" w:after="75" w:afterAutospacing="0" w:line="252" w:lineRule="atLeast"/>
              <w:rPr>
                <w:b/>
                <w:kern w:val="1"/>
              </w:rPr>
            </w:pPr>
          </w:p>
        </w:tc>
      </w:tr>
      <w:tr w:rsidR="00E02357" w:rsidRPr="00B973B0" w14:paraId="5E55E2DD" w14:textId="77777777" w:rsidTr="00F37666">
        <w:trPr>
          <w:jc w:val="center"/>
        </w:trPr>
        <w:tc>
          <w:tcPr>
            <w:tcW w:w="4785" w:type="dxa"/>
          </w:tcPr>
          <w:p w14:paraId="4A5ADB02" w14:textId="77777777" w:rsidR="00E02357" w:rsidRPr="005F0A94" w:rsidRDefault="00E02357" w:rsidP="00F37666">
            <w:pPr>
              <w:jc w:val="center"/>
              <w:rPr>
                <w:b/>
              </w:rPr>
            </w:pPr>
            <w:r>
              <w:rPr>
                <w:b/>
              </w:rPr>
              <w:t>Глава МО «Баргузинский район»</w:t>
            </w:r>
          </w:p>
          <w:p w14:paraId="1A90C0BC" w14:textId="77777777" w:rsidR="00E02357" w:rsidRPr="005F0A94" w:rsidRDefault="00E02357" w:rsidP="00F37666">
            <w:pPr>
              <w:jc w:val="center"/>
            </w:pPr>
          </w:p>
          <w:p w14:paraId="3E3E9A14" w14:textId="77777777" w:rsidR="00E02357" w:rsidRDefault="00E02357" w:rsidP="00F37666">
            <w:pPr>
              <w:jc w:val="center"/>
              <w:rPr>
                <w:b/>
              </w:rPr>
            </w:pPr>
            <w:r w:rsidRPr="005F0A94">
              <w:t>____________</w:t>
            </w:r>
            <w:r>
              <w:rPr>
                <w:b/>
              </w:rPr>
              <w:t>М.А.Мишурин</w:t>
            </w:r>
          </w:p>
          <w:p w14:paraId="02A9CA6F" w14:textId="77777777" w:rsidR="00E02357" w:rsidRPr="00B973B0" w:rsidRDefault="00E02357" w:rsidP="00F37666">
            <w:pPr>
              <w:widowControl w:val="0"/>
              <w:suppressAutoHyphens/>
              <w:ind w:left="720"/>
              <w:contextualSpacing/>
              <w:jc w:val="both"/>
              <w:rPr>
                <w:b/>
                <w:kern w:val="1"/>
              </w:rPr>
            </w:pPr>
            <w:r w:rsidRPr="00B973B0">
              <w:rPr>
                <w:b/>
                <w:kern w:val="1"/>
              </w:rPr>
              <w:t>мп</w:t>
            </w:r>
          </w:p>
        </w:tc>
        <w:tc>
          <w:tcPr>
            <w:tcW w:w="4785" w:type="dxa"/>
          </w:tcPr>
          <w:p w14:paraId="46C7BDA5" w14:textId="77777777" w:rsidR="00E02357" w:rsidRPr="00B973B0" w:rsidRDefault="00E02357" w:rsidP="00F37666">
            <w:pPr>
              <w:widowControl w:val="0"/>
              <w:suppressAutoHyphens/>
              <w:ind w:left="720"/>
              <w:contextualSpacing/>
              <w:jc w:val="both"/>
              <w:rPr>
                <w:b/>
                <w:kern w:val="1"/>
              </w:rPr>
            </w:pPr>
          </w:p>
          <w:p w14:paraId="77C33B0E" w14:textId="77777777" w:rsidR="00E02357" w:rsidRDefault="00E02357"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17BD904F" w14:textId="77777777" w:rsidR="00E02357" w:rsidRPr="00B973B0" w:rsidRDefault="00E02357" w:rsidP="00F37666">
            <w:pPr>
              <w:widowControl w:val="0"/>
              <w:suppressAutoHyphens/>
              <w:ind w:left="720"/>
              <w:contextualSpacing/>
              <w:jc w:val="both"/>
              <w:rPr>
                <w:b/>
                <w:kern w:val="1"/>
              </w:rPr>
            </w:pPr>
            <w:r w:rsidRPr="00B973B0">
              <w:rPr>
                <w:b/>
                <w:kern w:val="1"/>
              </w:rPr>
              <w:t>мп</w:t>
            </w:r>
          </w:p>
        </w:tc>
      </w:tr>
    </w:tbl>
    <w:p w14:paraId="743CC829" w14:textId="77777777" w:rsidR="00AC5EB3" w:rsidRDefault="00AC5EB3" w:rsidP="00E027B0">
      <w:pPr>
        <w:spacing w:line="240" w:lineRule="atLeast"/>
        <w:ind w:firstLine="284"/>
        <w:jc w:val="center"/>
        <w:rPr>
          <w:color w:val="000000"/>
        </w:rPr>
      </w:pPr>
    </w:p>
    <w:p w14:paraId="4353467F" w14:textId="77777777" w:rsidR="00E027B0" w:rsidRDefault="00E027B0" w:rsidP="00E027B0">
      <w:pPr>
        <w:ind w:left="720"/>
      </w:pPr>
    </w:p>
    <w:p w14:paraId="42B8AC28" w14:textId="77777777" w:rsidR="00E027B0" w:rsidRDefault="00E027B0" w:rsidP="00E027B0">
      <w:pPr>
        <w:spacing w:after="200" w:line="276" w:lineRule="auto"/>
        <w:rPr>
          <w:color w:val="000000"/>
        </w:rPr>
      </w:pPr>
      <w:r>
        <w:rPr>
          <w:color w:val="000000"/>
        </w:rPr>
        <w:br w:type="page"/>
      </w:r>
    </w:p>
    <w:p w14:paraId="41B141A3" w14:textId="77777777" w:rsidR="00E027B0" w:rsidRDefault="00E027B0" w:rsidP="00E027B0">
      <w:pPr>
        <w:jc w:val="right"/>
        <w:rPr>
          <w:color w:val="000000"/>
        </w:rPr>
        <w:sectPr w:rsidR="00E027B0" w:rsidSect="00723542">
          <w:pgSz w:w="11906" w:h="16838"/>
          <w:pgMar w:top="1134" w:right="850" w:bottom="1134" w:left="1701" w:header="708" w:footer="708" w:gutter="0"/>
          <w:cols w:space="708"/>
          <w:docGrid w:linePitch="360"/>
        </w:sectPr>
      </w:pPr>
    </w:p>
    <w:p w14:paraId="482FF284" w14:textId="77777777" w:rsidR="00E027B0" w:rsidRPr="00B973B0" w:rsidRDefault="00E027B0" w:rsidP="00E027B0">
      <w:pPr>
        <w:jc w:val="right"/>
      </w:pPr>
      <w:r>
        <w:rPr>
          <w:color w:val="000000"/>
        </w:rPr>
        <w:lastRenderedPageBreak/>
        <w:t>П</w:t>
      </w:r>
      <w:r w:rsidRPr="00B973B0">
        <w:rPr>
          <w:color w:val="000000"/>
        </w:rPr>
        <w:t>риложение № 3</w:t>
      </w:r>
    </w:p>
    <w:p w14:paraId="727785CC" w14:textId="77777777" w:rsidR="00E027B0" w:rsidRPr="00B973B0" w:rsidRDefault="00E027B0" w:rsidP="00E027B0">
      <w:pPr>
        <w:widowControl w:val="0"/>
        <w:suppressAutoHyphens/>
        <w:autoSpaceDE w:val="0"/>
        <w:autoSpaceDN w:val="0"/>
        <w:jc w:val="right"/>
        <w:textAlignment w:val="baseline"/>
        <w:rPr>
          <w:color w:val="000000"/>
          <w:kern w:val="3"/>
          <w:lang w:eastAsia="ja-JP" w:bidi="fa-IR"/>
        </w:rPr>
      </w:pPr>
      <w:r w:rsidRPr="00B973B0">
        <w:rPr>
          <w:color w:val="000000"/>
          <w:kern w:val="3"/>
          <w:lang w:eastAsia="ja-JP" w:bidi="fa-IR"/>
        </w:rPr>
        <w:t>к концессионному соглашению</w:t>
      </w:r>
    </w:p>
    <w:p w14:paraId="6E54C6C3" w14:textId="77777777" w:rsidR="00E027B0" w:rsidRPr="00B973B0" w:rsidRDefault="00E027B0" w:rsidP="00E027B0">
      <w:pPr>
        <w:jc w:val="right"/>
      </w:pPr>
      <w:r>
        <w:rPr>
          <w:bCs/>
          <w:color w:val="000000"/>
        </w:rPr>
        <w:t>№ ___ от «___» ________ 20__</w:t>
      </w:r>
      <w:r w:rsidRPr="00B973B0">
        <w:rPr>
          <w:bCs/>
          <w:color w:val="000000"/>
        </w:rPr>
        <w:t xml:space="preserve"> г.</w:t>
      </w:r>
    </w:p>
    <w:p w14:paraId="2C373E29" w14:textId="77777777" w:rsidR="00E027B0" w:rsidRPr="00B973B0" w:rsidRDefault="00E027B0" w:rsidP="00E027B0">
      <w:pPr>
        <w:jc w:val="center"/>
        <w:rPr>
          <w:b/>
        </w:rPr>
      </w:pPr>
      <w:r w:rsidRPr="00B973B0">
        <w:rPr>
          <w:b/>
        </w:rPr>
        <w:t>МЕРОПРИЯТИЯ ПО РЕКОНСТРУКЦИИ</w:t>
      </w:r>
    </w:p>
    <w:p w14:paraId="5E58828F" w14:textId="4C14B3E9" w:rsidR="00E027B0" w:rsidRDefault="00E027B0" w:rsidP="00E027B0">
      <w:pPr>
        <w:widowControl w:val="0"/>
        <w:jc w:val="center"/>
      </w:pPr>
      <w:r w:rsidRPr="00474185">
        <w:t>объект</w:t>
      </w:r>
      <w:r w:rsidR="00324364" w:rsidRPr="00474185">
        <w:t xml:space="preserve">ов </w:t>
      </w:r>
      <w:r w:rsidRPr="00474185">
        <w:t>концессионного соглашения</w:t>
      </w:r>
      <w:r w:rsidR="0096571C" w:rsidRPr="00474185">
        <w:t xml:space="preserve">  </w:t>
      </w:r>
    </w:p>
    <w:p w14:paraId="6F5973C7" w14:textId="55BB8351" w:rsidR="008204F5" w:rsidRDefault="008204F5" w:rsidP="00E027B0">
      <w:pPr>
        <w:widowControl w:val="0"/>
        <w:jc w:val="center"/>
      </w:pPr>
    </w:p>
    <w:tbl>
      <w:tblPr>
        <w:tblStyle w:val="ae"/>
        <w:tblW w:w="15020" w:type="dxa"/>
        <w:tblLook w:val="04A0" w:firstRow="1" w:lastRow="0" w:firstColumn="1" w:lastColumn="0" w:noHBand="0" w:noVBand="1"/>
      </w:tblPr>
      <w:tblGrid>
        <w:gridCol w:w="525"/>
        <w:gridCol w:w="7408"/>
        <w:gridCol w:w="1108"/>
        <w:gridCol w:w="1160"/>
        <w:gridCol w:w="2221"/>
        <w:gridCol w:w="2598"/>
      </w:tblGrid>
      <w:tr w:rsidR="00107F45" w:rsidRPr="008204F5" w14:paraId="19B48D1B" w14:textId="77777777" w:rsidTr="008D021C">
        <w:tc>
          <w:tcPr>
            <w:tcW w:w="525" w:type="dxa"/>
            <w:vAlign w:val="center"/>
          </w:tcPr>
          <w:p w14:paraId="738C0007" w14:textId="77777777" w:rsidR="00107F45" w:rsidRPr="008204F5" w:rsidRDefault="00107F45" w:rsidP="008D021C">
            <w:pPr>
              <w:rPr>
                <w:rFonts w:eastAsia="Arial"/>
                <w:lang w:eastAsia="ar-SA"/>
              </w:rPr>
            </w:pPr>
            <w:r w:rsidRPr="008204F5">
              <w:rPr>
                <w:rFonts w:eastAsia="Arial"/>
                <w:lang w:eastAsia="ar-SA"/>
              </w:rPr>
              <w:t>№</w:t>
            </w:r>
          </w:p>
        </w:tc>
        <w:tc>
          <w:tcPr>
            <w:tcW w:w="7408" w:type="dxa"/>
            <w:vAlign w:val="center"/>
          </w:tcPr>
          <w:p w14:paraId="5CE9F0B9" w14:textId="77777777" w:rsidR="00107F45" w:rsidRPr="008204F5" w:rsidRDefault="00107F45" w:rsidP="008D021C">
            <w:r w:rsidRPr="008204F5">
              <w:t xml:space="preserve">Наименование объекта </w:t>
            </w:r>
          </w:p>
        </w:tc>
        <w:tc>
          <w:tcPr>
            <w:tcW w:w="1108" w:type="dxa"/>
            <w:vAlign w:val="center"/>
          </w:tcPr>
          <w:p w14:paraId="15C4D46F" w14:textId="77777777" w:rsidR="00107F45" w:rsidRPr="008204F5" w:rsidRDefault="00107F45" w:rsidP="008D021C">
            <w:r w:rsidRPr="008204F5">
              <w:t>Ед.изм.</w:t>
            </w:r>
          </w:p>
        </w:tc>
        <w:tc>
          <w:tcPr>
            <w:tcW w:w="1160" w:type="dxa"/>
            <w:vAlign w:val="center"/>
          </w:tcPr>
          <w:p w14:paraId="3B165707" w14:textId="77777777" w:rsidR="00107F45" w:rsidRPr="008204F5" w:rsidRDefault="00107F45" w:rsidP="008D021C">
            <w:r w:rsidRPr="008204F5">
              <w:t>Кол-во</w:t>
            </w:r>
          </w:p>
        </w:tc>
        <w:tc>
          <w:tcPr>
            <w:tcW w:w="2221" w:type="dxa"/>
            <w:vAlign w:val="center"/>
          </w:tcPr>
          <w:p w14:paraId="631583EE" w14:textId="77777777" w:rsidR="00107F45" w:rsidRPr="008204F5" w:rsidRDefault="00107F45" w:rsidP="008D021C">
            <w:pPr>
              <w:rPr>
                <w:rFonts w:eastAsia="Arial"/>
                <w:lang w:eastAsia="ar-SA"/>
              </w:rPr>
            </w:pPr>
            <w:r w:rsidRPr="008204F5">
              <w:t>Сумма (тыс.руб)</w:t>
            </w:r>
          </w:p>
        </w:tc>
        <w:tc>
          <w:tcPr>
            <w:tcW w:w="2598" w:type="dxa"/>
            <w:vAlign w:val="center"/>
          </w:tcPr>
          <w:p w14:paraId="4B7319E0" w14:textId="77777777" w:rsidR="00107F45" w:rsidRPr="008204F5" w:rsidRDefault="00107F45" w:rsidP="008D021C">
            <w:pPr>
              <w:rPr>
                <w:rFonts w:eastAsia="Arial"/>
                <w:lang w:eastAsia="ar-SA"/>
              </w:rPr>
            </w:pPr>
            <w:r w:rsidRPr="008204F5">
              <w:t>Предельные сроки создания ввода объекта</w:t>
            </w:r>
          </w:p>
        </w:tc>
      </w:tr>
      <w:tr w:rsidR="00107F45" w:rsidRPr="008204F5" w14:paraId="1A8DF841" w14:textId="77777777" w:rsidTr="008D021C">
        <w:tc>
          <w:tcPr>
            <w:tcW w:w="15020" w:type="dxa"/>
            <w:gridSpan w:val="6"/>
            <w:vAlign w:val="center"/>
          </w:tcPr>
          <w:p w14:paraId="3E95F969" w14:textId="77777777" w:rsidR="00107F45" w:rsidRPr="00107F45" w:rsidRDefault="00107F45" w:rsidP="008D021C">
            <w:pPr>
              <w:rPr>
                <w:b/>
              </w:rPr>
            </w:pPr>
            <w:r w:rsidRPr="00107F45">
              <w:rPr>
                <w:b/>
              </w:rPr>
              <w:t>МО СП «Юбилейное»</w:t>
            </w:r>
          </w:p>
        </w:tc>
      </w:tr>
      <w:tr w:rsidR="00107F45" w:rsidRPr="008204F5" w14:paraId="025D9983" w14:textId="77777777" w:rsidTr="008D021C">
        <w:tc>
          <w:tcPr>
            <w:tcW w:w="525" w:type="dxa"/>
            <w:vAlign w:val="center"/>
          </w:tcPr>
          <w:p w14:paraId="5379978D" w14:textId="77777777" w:rsidR="00107F45" w:rsidRPr="008204F5" w:rsidRDefault="00107F45" w:rsidP="008D021C">
            <w:pPr>
              <w:rPr>
                <w:rFonts w:eastAsia="Arial"/>
                <w:lang w:eastAsia="ar-SA"/>
              </w:rPr>
            </w:pPr>
            <w:r w:rsidRPr="008204F5">
              <w:rPr>
                <w:rFonts w:eastAsia="Arial"/>
                <w:lang w:eastAsia="ar-SA"/>
              </w:rPr>
              <w:t>1</w:t>
            </w:r>
          </w:p>
        </w:tc>
        <w:tc>
          <w:tcPr>
            <w:tcW w:w="11897" w:type="dxa"/>
            <w:gridSpan w:val="4"/>
            <w:vAlign w:val="center"/>
          </w:tcPr>
          <w:p w14:paraId="78B5FFD4" w14:textId="20A05976" w:rsidR="00107F45" w:rsidRPr="008204F5" w:rsidRDefault="00107F45" w:rsidP="00107F45">
            <w:pPr>
              <w:jc w:val="center"/>
            </w:pPr>
            <w:r w:rsidRPr="008204F5">
              <w:rPr>
                <w:lang w:eastAsia="x-none" w:bidi="en-US"/>
              </w:rPr>
              <w:t>Кап. ремонт участков тепловой сети:</w:t>
            </w:r>
          </w:p>
        </w:tc>
        <w:tc>
          <w:tcPr>
            <w:tcW w:w="2598" w:type="dxa"/>
            <w:vMerge w:val="restart"/>
            <w:vAlign w:val="center"/>
          </w:tcPr>
          <w:p w14:paraId="79245854" w14:textId="77777777" w:rsidR="00107F45" w:rsidRPr="008204F5" w:rsidRDefault="00107F45" w:rsidP="008D021C">
            <w:pPr>
              <w:jc w:val="center"/>
            </w:pPr>
            <w:r>
              <w:t>До 2033г</w:t>
            </w:r>
          </w:p>
        </w:tc>
      </w:tr>
      <w:tr w:rsidR="00107F45" w:rsidRPr="008204F5" w14:paraId="656FF5F0" w14:textId="77777777" w:rsidTr="008D021C">
        <w:tc>
          <w:tcPr>
            <w:tcW w:w="525" w:type="dxa"/>
            <w:vAlign w:val="center"/>
          </w:tcPr>
          <w:p w14:paraId="5BD6E7F7" w14:textId="77777777" w:rsidR="00107F45" w:rsidRPr="008204F5" w:rsidRDefault="00107F45" w:rsidP="008D021C">
            <w:pPr>
              <w:rPr>
                <w:rFonts w:eastAsia="Arial"/>
                <w:lang w:eastAsia="ar-SA"/>
              </w:rPr>
            </w:pPr>
          </w:p>
        </w:tc>
        <w:tc>
          <w:tcPr>
            <w:tcW w:w="7408" w:type="dxa"/>
            <w:vAlign w:val="center"/>
          </w:tcPr>
          <w:p w14:paraId="5E8DE378" w14:textId="77777777" w:rsidR="00107F45" w:rsidRPr="008204F5" w:rsidRDefault="00107F45" w:rsidP="008D021C">
            <w:pPr>
              <w:rPr>
                <w:lang w:eastAsia="x-none" w:bidi="en-US"/>
              </w:rPr>
            </w:pPr>
            <w:r w:rsidRPr="008204F5">
              <w:rPr>
                <w:lang w:eastAsia="x-none" w:bidi="en-US"/>
              </w:rPr>
              <w:t>-от здания котельной до ТК диаметр труб 100 мм.</w:t>
            </w:r>
          </w:p>
        </w:tc>
        <w:tc>
          <w:tcPr>
            <w:tcW w:w="1108" w:type="dxa"/>
            <w:vAlign w:val="center"/>
          </w:tcPr>
          <w:p w14:paraId="045C634A" w14:textId="77777777" w:rsidR="00107F45" w:rsidRPr="008204F5" w:rsidRDefault="00107F45" w:rsidP="008D021C">
            <w:r w:rsidRPr="008204F5">
              <w:t>м</w:t>
            </w:r>
          </w:p>
        </w:tc>
        <w:tc>
          <w:tcPr>
            <w:tcW w:w="1160" w:type="dxa"/>
            <w:vAlign w:val="center"/>
          </w:tcPr>
          <w:p w14:paraId="6759C88D" w14:textId="77777777" w:rsidR="00107F45" w:rsidRPr="008204F5" w:rsidRDefault="00107F45" w:rsidP="008D021C">
            <w:r w:rsidRPr="008204F5">
              <w:t>182</w:t>
            </w:r>
          </w:p>
        </w:tc>
        <w:tc>
          <w:tcPr>
            <w:tcW w:w="2221" w:type="dxa"/>
            <w:vAlign w:val="center"/>
          </w:tcPr>
          <w:p w14:paraId="7A6FABAD" w14:textId="77777777" w:rsidR="00107F45" w:rsidRPr="008204F5" w:rsidRDefault="00107F45" w:rsidP="008D021C">
            <w:r w:rsidRPr="008204F5">
              <w:t>1415,0</w:t>
            </w:r>
          </w:p>
        </w:tc>
        <w:tc>
          <w:tcPr>
            <w:tcW w:w="2598" w:type="dxa"/>
            <w:vMerge/>
            <w:vAlign w:val="center"/>
          </w:tcPr>
          <w:p w14:paraId="2919FF9D" w14:textId="77777777" w:rsidR="00107F45" w:rsidRPr="008204F5" w:rsidRDefault="00107F45" w:rsidP="008D021C"/>
        </w:tc>
      </w:tr>
      <w:tr w:rsidR="00107F45" w:rsidRPr="008204F5" w14:paraId="03EEFB2A" w14:textId="77777777" w:rsidTr="008D021C">
        <w:tc>
          <w:tcPr>
            <w:tcW w:w="525" w:type="dxa"/>
            <w:vAlign w:val="center"/>
          </w:tcPr>
          <w:p w14:paraId="133AD21B" w14:textId="77777777" w:rsidR="00107F45" w:rsidRPr="008204F5" w:rsidRDefault="00107F45" w:rsidP="008D021C">
            <w:pPr>
              <w:rPr>
                <w:rFonts w:eastAsia="Arial"/>
                <w:lang w:eastAsia="ar-SA"/>
              </w:rPr>
            </w:pPr>
          </w:p>
        </w:tc>
        <w:tc>
          <w:tcPr>
            <w:tcW w:w="7408" w:type="dxa"/>
            <w:vAlign w:val="center"/>
          </w:tcPr>
          <w:p w14:paraId="529B0816" w14:textId="77777777" w:rsidR="00107F45" w:rsidRPr="008204F5" w:rsidRDefault="00107F45" w:rsidP="008D021C">
            <w:pPr>
              <w:rPr>
                <w:lang w:eastAsia="x-none" w:bidi="en-US"/>
              </w:rPr>
            </w:pPr>
            <w:r w:rsidRPr="008204F5">
              <w:rPr>
                <w:lang w:eastAsia="x-none" w:bidi="en-US"/>
              </w:rPr>
              <w:t>-от ТК до ТК-1 диаметр труб 100 мм.</w:t>
            </w:r>
          </w:p>
        </w:tc>
        <w:tc>
          <w:tcPr>
            <w:tcW w:w="1108" w:type="dxa"/>
            <w:vAlign w:val="center"/>
          </w:tcPr>
          <w:p w14:paraId="20920943" w14:textId="77777777" w:rsidR="00107F45" w:rsidRPr="008204F5" w:rsidRDefault="00107F45" w:rsidP="008D021C">
            <w:r w:rsidRPr="008204F5">
              <w:t>м</w:t>
            </w:r>
          </w:p>
        </w:tc>
        <w:tc>
          <w:tcPr>
            <w:tcW w:w="1160" w:type="dxa"/>
            <w:vAlign w:val="center"/>
          </w:tcPr>
          <w:p w14:paraId="1D7A1DF1" w14:textId="77777777" w:rsidR="00107F45" w:rsidRPr="008204F5" w:rsidRDefault="00107F45" w:rsidP="008D021C">
            <w:r w:rsidRPr="008204F5">
              <w:t>283</w:t>
            </w:r>
          </w:p>
        </w:tc>
        <w:tc>
          <w:tcPr>
            <w:tcW w:w="2221" w:type="dxa"/>
            <w:vAlign w:val="center"/>
          </w:tcPr>
          <w:p w14:paraId="70DB6EC7" w14:textId="77777777" w:rsidR="00107F45" w:rsidRPr="008204F5" w:rsidRDefault="00107F45" w:rsidP="008D021C">
            <w:r w:rsidRPr="008204F5">
              <w:t>2200,0</w:t>
            </w:r>
          </w:p>
        </w:tc>
        <w:tc>
          <w:tcPr>
            <w:tcW w:w="2598" w:type="dxa"/>
            <w:vMerge/>
            <w:vAlign w:val="center"/>
          </w:tcPr>
          <w:p w14:paraId="2D35CC65" w14:textId="77777777" w:rsidR="00107F45" w:rsidRPr="008204F5" w:rsidRDefault="00107F45" w:rsidP="008D021C"/>
        </w:tc>
      </w:tr>
      <w:tr w:rsidR="00107F45" w:rsidRPr="008204F5" w14:paraId="0BE17B2B" w14:textId="77777777" w:rsidTr="008D021C">
        <w:tc>
          <w:tcPr>
            <w:tcW w:w="525" w:type="dxa"/>
            <w:vAlign w:val="center"/>
          </w:tcPr>
          <w:p w14:paraId="02261DC7" w14:textId="77777777" w:rsidR="00107F45" w:rsidRPr="008204F5" w:rsidRDefault="00107F45" w:rsidP="008D021C">
            <w:pPr>
              <w:rPr>
                <w:rFonts w:eastAsia="Arial"/>
                <w:lang w:eastAsia="ar-SA"/>
              </w:rPr>
            </w:pPr>
          </w:p>
        </w:tc>
        <w:tc>
          <w:tcPr>
            <w:tcW w:w="7408" w:type="dxa"/>
            <w:vAlign w:val="center"/>
          </w:tcPr>
          <w:p w14:paraId="0B511285" w14:textId="77777777" w:rsidR="00107F45" w:rsidRPr="008204F5" w:rsidRDefault="00107F45" w:rsidP="008D021C">
            <w:pPr>
              <w:rPr>
                <w:lang w:eastAsia="x-none" w:bidi="en-US"/>
              </w:rPr>
            </w:pPr>
            <w:r w:rsidRPr="008204F5">
              <w:rPr>
                <w:lang w:eastAsia="x-none" w:bidi="en-US"/>
              </w:rPr>
              <w:t>-от ТК-1 доТК-2 диаметр труб 100 мм.</w:t>
            </w:r>
          </w:p>
        </w:tc>
        <w:tc>
          <w:tcPr>
            <w:tcW w:w="1108" w:type="dxa"/>
            <w:vAlign w:val="center"/>
          </w:tcPr>
          <w:p w14:paraId="404026C6" w14:textId="77777777" w:rsidR="00107F45" w:rsidRPr="008204F5" w:rsidRDefault="00107F45" w:rsidP="008D021C">
            <w:r w:rsidRPr="008204F5">
              <w:t>м</w:t>
            </w:r>
          </w:p>
        </w:tc>
        <w:tc>
          <w:tcPr>
            <w:tcW w:w="1160" w:type="dxa"/>
            <w:vAlign w:val="center"/>
          </w:tcPr>
          <w:p w14:paraId="781C5C13" w14:textId="77777777" w:rsidR="00107F45" w:rsidRPr="008204F5" w:rsidRDefault="00107F45" w:rsidP="008D021C">
            <w:r w:rsidRPr="008204F5">
              <w:t>36</w:t>
            </w:r>
          </w:p>
        </w:tc>
        <w:tc>
          <w:tcPr>
            <w:tcW w:w="2221" w:type="dxa"/>
            <w:vAlign w:val="center"/>
          </w:tcPr>
          <w:p w14:paraId="730533DE" w14:textId="77777777" w:rsidR="00107F45" w:rsidRPr="008204F5" w:rsidRDefault="00107F45" w:rsidP="008D021C">
            <w:r w:rsidRPr="008204F5">
              <w:t>279,9</w:t>
            </w:r>
          </w:p>
        </w:tc>
        <w:tc>
          <w:tcPr>
            <w:tcW w:w="2598" w:type="dxa"/>
            <w:vMerge/>
            <w:vAlign w:val="center"/>
          </w:tcPr>
          <w:p w14:paraId="29A3CC4D" w14:textId="77777777" w:rsidR="00107F45" w:rsidRPr="008204F5" w:rsidRDefault="00107F45" w:rsidP="008D021C"/>
        </w:tc>
      </w:tr>
      <w:tr w:rsidR="00107F45" w:rsidRPr="008204F5" w14:paraId="7414F83C" w14:textId="77777777" w:rsidTr="008D021C">
        <w:tc>
          <w:tcPr>
            <w:tcW w:w="525" w:type="dxa"/>
            <w:vAlign w:val="center"/>
          </w:tcPr>
          <w:p w14:paraId="643EE840" w14:textId="77777777" w:rsidR="00107F45" w:rsidRPr="008204F5" w:rsidRDefault="00107F45" w:rsidP="008D021C">
            <w:pPr>
              <w:rPr>
                <w:rFonts w:eastAsia="Arial"/>
                <w:lang w:eastAsia="ar-SA"/>
              </w:rPr>
            </w:pPr>
          </w:p>
        </w:tc>
        <w:tc>
          <w:tcPr>
            <w:tcW w:w="7408" w:type="dxa"/>
            <w:vAlign w:val="center"/>
          </w:tcPr>
          <w:p w14:paraId="5C60D1F7" w14:textId="77777777" w:rsidR="00107F45" w:rsidRPr="008204F5" w:rsidRDefault="00107F45" w:rsidP="008D021C">
            <w:pPr>
              <w:rPr>
                <w:lang w:eastAsia="x-none" w:bidi="en-US"/>
              </w:rPr>
            </w:pPr>
            <w:r w:rsidRPr="008204F5">
              <w:rPr>
                <w:lang w:eastAsia="x-none" w:bidi="en-US"/>
              </w:rPr>
              <w:t>-от ТК-2 до ТК-3 диаметр труб 100 мм.</w:t>
            </w:r>
          </w:p>
        </w:tc>
        <w:tc>
          <w:tcPr>
            <w:tcW w:w="1108" w:type="dxa"/>
            <w:vAlign w:val="center"/>
          </w:tcPr>
          <w:p w14:paraId="0963CE18" w14:textId="77777777" w:rsidR="00107F45" w:rsidRPr="008204F5" w:rsidRDefault="00107F45" w:rsidP="008D021C">
            <w:r w:rsidRPr="008204F5">
              <w:t>м</w:t>
            </w:r>
          </w:p>
        </w:tc>
        <w:tc>
          <w:tcPr>
            <w:tcW w:w="1160" w:type="dxa"/>
            <w:vAlign w:val="center"/>
          </w:tcPr>
          <w:p w14:paraId="54E62EA2" w14:textId="77777777" w:rsidR="00107F45" w:rsidRPr="008204F5" w:rsidRDefault="00107F45" w:rsidP="008D021C">
            <w:r w:rsidRPr="008204F5">
              <w:t>64</w:t>
            </w:r>
          </w:p>
        </w:tc>
        <w:tc>
          <w:tcPr>
            <w:tcW w:w="2221" w:type="dxa"/>
            <w:vAlign w:val="center"/>
          </w:tcPr>
          <w:p w14:paraId="1D97D45F" w14:textId="77777777" w:rsidR="00107F45" w:rsidRPr="008204F5" w:rsidRDefault="00107F45" w:rsidP="008D021C">
            <w:r w:rsidRPr="008204F5">
              <w:t>497,6</w:t>
            </w:r>
          </w:p>
        </w:tc>
        <w:tc>
          <w:tcPr>
            <w:tcW w:w="2598" w:type="dxa"/>
            <w:vMerge/>
            <w:vAlign w:val="center"/>
          </w:tcPr>
          <w:p w14:paraId="64BAF9FB" w14:textId="77777777" w:rsidR="00107F45" w:rsidRPr="008204F5" w:rsidRDefault="00107F45" w:rsidP="008D021C"/>
        </w:tc>
      </w:tr>
      <w:tr w:rsidR="00107F45" w:rsidRPr="008204F5" w14:paraId="60DEC145" w14:textId="77777777" w:rsidTr="008D021C">
        <w:tc>
          <w:tcPr>
            <w:tcW w:w="525" w:type="dxa"/>
            <w:vAlign w:val="center"/>
          </w:tcPr>
          <w:p w14:paraId="6383FEC5" w14:textId="77777777" w:rsidR="00107F45" w:rsidRPr="008204F5" w:rsidRDefault="00107F45" w:rsidP="008D021C">
            <w:pPr>
              <w:rPr>
                <w:rFonts w:eastAsia="Arial"/>
                <w:lang w:eastAsia="ar-SA"/>
              </w:rPr>
            </w:pPr>
          </w:p>
        </w:tc>
        <w:tc>
          <w:tcPr>
            <w:tcW w:w="7408" w:type="dxa"/>
            <w:vAlign w:val="center"/>
          </w:tcPr>
          <w:p w14:paraId="59D1B7D6" w14:textId="77777777" w:rsidR="00107F45" w:rsidRPr="008204F5" w:rsidRDefault="00107F45" w:rsidP="008D021C">
            <w:pPr>
              <w:rPr>
                <w:lang w:eastAsia="x-none" w:bidi="en-US"/>
              </w:rPr>
            </w:pPr>
            <w:r w:rsidRPr="008204F5">
              <w:rPr>
                <w:lang w:eastAsia="x-none" w:bidi="en-US"/>
              </w:rPr>
              <w:t>-от Т1 до ТК-4  диаметр труб 100 мм.</w:t>
            </w:r>
          </w:p>
        </w:tc>
        <w:tc>
          <w:tcPr>
            <w:tcW w:w="1108" w:type="dxa"/>
            <w:vAlign w:val="center"/>
          </w:tcPr>
          <w:p w14:paraId="5D8678A3" w14:textId="77777777" w:rsidR="00107F45" w:rsidRPr="008204F5" w:rsidRDefault="00107F45" w:rsidP="008D021C">
            <w:r w:rsidRPr="008204F5">
              <w:t>м</w:t>
            </w:r>
          </w:p>
        </w:tc>
        <w:tc>
          <w:tcPr>
            <w:tcW w:w="1160" w:type="dxa"/>
            <w:vAlign w:val="center"/>
          </w:tcPr>
          <w:p w14:paraId="0ACEF4A3" w14:textId="77777777" w:rsidR="00107F45" w:rsidRPr="008204F5" w:rsidRDefault="00107F45" w:rsidP="008D021C">
            <w:r w:rsidRPr="008204F5">
              <w:t>71</w:t>
            </w:r>
          </w:p>
        </w:tc>
        <w:tc>
          <w:tcPr>
            <w:tcW w:w="2221" w:type="dxa"/>
            <w:vAlign w:val="center"/>
          </w:tcPr>
          <w:p w14:paraId="408BC883" w14:textId="77777777" w:rsidR="00107F45" w:rsidRPr="008204F5" w:rsidRDefault="00107F45" w:rsidP="008D021C">
            <w:r w:rsidRPr="008204F5">
              <w:t>552,1</w:t>
            </w:r>
          </w:p>
        </w:tc>
        <w:tc>
          <w:tcPr>
            <w:tcW w:w="2598" w:type="dxa"/>
            <w:vMerge/>
            <w:vAlign w:val="center"/>
          </w:tcPr>
          <w:p w14:paraId="4D982560" w14:textId="77777777" w:rsidR="00107F45" w:rsidRPr="008204F5" w:rsidRDefault="00107F45" w:rsidP="008D021C"/>
        </w:tc>
      </w:tr>
      <w:tr w:rsidR="00107F45" w:rsidRPr="008204F5" w14:paraId="354B3380" w14:textId="77777777" w:rsidTr="008D021C">
        <w:tc>
          <w:tcPr>
            <w:tcW w:w="525" w:type="dxa"/>
            <w:vAlign w:val="center"/>
          </w:tcPr>
          <w:p w14:paraId="5CA95566" w14:textId="77777777" w:rsidR="00107F45" w:rsidRPr="008204F5" w:rsidRDefault="00107F45" w:rsidP="008D021C">
            <w:pPr>
              <w:rPr>
                <w:rFonts w:eastAsia="Arial"/>
                <w:lang w:eastAsia="ar-SA"/>
              </w:rPr>
            </w:pPr>
          </w:p>
        </w:tc>
        <w:tc>
          <w:tcPr>
            <w:tcW w:w="7408" w:type="dxa"/>
            <w:vAlign w:val="center"/>
          </w:tcPr>
          <w:p w14:paraId="673E0205" w14:textId="77777777" w:rsidR="00107F45" w:rsidRPr="008204F5" w:rsidRDefault="00107F45" w:rsidP="008D021C">
            <w:pPr>
              <w:rPr>
                <w:lang w:eastAsia="x-none" w:bidi="en-US"/>
              </w:rPr>
            </w:pPr>
            <w:r w:rsidRPr="008204F5">
              <w:rPr>
                <w:lang w:eastAsia="x-none" w:bidi="en-US"/>
              </w:rPr>
              <w:t>-от ТК-4 до здания школы  диаметр труб 100 мм.</w:t>
            </w:r>
          </w:p>
        </w:tc>
        <w:tc>
          <w:tcPr>
            <w:tcW w:w="1108" w:type="dxa"/>
            <w:vAlign w:val="center"/>
          </w:tcPr>
          <w:p w14:paraId="50E05D18" w14:textId="77777777" w:rsidR="00107F45" w:rsidRPr="008204F5" w:rsidRDefault="00107F45" w:rsidP="008D021C">
            <w:r w:rsidRPr="008204F5">
              <w:t>м</w:t>
            </w:r>
          </w:p>
        </w:tc>
        <w:tc>
          <w:tcPr>
            <w:tcW w:w="1160" w:type="dxa"/>
            <w:vAlign w:val="center"/>
          </w:tcPr>
          <w:p w14:paraId="4A605568" w14:textId="77777777" w:rsidR="00107F45" w:rsidRPr="008204F5" w:rsidRDefault="00107F45" w:rsidP="008D021C">
            <w:r w:rsidRPr="008204F5">
              <w:t>12</w:t>
            </w:r>
          </w:p>
        </w:tc>
        <w:tc>
          <w:tcPr>
            <w:tcW w:w="2221" w:type="dxa"/>
            <w:vAlign w:val="center"/>
          </w:tcPr>
          <w:p w14:paraId="6CB96200" w14:textId="77777777" w:rsidR="00107F45" w:rsidRPr="008204F5" w:rsidRDefault="00107F45" w:rsidP="008D021C">
            <w:r w:rsidRPr="008204F5">
              <w:t>93,3</w:t>
            </w:r>
          </w:p>
        </w:tc>
        <w:tc>
          <w:tcPr>
            <w:tcW w:w="2598" w:type="dxa"/>
            <w:vMerge/>
            <w:vAlign w:val="center"/>
          </w:tcPr>
          <w:p w14:paraId="1EF1976F" w14:textId="77777777" w:rsidR="00107F45" w:rsidRPr="008204F5" w:rsidRDefault="00107F45" w:rsidP="008D021C"/>
        </w:tc>
      </w:tr>
      <w:tr w:rsidR="00107F45" w:rsidRPr="008204F5" w14:paraId="36DEC274" w14:textId="77777777" w:rsidTr="008D021C">
        <w:tc>
          <w:tcPr>
            <w:tcW w:w="525" w:type="dxa"/>
            <w:vAlign w:val="center"/>
          </w:tcPr>
          <w:p w14:paraId="2103757E" w14:textId="77777777" w:rsidR="00107F45" w:rsidRPr="008204F5" w:rsidRDefault="00107F45" w:rsidP="008D021C">
            <w:pPr>
              <w:rPr>
                <w:rFonts w:eastAsia="Arial"/>
                <w:lang w:eastAsia="ar-SA"/>
              </w:rPr>
            </w:pPr>
          </w:p>
        </w:tc>
        <w:tc>
          <w:tcPr>
            <w:tcW w:w="7408" w:type="dxa"/>
            <w:vAlign w:val="center"/>
          </w:tcPr>
          <w:p w14:paraId="1CBF1AE6" w14:textId="77777777" w:rsidR="00107F45" w:rsidRPr="008204F5" w:rsidRDefault="00107F45" w:rsidP="008D021C">
            <w:pPr>
              <w:rPr>
                <w:lang w:eastAsia="x-none" w:bidi="en-US"/>
              </w:rPr>
            </w:pPr>
            <w:r w:rsidRPr="008204F5">
              <w:rPr>
                <w:lang w:eastAsia="x-none" w:bidi="en-US"/>
              </w:rPr>
              <w:t>-от ТК-4 до здания О.Б.Ж. диаметр труб 100 мм.</w:t>
            </w:r>
          </w:p>
        </w:tc>
        <w:tc>
          <w:tcPr>
            <w:tcW w:w="1108" w:type="dxa"/>
            <w:vAlign w:val="center"/>
          </w:tcPr>
          <w:p w14:paraId="6A779EE7" w14:textId="77777777" w:rsidR="00107F45" w:rsidRPr="008204F5" w:rsidRDefault="00107F45" w:rsidP="008D021C">
            <w:r w:rsidRPr="008204F5">
              <w:t>м</w:t>
            </w:r>
          </w:p>
        </w:tc>
        <w:tc>
          <w:tcPr>
            <w:tcW w:w="1160" w:type="dxa"/>
            <w:vAlign w:val="center"/>
          </w:tcPr>
          <w:p w14:paraId="0A17EA59" w14:textId="77777777" w:rsidR="00107F45" w:rsidRPr="008204F5" w:rsidRDefault="00107F45" w:rsidP="008D021C">
            <w:r w:rsidRPr="008204F5">
              <w:t>20</w:t>
            </w:r>
          </w:p>
        </w:tc>
        <w:tc>
          <w:tcPr>
            <w:tcW w:w="2221" w:type="dxa"/>
            <w:vAlign w:val="center"/>
          </w:tcPr>
          <w:p w14:paraId="5286176C" w14:textId="77777777" w:rsidR="00107F45" w:rsidRPr="008204F5" w:rsidRDefault="00107F45" w:rsidP="008D021C">
            <w:r w:rsidRPr="008204F5">
              <w:t>155,5</w:t>
            </w:r>
          </w:p>
        </w:tc>
        <w:tc>
          <w:tcPr>
            <w:tcW w:w="2598" w:type="dxa"/>
            <w:vMerge/>
            <w:vAlign w:val="center"/>
          </w:tcPr>
          <w:p w14:paraId="7D3D61D2" w14:textId="77777777" w:rsidR="00107F45" w:rsidRPr="008204F5" w:rsidRDefault="00107F45" w:rsidP="008D021C"/>
        </w:tc>
      </w:tr>
      <w:tr w:rsidR="00107F45" w:rsidRPr="008204F5" w14:paraId="3ACECE97" w14:textId="77777777" w:rsidTr="008D021C">
        <w:tc>
          <w:tcPr>
            <w:tcW w:w="525" w:type="dxa"/>
            <w:vAlign w:val="center"/>
          </w:tcPr>
          <w:p w14:paraId="1AD6BE13" w14:textId="77777777" w:rsidR="00107F45" w:rsidRPr="008204F5" w:rsidRDefault="00107F45" w:rsidP="008D021C">
            <w:pPr>
              <w:rPr>
                <w:rFonts w:eastAsia="Arial"/>
                <w:lang w:eastAsia="ar-SA"/>
              </w:rPr>
            </w:pPr>
          </w:p>
        </w:tc>
        <w:tc>
          <w:tcPr>
            <w:tcW w:w="7408" w:type="dxa"/>
            <w:vAlign w:val="center"/>
          </w:tcPr>
          <w:p w14:paraId="3B46A1E4" w14:textId="77777777" w:rsidR="00107F45" w:rsidRPr="008204F5" w:rsidRDefault="00107F45" w:rsidP="008D021C">
            <w:pPr>
              <w:rPr>
                <w:lang w:eastAsia="x-none" w:bidi="en-US"/>
              </w:rPr>
            </w:pPr>
            <w:r w:rsidRPr="008204F5">
              <w:rPr>
                <w:lang w:eastAsia="x-none" w:bidi="en-US"/>
              </w:rPr>
              <w:t>-от ТК-4 до ТК-5 диаметр труб 100 мм.</w:t>
            </w:r>
          </w:p>
        </w:tc>
        <w:tc>
          <w:tcPr>
            <w:tcW w:w="1108" w:type="dxa"/>
            <w:vAlign w:val="center"/>
          </w:tcPr>
          <w:p w14:paraId="1FBD6A24" w14:textId="77777777" w:rsidR="00107F45" w:rsidRPr="008204F5" w:rsidRDefault="00107F45" w:rsidP="008D021C">
            <w:r w:rsidRPr="008204F5">
              <w:t>м</w:t>
            </w:r>
          </w:p>
        </w:tc>
        <w:tc>
          <w:tcPr>
            <w:tcW w:w="1160" w:type="dxa"/>
            <w:vAlign w:val="center"/>
          </w:tcPr>
          <w:p w14:paraId="409DB767" w14:textId="77777777" w:rsidR="00107F45" w:rsidRPr="008204F5" w:rsidRDefault="00107F45" w:rsidP="008D021C">
            <w:r w:rsidRPr="008204F5">
              <w:t>27</w:t>
            </w:r>
          </w:p>
        </w:tc>
        <w:tc>
          <w:tcPr>
            <w:tcW w:w="2221" w:type="dxa"/>
            <w:vAlign w:val="center"/>
          </w:tcPr>
          <w:p w14:paraId="7D91B977" w14:textId="77777777" w:rsidR="00107F45" w:rsidRPr="008204F5" w:rsidRDefault="00107F45" w:rsidP="008D021C">
            <w:r w:rsidRPr="008204F5">
              <w:t>209,9</w:t>
            </w:r>
          </w:p>
        </w:tc>
        <w:tc>
          <w:tcPr>
            <w:tcW w:w="2598" w:type="dxa"/>
            <w:vMerge/>
            <w:vAlign w:val="center"/>
          </w:tcPr>
          <w:p w14:paraId="5A84FC45" w14:textId="77777777" w:rsidR="00107F45" w:rsidRPr="008204F5" w:rsidRDefault="00107F45" w:rsidP="008D021C"/>
        </w:tc>
      </w:tr>
      <w:tr w:rsidR="00107F45" w:rsidRPr="008204F5" w14:paraId="47A4AE4A" w14:textId="77777777" w:rsidTr="008D021C">
        <w:tc>
          <w:tcPr>
            <w:tcW w:w="525" w:type="dxa"/>
            <w:vAlign w:val="center"/>
          </w:tcPr>
          <w:p w14:paraId="2AD8436F" w14:textId="77777777" w:rsidR="00107F45" w:rsidRPr="008204F5" w:rsidRDefault="00107F45" w:rsidP="008D021C">
            <w:pPr>
              <w:rPr>
                <w:rFonts w:eastAsia="Arial"/>
                <w:lang w:eastAsia="ar-SA"/>
              </w:rPr>
            </w:pPr>
          </w:p>
        </w:tc>
        <w:tc>
          <w:tcPr>
            <w:tcW w:w="7408" w:type="dxa"/>
            <w:vAlign w:val="center"/>
          </w:tcPr>
          <w:p w14:paraId="459FC53A" w14:textId="77777777" w:rsidR="00107F45" w:rsidRPr="008204F5" w:rsidRDefault="00107F45" w:rsidP="008D021C">
            <w:pPr>
              <w:rPr>
                <w:lang w:eastAsia="x-none" w:bidi="en-US"/>
              </w:rPr>
            </w:pPr>
            <w:r w:rsidRPr="008204F5">
              <w:rPr>
                <w:lang w:eastAsia="x-none" w:bidi="en-US"/>
              </w:rPr>
              <w:t>-от ТК-5 до ТК-6  диаметр труб 100 мм.</w:t>
            </w:r>
          </w:p>
        </w:tc>
        <w:tc>
          <w:tcPr>
            <w:tcW w:w="1108" w:type="dxa"/>
            <w:vAlign w:val="center"/>
          </w:tcPr>
          <w:p w14:paraId="1D5E1BFD" w14:textId="77777777" w:rsidR="00107F45" w:rsidRPr="008204F5" w:rsidRDefault="00107F45" w:rsidP="008D021C">
            <w:r w:rsidRPr="008204F5">
              <w:t>м</w:t>
            </w:r>
          </w:p>
        </w:tc>
        <w:tc>
          <w:tcPr>
            <w:tcW w:w="1160" w:type="dxa"/>
            <w:vAlign w:val="center"/>
          </w:tcPr>
          <w:p w14:paraId="3E646B30" w14:textId="77777777" w:rsidR="00107F45" w:rsidRPr="008204F5" w:rsidRDefault="00107F45" w:rsidP="008D021C">
            <w:r w:rsidRPr="008204F5">
              <w:t>19</w:t>
            </w:r>
          </w:p>
        </w:tc>
        <w:tc>
          <w:tcPr>
            <w:tcW w:w="2221" w:type="dxa"/>
            <w:vAlign w:val="center"/>
          </w:tcPr>
          <w:p w14:paraId="2D70E5B5" w14:textId="77777777" w:rsidR="00107F45" w:rsidRPr="008204F5" w:rsidRDefault="00107F45" w:rsidP="008D021C">
            <w:r w:rsidRPr="008204F5">
              <w:t>174,7</w:t>
            </w:r>
          </w:p>
        </w:tc>
        <w:tc>
          <w:tcPr>
            <w:tcW w:w="2598" w:type="dxa"/>
            <w:vMerge/>
            <w:vAlign w:val="center"/>
          </w:tcPr>
          <w:p w14:paraId="5F291F5A" w14:textId="77777777" w:rsidR="00107F45" w:rsidRPr="008204F5" w:rsidRDefault="00107F45" w:rsidP="008D021C"/>
        </w:tc>
      </w:tr>
      <w:tr w:rsidR="00107F45" w:rsidRPr="008204F5" w14:paraId="73482857" w14:textId="77777777" w:rsidTr="008D021C">
        <w:tc>
          <w:tcPr>
            <w:tcW w:w="525" w:type="dxa"/>
            <w:vAlign w:val="center"/>
          </w:tcPr>
          <w:p w14:paraId="13BF2A9F" w14:textId="77777777" w:rsidR="00107F45" w:rsidRPr="008204F5" w:rsidRDefault="00107F45" w:rsidP="008D021C">
            <w:pPr>
              <w:rPr>
                <w:rFonts w:eastAsia="Arial"/>
                <w:lang w:eastAsia="ar-SA"/>
              </w:rPr>
            </w:pPr>
          </w:p>
        </w:tc>
        <w:tc>
          <w:tcPr>
            <w:tcW w:w="7408" w:type="dxa"/>
            <w:vAlign w:val="center"/>
          </w:tcPr>
          <w:p w14:paraId="27D2D228" w14:textId="77777777" w:rsidR="00107F45" w:rsidRPr="008204F5" w:rsidRDefault="00107F45" w:rsidP="008D021C">
            <w:r w:rsidRPr="008204F5">
              <w:t>-от ТК-6 до здания детского сада  диаметр труб 100 мм.</w:t>
            </w:r>
          </w:p>
        </w:tc>
        <w:tc>
          <w:tcPr>
            <w:tcW w:w="1108" w:type="dxa"/>
            <w:vAlign w:val="center"/>
          </w:tcPr>
          <w:p w14:paraId="5DD50B71" w14:textId="77777777" w:rsidR="00107F45" w:rsidRPr="008204F5" w:rsidRDefault="00107F45" w:rsidP="008D021C">
            <w:r w:rsidRPr="008204F5">
              <w:t>м</w:t>
            </w:r>
          </w:p>
        </w:tc>
        <w:tc>
          <w:tcPr>
            <w:tcW w:w="1160" w:type="dxa"/>
            <w:vAlign w:val="center"/>
          </w:tcPr>
          <w:p w14:paraId="5124CFC2" w14:textId="77777777" w:rsidR="00107F45" w:rsidRPr="008204F5" w:rsidRDefault="00107F45" w:rsidP="008D021C">
            <w:r w:rsidRPr="008204F5">
              <w:t>19</w:t>
            </w:r>
          </w:p>
        </w:tc>
        <w:tc>
          <w:tcPr>
            <w:tcW w:w="2221" w:type="dxa"/>
            <w:vAlign w:val="center"/>
          </w:tcPr>
          <w:p w14:paraId="0C4319ED" w14:textId="77777777" w:rsidR="00107F45" w:rsidRPr="008204F5" w:rsidRDefault="00107F45" w:rsidP="008D021C">
            <w:r w:rsidRPr="008204F5">
              <w:t>174,7</w:t>
            </w:r>
          </w:p>
        </w:tc>
        <w:tc>
          <w:tcPr>
            <w:tcW w:w="2598" w:type="dxa"/>
            <w:vMerge/>
            <w:vAlign w:val="center"/>
          </w:tcPr>
          <w:p w14:paraId="0546416A" w14:textId="77777777" w:rsidR="00107F45" w:rsidRPr="008204F5" w:rsidRDefault="00107F45" w:rsidP="008D021C"/>
        </w:tc>
      </w:tr>
      <w:tr w:rsidR="00107F45" w:rsidRPr="008204F5" w14:paraId="42C53F4B" w14:textId="77777777" w:rsidTr="008D021C">
        <w:tc>
          <w:tcPr>
            <w:tcW w:w="525" w:type="dxa"/>
            <w:vAlign w:val="center"/>
          </w:tcPr>
          <w:p w14:paraId="32409196" w14:textId="77777777" w:rsidR="00107F45" w:rsidRPr="008204F5" w:rsidRDefault="00107F45" w:rsidP="008D021C">
            <w:pPr>
              <w:rPr>
                <w:rFonts w:eastAsia="Arial"/>
                <w:lang w:eastAsia="ar-SA"/>
              </w:rPr>
            </w:pPr>
          </w:p>
        </w:tc>
        <w:tc>
          <w:tcPr>
            <w:tcW w:w="7408" w:type="dxa"/>
            <w:vAlign w:val="center"/>
          </w:tcPr>
          <w:p w14:paraId="721DE442" w14:textId="77777777" w:rsidR="00107F45" w:rsidRPr="008204F5" w:rsidRDefault="00107F45" w:rsidP="008D021C">
            <w:r w:rsidRPr="008204F5">
              <w:t>-от здания школы до здания гаража  диаметр труб 100 мм.</w:t>
            </w:r>
          </w:p>
        </w:tc>
        <w:tc>
          <w:tcPr>
            <w:tcW w:w="1108" w:type="dxa"/>
            <w:vAlign w:val="center"/>
          </w:tcPr>
          <w:p w14:paraId="7FCA9DBA" w14:textId="77777777" w:rsidR="00107F45" w:rsidRPr="008204F5" w:rsidRDefault="00107F45" w:rsidP="008D021C">
            <w:r w:rsidRPr="008204F5">
              <w:t>м</w:t>
            </w:r>
          </w:p>
        </w:tc>
        <w:tc>
          <w:tcPr>
            <w:tcW w:w="1160" w:type="dxa"/>
            <w:vAlign w:val="center"/>
          </w:tcPr>
          <w:p w14:paraId="1B11DC30" w14:textId="77777777" w:rsidR="00107F45" w:rsidRPr="008204F5" w:rsidRDefault="00107F45" w:rsidP="008D021C">
            <w:r w:rsidRPr="008204F5">
              <w:t>20</w:t>
            </w:r>
          </w:p>
        </w:tc>
        <w:tc>
          <w:tcPr>
            <w:tcW w:w="2221" w:type="dxa"/>
            <w:vAlign w:val="center"/>
          </w:tcPr>
          <w:p w14:paraId="1738DB68" w14:textId="77777777" w:rsidR="00107F45" w:rsidRPr="008204F5" w:rsidRDefault="00107F45" w:rsidP="008D021C">
            <w:r w:rsidRPr="008204F5">
              <w:t>155,5</w:t>
            </w:r>
          </w:p>
        </w:tc>
        <w:tc>
          <w:tcPr>
            <w:tcW w:w="2598" w:type="dxa"/>
            <w:vMerge/>
            <w:vAlign w:val="center"/>
          </w:tcPr>
          <w:p w14:paraId="7B45E092" w14:textId="77777777" w:rsidR="00107F45" w:rsidRPr="008204F5" w:rsidRDefault="00107F45" w:rsidP="008D021C"/>
        </w:tc>
      </w:tr>
      <w:tr w:rsidR="00107F45" w:rsidRPr="008204F5" w14:paraId="1BC0B985" w14:textId="77777777" w:rsidTr="008D021C">
        <w:tc>
          <w:tcPr>
            <w:tcW w:w="525" w:type="dxa"/>
            <w:vAlign w:val="center"/>
          </w:tcPr>
          <w:p w14:paraId="2419FCA2" w14:textId="77777777" w:rsidR="00107F45" w:rsidRPr="008204F5" w:rsidRDefault="00107F45" w:rsidP="008D021C">
            <w:pPr>
              <w:rPr>
                <w:rFonts w:eastAsia="Arial"/>
                <w:lang w:eastAsia="ar-SA"/>
              </w:rPr>
            </w:pPr>
          </w:p>
        </w:tc>
        <w:tc>
          <w:tcPr>
            <w:tcW w:w="7408" w:type="dxa"/>
            <w:vAlign w:val="center"/>
          </w:tcPr>
          <w:p w14:paraId="13FDAB45" w14:textId="77777777" w:rsidR="00107F45" w:rsidRPr="008204F5" w:rsidRDefault="00107F45" w:rsidP="008D021C">
            <w:r w:rsidRPr="008204F5">
              <w:t>Итого:</w:t>
            </w:r>
          </w:p>
        </w:tc>
        <w:tc>
          <w:tcPr>
            <w:tcW w:w="1108" w:type="dxa"/>
            <w:vAlign w:val="center"/>
          </w:tcPr>
          <w:p w14:paraId="05A0366F" w14:textId="77777777" w:rsidR="00107F45" w:rsidRPr="008204F5" w:rsidRDefault="00107F45" w:rsidP="008D021C"/>
        </w:tc>
        <w:tc>
          <w:tcPr>
            <w:tcW w:w="1160" w:type="dxa"/>
            <w:vAlign w:val="center"/>
          </w:tcPr>
          <w:p w14:paraId="6E54F4EC" w14:textId="77777777" w:rsidR="00107F45" w:rsidRPr="008204F5" w:rsidRDefault="00107F45" w:rsidP="008D021C"/>
        </w:tc>
        <w:tc>
          <w:tcPr>
            <w:tcW w:w="2221" w:type="dxa"/>
            <w:vAlign w:val="center"/>
          </w:tcPr>
          <w:p w14:paraId="4C44EF34" w14:textId="77777777" w:rsidR="00107F45" w:rsidRPr="008204F5" w:rsidRDefault="00107F45" w:rsidP="008D021C">
            <w:r w:rsidRPr="008204F5">
              <w:t>5908,2</w:t>
            </w:r>
          </w:p>
        </w:tc>
        <w:tc>
          <w:tcPr>
            <w:tcW w:w="2598" w:type="dxa"/>
            <w:vMerge/>
            <w:vAlign w:val="center"/>
          </w:tcPr>
          <w:p w14:paraId="0B998645" w14:textId="77777777" w:rsidR="00107F45" w:rsidRPr="008204F5" w:rsidRDefault="00107F45" w:rsidP="008D021C"/>
        </w:tc>
      </w:tr>
      <w:tr w:rsidR="00107F45" w:rsidRPr="008204F5" w14:paraId="07F5D4FB" w14:textId="77777777" w:rsidTr="008D021C">
        <w:tc>
          <w:tcPr>
            <w:tcW w:w="525" w:type="dxa"/>
            <w:vAlign w:val="center"/>
          </w:tcPr>
          <w:p w14:paraId="4B99DC7C" w14:textId="77777777" w:rsidR="00107F45" w:rsidRPr="008204F5" w:rsidRDefault="00107F45" w:rsidP="008D021C">
            <w:pPr>
              <w:rPr>
                <w:rFonts w:eastAsia="Arial"/>
                <w:lang w:eastAsia="ar-SA"/>
              </w:rPr>
            </w:pPr>
            <w:r w:rsidRPr="008204F5">
              <w:rPr>
                <w:rFonts w:eastAsia="Arial"/>
                <w:lang w:eastAsia="ar-SA"/>
              </w:rPr>
              <w:t>2</w:t>
            </w:r>
          </w:p>
        </w:tc>
        <w:tc>
          <w:tcPr>
            <w:tcW w:w="14495" w:type="dxa"/>
            <w:gridSpan w:val="5"/>
            <w:vAlign w:val="center"/>
          </w:tcPr>
          <w:p w14:paraId="3A8E80F4" w14:textId="2289EEF1" w:rsidR="00107F45" w:rsidRPr="008204F5" w:rsidRDefault="00107F45" w:rsidP="00107F45">
            <w:pPr>
              <w:jc w:val="center"/>
            </w:pPr>
            <w:r w:rsidRPr="008204F5">
              <w:t>Замена котельного оборудования:</w:t>
            </w:r>
          </w:p>
        </w:tc>
      </w:tr>
      <w:tr w:rsidR="00107F45" w:rsidRPr="008204F5" w14:paraId="18340416" w14:textId="77777777" w:rsidTr="008D021C">
        <w:tc>
          <w:tcPr>
            <w:tcW w:w="525" w:type="dxa"/>
            <w:vAlign w:val="center"/>
          </w:tcPr>
          <w:p w14:paraId="7CF84778" w14:textId="77777777" w:rsidR="00107F45" w:rsidRPr="008204F5" w:rsidRDefault="00107F45" w:rsidP="008D021C">
            <w:pPr>
              <w:rPr>
                <w:rFonts w:eastAsia="Arial"/>
                <w:lang w:eastAsia="ar-SA"/>
              </w:rPr>
            </w:pPr>
          </w:p>
        </w:tc>
        <w:tc>
          <w:tcPr>
            <w:tcW w:w="7408" w:type="dxa"/>
            <w:vAlign w:val="center"/>
          </w:tcPr>
          <w:p w14:paraId="5BDABFD4" w14:textId="77777777" w:rsidR="00107F45" w:rsidRPr="008204F5" w:rsidRDefault="00107F45" w:rsidP="008D021C">
            <w:r w:rsidRPr="008204F5">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1FDFDF5" w14:textId="77777777" w:rsidR="00107F45" w:rsidRPr="008204F5" w:rsidRDefault="00107F45" w:rsidP="008D021C">
            <w:r w:rsidRPr="008204F5">
              <w:t>Шт.</w:t>
            </w:r>
          </w:p>
        </w:tc>
        <w:tc>
          <w:tcPr>
            <w:tcW w:w="1160" w:type="dxa"/>
            <w:vAlign w:val="center"/>
          </w:tcPr>
          <w:p w14:paraId="380486F5" w14:textId="77777777" w:rsidR="00107F45" w:rsidRPr="008204F5" w:rsidRDefault="00107F45" w:rsidP="008D021C">
            <w:r w:rsidRPr="008204F5">
              <w:t>1</w:t>
            </w:r>
          </w:p>
        </w:tc>
        <w:tc>
          <w:tcPr>
            <w:tcW w:w="2221" w:type="dxa"/>
          </w:tcPr>
          <w:p w14:paraId="20BA2EA9" w14:textId="77777777" w:rsidR="00107F45" w:rsidRPr="008204F5" w:rsidRDefault="00107F45" w:rsidP="008D021C">
            <w:r w:rsidRPr="008204F5">
              <w:t>988,0</w:t>
            </w:r>
          </w:p>
        </w:tc>
        <w:tc>
          <w:tcPr>
            <w:tcW w:w="2598" w:type="dxa"/>
          </w:tcPr>
          <w:p w14:paraId="219CD214" w14:textId="77777777" w:rsidR="00107F45" w:rsidRPr="008204F5" w:rsidRDefault="00107F45" w:rsidP="008D021C">
            <w:r w:rsidRPr="008204F5">
              <w:t>2026</w:t>
            </w:r>
          </w:p>
        </w:tc>
      </w:tr>
      <w:tr w:rsidR="00107F45" w:rsidRPr="008204F5" w14:paraId="6A32BD74" w14:textId="77777777" w:rsidTr="008D021C">
        <w:tc>
          <w:tcPr>
            <w:tcW w:w="525" w:type="dxa"/>
            <w:vAlign w:val="center"/>
          </w:tcPr>
          <w:p w14:paraId="1E8D8A06" w14:textId="77777777" w:rsidR="00107F45" w:rsidRPr="008204F5" w:rsidRDefault="00107F45" w:rsidP="008D021C">
            <w:pPr>
              <w:rPr>
                <w:rFonts w:eastAsia="Arial"/>
                <w:lang w:eastAsia="ar-SA"/>
              </w:rPr>
            </w:pPr>
          </w:p>
        </w:tc>
        <w:tc>
          <w:tcPr>
            <w:tcW w:w="7408" w:type="dxa"/>
            <w:vAlign w:val="center"/>
          </w:tcPr>
          <w:p w14:paraId="36F4CD57" w14:textId="77777777" w:rsidR="00107F45" w:rsidRPr="008204F5" w:rsidRDefault="00107F45" w:rsidP="008D021C">
            <w:r w:rsidRPr="008204F5">
              <w:t>Котел водогрейный стальной КВм-0,8 с механической топкой (шурующая планка, привод ПШ, дутьевой вентилятор ВЦ 14-46)</w:t>
            </w:r>
          </w:p>
        </w:tc>
        <w:tc>
          <w:tcPr>
            <w:tcW w:w="1108" w:type="dxa"/>
          </w:tcPr>
          <w:p w14:paraId="68764F2E" w14:textId="77777777" w:rsidR="00107F45" w:rsidRPr="008204F5" w:rsidRDefault="00107F45" w:rsidP="008D021C">
            <w:r w:rsidRPr="008204F5">
              <w:t>Шт.</w:t>
            </w:r>
          </w:p>
        </w:tc>
        <w:tc>
          <w:tcPr>
            <w:tcW w:w="1160" w:type="dxa"/>
          </w:tcPr>
          <w:p w14:paraId="1DC889FB" w14:textId="77777777" w:rsidR="00107F45" w:rsidRPr="008204F5" w:rsidRDefault="00107F45" w:rsidP="008D021C">
            <w:r w:rsidRPr="008204F5">
              <w:t>1</w:t>
            </w:r>
          </w:p>
        </w:tc>
        <w:tc>
          <w:tcPr>
            <w:tcW w:w="2221" w:type="dxa"/>
          </w:tcPr>
          <w:p w14:paraId="316215BC" w14:textId="77777777" w:rsidR="00107F45" w:rsidRPr="008204F5" w:rsidRDefault="00107F45" w:rsidP="008D021C">
            <w:r w:rsidRPr="008204F5">
              <w:t>988,0</w:t>
            </w:r>
          </w:p>
        </w:tc>
        <w:tc>
          <w:tcPr>
            <w:tcW w:w="2598" w:type="dxa"/>
          </w:tcPr>
          <w:p w14:paraId="1AE8A5F1" w14:textId="77777777" w:rsidR="00107F45" w:rsidRPr="008204F5" w:rsidRDefault="00107F45" w:rsidP="008D021C">
            <w:r w:rsidRPr="008204F5">
              <w:t>2024</w:t>
            </w:r>
          </w:p>
        </w:tc>
      </w:tr>
      <w:tr w:rsidR="00107F45" w:rsidRPr="008204F5" w14:paraId="79BE0CAB" w14:textId="77777777" w:rsidTr="008D021C">
        <w:tc>
          <w:tcPr>
            <w:tcW w:w="525" w:type="dxa"/>
            <w:vAlign w:val="center"/>
          </w:tcPr>
          <w:p w14:paraId="379B001B" w14:textId="77777777" w:rsidR="00107F45" w:rsidRPr="008204F5" w:rsidRDefault="00107F45" w:rsidP="008D021C">
            <w:pPr>
              <w:rPr>
                <w:rFonts w:eastAsia="Arial"/>
                <w:lang w:eastAsia="ar-SA"/>
              </w:rPr>
            </w:pPr>
          </w:p>
        </w:tc>
        <w:tc>
          <w:tcPr>
            <w:tcW w:w="7408" w:type="dxa"/>
            <w:vAlign w:val="center"/>
          </w:tcPr>
          <w:p w14:paraId="505FD40A" w14:textId="77777777" w:rsidR="00107F45" w:rsidRPr="008204F5" w:rsidRDefault="00107F45" w:rsidP="008D021C">
            <w:r w:rsidRPr="008204F5">
              <w:t>Насос сетевой к80-65-160</w:t>
            </w:r>
          </w:p>
        </w:tc>
        <w:tc>
          <w:tcPr>
            <w:tcW w:w="1108" w:type="dxa"/>
          </w:tcPr>
          <w:p w14:paraId="0756615F" w14:textId="77777777" w:rsidR="00107F45" w:rsidRPr="008204F5" w:rsidRDefault="00107F45" w:rsidP="008D021C">
            <w:r w:rsidRPr="008204F5">
              <w:t>Шт.</w:t>
            </w:r>
          </w:p>
        </w:tc>
        <w:tc>
          <w:tcPr>
            <w:tcW w:w="1160" w:type="dxa"/>
          </w:tcPr>
          <w:p w14:paraId="17E235E8" w14:textId="77777777" w:rsidR="00107F45" w:rsidRPr="008204F5" w:rsidRDefault="00107F45" w:rsidP="008D021C">
            <w:r w:rsidRPr="008204F5">
              <w:t>1</w:t>
            </w:r>
          </w:p>
        </w:tc>
        <w:tc>
          <w:tcPr>
            <w:tcW w:w="2221" w:type="dxa"/>
          </w:tcPr>
          <w:p w14:paraId="5C3AC831" w14:textId="77777777" w:rsidR="00107F45" w:rsidRPr="008204F5" w:rsidRDefault="00107F45" w:rsidP="008D021C">
            <w:r w:rsidRPr="008204F5">
              <w:t>45,9</w:t>
            </w:r>
          </w:p>
        </w:tc>
        <w:tc>
          <w:tcPr>
            <w:tcW w:w="2598" w:type="dxa"/>
          </w:tcPr>
          <w:p w14:paraId="561EE182" w14:textId="77777777" w:rsidR="00107F45" w:rsidRPr="008204F5" w:rsidRDefault="00107F45" w:rsidP="008D021C">
            <w:r w:rsidRPr="008204F5">
              <w:t>2025</w:t>
            </w:r>
          </w:p>
        </w:tc>
      </w:tr>
      <w:tr w:rsidR="00107F45" w:rsidRPr="008204F5" w14:paraId="2245350B" w14:textId="77777777" w:rsidTr="008D021C">
        <w:tc>
          <w:tcPr>
            <w:tcW w:w="525" w:type="dxa"/>
            <w:vAlign w:val="center"/>
          </w:tcPr>
          <w:p w14:paraId="0AF8F12A" w14:textId="77777777" w:rsidR="00107F45" w:rsidRPr="008204F5" w:rsidRDefault="00107F45" w:rsidP="008D021C">
            <w:pPr>
              <w:rPr>
                <w:rFonts w:eastAsia="Arial"/>
                <w:lang w:eastAsia="ar-SA"/>
              </w:rPr>
            </w:pPr>
          </w:p>
        </w:tc>
        <w:tc>
          <w:tcPr>
            <w:tcW w:w="7408" w:type="dxa"/>
            <w:vAlign w:val="center"/>
          </w:tcPr>
          <w:p w14:paraId="0B48813F" w14:textId="77777777" w:rsidR="00107F45" w:rsidRPr="008204F5" w:rsidRDefault="00107F45" w:rsidP="008D021C">
            <w:r w:rsidRPr="008204F5">
              <w:t>Насос сетевой к100-65-200а</w:t>
            </w:r>
          </w:p>
        </w:tc>
        <w:tc>
          <w:tcPr>
            <w:tcW w:w="1108" w:type="dxa"/>
          </w:tcPr>
          <w:p w14:paraId="77930F12" w14:textId="77777777" w:rsidR="00107F45" w:rsidRPr="008204F5" w:rsidRDefault="00107F45" w:rsidP="008D021C">
            <w:r w:rsidRPr="008204F5">
              <w:t>Шт.</w:t>
            </w:r>
          </w:p>
        </w:tc>
        <w:tc>
          <w:tcPr>
            <w:tcW w:w="1160" w:type="dxa"/>
          </w:tcPr>
          <w:p w14:paraId="5FB626CA" w14:textId="77777777" w:rsidR="00107F45" w:rsidRPr="008204F5" w:rsidRDefault="00107F45" w:rsidP="008D021C">
            <w:r w:rsidRPr="008204F5">
              <w:t>1</w:t>
            </w:r>
          </w:p>
        </w:tc>
        <w:tc>
          <w:tcPr>
            <w:tcW w:w="2221" w:type="dxa"/>
          </w:tcPr>
          <w:p w14:paraId="69FAF9F5" w14:textId="77777777" w:rsidR="00107F45" w:rsidRPr="008204F5" w:rsidRDefault="00107F45" w:rsidP="008D021C">
            <w:r w:rsidRPr="008204F5">
              <w:t>99,4</w:t>
            </w:r>
          </w:p>
        </w:tc>
        <w:tc>
          <w:tcPr>
            <w:tcW w:w="2598" w:type="dxa"/>
          </w:tcPr>
          <w:p w14:paraId="5C541F64" w14:textId="77777777" w:rsidR="00107F45" w:rsidRPr="008204F5" w:rsidRDefault="00107F45" w:rsidP="008D021C">
            <w:r w:rsidRPr="008204F5">
              <w:t>2025</w:t>
            </w:r>
          </w:p>
        </w:tc>
      </w:tr>
      <w:tr w:rsidR="00107F45" w:rsidRPr="008204F5" w14:paraId="07A6CA55" w14:textId="77777777" w:rsidTr="008D021C">
        <w:tc>
          <w:tcPr>
            <w:tcW w:w="525" w:type="dxa"/>
            <w:vAlign w:val="center"/>
          </w:tcPr>
          <w:p w14:paraId="5410A82F" w14:textId="77777777" w:rsidR="00107F45" w:rsidRPr="008204F5" w:rsidRDefault="00107F45" w:rsidP="008D021C">
            <w:pPr>
              <w:rPr>
                <w:rFonts w:eastAsia="Arial"/>
                <w:lang w:eastAsia="ar-SA"/>
              </w:rPr>
            </w:pPr>
          </w:p>
        </w:tc>
        <w:tc>
          <w:tcPr>
            <w:tcW w:w="7408" w:type="dxa"/>
            <w:vAlign w:val="center"/>
          </w:tcPr>
          <w:p w14:paraId="1E10EDF7" w14:textId="77777777" w:rsidR="00107F45" w:rsidRPr="008204F5" w:rsidRDefault="00107F45" w:rsidP="008D021C">
            <w:r w:rsidRPr="008204F5">
              <w:t>Дымосос ДН 6,3</w:t>
            </w:r>
          </w:p>
        </w:tc>
        <w:tc>
          <w:tcPr>
            <w:tcW w:w="1108" w:type="dxa"/>
          </w:tcPr>
          <w:p w14:paraId="0A85DCDF" w14:textId="77777777" w:rsidR="00107F45" w:rsidRPr="008204F5" w:rsidRDefault="00107F45" w:rsidP="008D021C">
            <w:r w:rsidRPr="008204F5">
              <w:t>Шт.</w:t>
            </w:r>
          </w:p>
        </w:tc>
        <w:tc>
          <w:tcPr>
            <w:tcW w:w="1160" w:type="dxa"/>
          </w:tcPr>
          <w:p w14:paraId="4C771D12" w14:textId="77777777" w:rsidR="00107F45" w:rsidRPr="008204F5" w:rsidRDefault="00107F45" w:rsidP="008D021C">
            <w:r w:rsidRPr="008204F5">
              <w:t>1</w:t>
            </w:r>
          </w:p>
        </w:tc>
        <w:tc>
          <w:tcPr>
            <w:tcW w:w="2221" w:type="dxa"/>
          </w:tcPr>
          <w:p w14:paraId="10A30F03" w14:textId="77777777" w:rsidR="00107F45" w:rsidRPr="008204F5" w:rsidRDefault="00107F45" w:rsidP="008D021C">
            <w:r w:rsidRPr="008204F5">
              <w:t>107,9</w:t>
            </w:r>
          </w:p>
        </w:tc>
        <w:tc>
          <w:tcPr>
            <w:tcW w:w="2598" w:type="dxa"/>
          </w:tcPr>
          <w:p w14:paraId="5A83A6E7" w14:textId="77777777" w:rsidR="00107F45" w:rsidRPr="008204F5" w:rsidRDefault="00107F45" w:rsidP="008D021C">
            <w:r w:rsidRPr="008204F5">
              <w:t>2028</w:t>
            </w:r>
          </w:p>
        </w:tc>
      </w:tr>
      <w:tr w:rsidR="00107F45" w:rsidRPr="008204F5" w14:paraId="476178A1" w14:textId="77777777" w:rsidTr="008D021C">
        <w:tc>
          <w:tcPr>
            <w:tcW w:w="525" w:type="dxa"/>
            <w:vAlign w:val="center"/>
          </w:tcPr>
          <w:p w14:paraId="24ACCD43" w14:textId="77777777" w:rsidR="00107F45" w:rsidRPr="008204F5" w:rsidRDefault="00107F45" w:rsidP="008D021C">
            <w:pPr>
              <w:rPr>
                <w:rFonts w:eastAsia="Arial"/>
                <w:lang w:eastAsia="ar-SA"/>
              </w:rPr>
            </w:pPr>
          </w:p>
        </w:tc>
        <w:tc>
          <w:tcPr>
            <w:tcW w:w="7408" w:type="dxa"/>
            <w:vAlign w:val="center"/>
          </w:tcPr>
          <w:p w14:paraId="144B4787" w14:textId="77777777" w:rsidR="00107F45" w:rsidRPr="008204F5" w:rsidRDefault="00107F45" w:rsidP="008D021C">
            <w:r w:rsidRPr="008204F5">
              <w:t>Поддув АИР 112 МА6УЗ</w:t>
            </w:r>
          </w:p>
        </w:tc>
        <w:tc>
          <w:tcPr>
            <w:tcW w:w="1108" w:type="dxa"/>
          </w:tcPr>
          <w:p w14:paraId="2703C4C3" w14:textId="77777777" w:rsidR="00107F45" w:rsidRPr="008204F5" w:rsidRDefault="00107F45" w:rsidP="008D021C">
            <w:r w:rsidRPr="008204F5">
              <w:t>Шт.</w:t>
            </w:r>
          </w:p>
        </w:tc>
        <w:tc>
          <w:tcPr>
            <w:tcW w:w="1160" w:type="dxa"/>
          </w:tcPr>
          <w:p w14:paraId="56A02197" w14:textId="77777777" w:rsidR="00107F45" w:rsidRPr="008204F5" w:rsidRDefault="00107F45" w:rsidP="008D021C">
            <w:r w:rsidRPr="008204F5">
              <w:t>1</w:t>
            </w:r>
          </w:p>
        </w:tc>
        <w:tc>
          <w:tcPr>
            <w:tcW w:w="2221" w:type="dxa"/>
          </w:tcPr>
          <w:p w14:paraId="583572E6" w14:textId="77777777" w:rsidR="00107F45" w:rsidRPr="008204F5" w:rsidRDefault="00107F45" w:rsidP="008D021C">
            <w:r w:rsidRPr="008204F5">
              <w:t>25,1</w:t>
            </w:r>
          </w:p>
        </w:tc>
        <w:tc>
          <w:tcPr>
            <w:tcW w:w="2598" w:type="dxa"/>
          </w:tcPr>
          <w:p w14:paraId="1585C19E" w14:textId="77777777" w:rsidR="00107F45" w:rsidRPr="008204F5" w:rsidRDefault="00107F45" w:rsidP="008D021C">
            <w:r w:rsidRPr="008204F5">
              <w:t>2030</w:t>
            </w:r>
          </w:p>
        </w:tc>
      </w:tr>
      <w:tr w:rsidR="00107F45" w:rsidRPr="008204F5" w14:paraId="106C5722" w14:textId="77777777" w:rsidTr="008D021C">
        <w:tc>
          <w:tcPr>
            <w:tcW w:w="525" w:type="dxa"/>
            <w:vAlign w:val="center"/>
          </w:tcPr>
          <w:p w14:paraId="015D951B" w14:textId="77777777" w:rsidR="00107F45" w:rsidRPr="008204F5" w:rsidRDefault="00107F45" w:rsidP="008D021C">
            <w:pPr>
              <w:rPr>
                <w:rFonts w:eastAsia="Arial"/>
                <w:lang w:eastAsia="ar-SA"/>
              </w:rPr>
            </w:pPr>
          </w:p>
        </w:tc>
        <w:tc>
          <w:tcPr>
            <w:tcW w:w="7408" w:type="dxa"/>
            <w:vAlign w:val="center"/>
          </w:tcPr>
          <w:p w14:paraId="7E2DCD66" w14:textId="77777777" w:rsidR="00107F45" w:rsidRPr="008204F5" w:rsidRDefault="00107F45" w:rsidP="008D021C">
            <w:r w:rsidRPr="008204F5">
              <w:t>Итого:</w:t>
            </w:r>
          </w:p>
        </w:tc>
        <w:tc>
          <w:tcPr>
            <w:tcW w:w="1108" w:type="dxa"/>
            <w:vAlign w:val="center"/>
          </w:tcPr>
          <w:p w14:paraId="3E2DC2C8" w14:textId="77777777" w:rsidR="00107F45" w:rsidRPr="008204F5" w:rsidRDefault="00107F45" w:rsidP="008D021C"/>
        </w:tc>
        <w:tc>
          <w:tcPr>
            <w:tcW w:w="1160" w:type="dxa"/>
            <w:vAlign w:val="center"/>
          </w:tcPr>
          <w:p w14:paraId="7C965A47" w14:textId="77777777" w:rsidR="00107F45" w:rsidRPr="008204F5" w:rsidRDefault="00107F45" w:rsidP="008D021C"/>
        </w:tc>
        <w:tc>
          <w:tcPr>
            <w:tcW w:w="2221" w:type="dxa"/>
            <w:vAlign w:val="center"/>
          </w:tcPr>
          <w:p w14:paraId="2F125E04" w14:textId="77777777" w:rsidR="00107F45" w:rsidRPr="008204F5" w:rsidRDefault="00107F45" w:rsidP="008D021C">
            <w:r>
              <w:t>2254,30</w:t>
            </w:r>
          </w:p>
        </w:tc>
        <w:tc>
          <w:tcPr>
            <w:tcW w:w="2598" w:type="dxa"/>
            <w:vAlign w:val="center"/>
          </w:tcPr>
          <w:p w14:paraId="6EAD7B9E" w14:textId="77777777" w:rsidR="00107F45" w:rsidRPr="008204F5" w:rsidRDefault="00107F45" w:rsidP="008D021C"/>
        </w:tc>
      </w:tr>
      <w:tr w:rsidR="00107F45" w:rsidRPr="008204F5" w14:paraId="7650C1D2" w14:textId="77777777" w:rsidTr="008D021C">
        <w:tc>
          <w:tcPr>
            <w:tcW w:w="7933" w:type="dxa"/>
            <w:gridSpan w:val="2"/>
            <w:vAlign w:val="center"/>
          </w:tcPr>
          <w:p w14:paraId="22792A18" w14:textId="1C699804" w:rsidR="00107F45" w:rsidRPr="00107F45" w:rsidRDefault="00107F45" w:rsidP="008D021C">
            <w:pPr>
              <w:rPr>
                <w:b/>
              </w:rPr>
            </w:pPr>
            <w:r w:rsidRPr="00107F45">
              <w:rPr>
                <w:b/>
              </w:rPr>
              <w:lastRenderedPageBreak/>
              <w:t>Итого по МО СП «Юбилейное»</w:t>
            </w:r>
          </w:p>
        </w:tc>
        <w:tc>
          <w:tcPr>
            <w:tcW w:w="1108" w:type="dxa"/>
            <w:vAlign w:val="center"/>
          </w:tcPr>
          <w:p w14:paraId="1D50A80C" w14:textId="77777777" w:rsidR="00107F45" w:rsidRPr="00107F45" w:rsidRDefault="00107F45" w:rsidP="008D021C">
            <w:pPr>
              <w:rPr>
                <w:b/>
              </w:rPr>
            </w:pPr>
          </w:p>
        </w:tc>
        <w:tc>
          <w:tcPr>
            <w:tcW w:w="1160" w:type="dxa"/>
            <w:vAlign w:val="center"/>
          </w:tcPr>
          <w:p w14:paraId="3A4B9938" w14:textId="77777777" w:rsidR="00107F45" w:rsidRPr="00107F45" w:rsidRDefault="00107F45" w:rsidP="008D021C">
            <w:pPr>
              <w:rPr>
                <w:b/>
              </w:rPr>
            </w:pPr>
          </w:p>
        </w:tc>
        <w:tc>
          <w:tcPr>
            <w:tcW w:w="2221" w:type="dxa"/>
            <w:vAlign w:val="center"/>
          </w:tcPr>
          <w:p w14:paraId="0141D06A" w14:textId="19F99E7B" w:rsidR="00107F45" w:rsidRPr="00107F45" w:rsidRDefault="00107F45" w:rsidP="008D021C">
            <w:pPr>
              <w:rPr>
                <w:b/>
              </w:rPr>
            </w:pPr>
            <w:r>
              <w:rPr>
                <w:b/>
              </w:rPr>
              <w:t>8162,5</w:t>
            </w:r>
          </w:p>
        </w:tc>
        <w:tc>
          <w:tcPr>
            <w:tcW w:w="2598" w:type="dxa"/>
            <w:vAlign w:val="center"/>
          </w:tcPr>
          <w:p w14:paraId="54E52888" w14:textId="77777777" w:rsidR="00107F45" w:rsidRPr="008204F5" w:rsidRDefault="00107F45" w:rsidP="008D021C"/>
        </w:tc>
      </w:tr>
      <w:tr w:rsidR="00107F45" w:rsidRPr="008204F5" w14:paraId="0A25041E" w14:textId="77777777" w:rsidTr="008D021C">
        <w:tc>
          <w:tcPr>
            <w:tcW w:w="15020" w:type="dxa"/>
            <w:gridSpan w:val="6"/>
            <w:vAlign w:val="center"/>
          </w:tcPr>
          <w:p w14:paraId="7CA968C3" w14:textId="77777777" w:rsidR="00107F45" w:rsidRPr="00107F45" w:rsidRDefault="00107F45" w:rsidP="008D021C">
            <w:pPr>
              <w:rPr>
                <w:b/>
              </w:rPr>
            </w:pPr>
            <w:r w:rsidRPr="00107F45">
              <w:rPr>
                <w:b/>
              </w:rPr>
              <w:t>МО СП «Баянгольское»</w:t>
            </w:r>
          </w:p>
        </w:tc>
      </w:tr>
      <w:tr w:rsidR="00107F45" w:rsidRPr="008204F5" w14:paraId="073CB75B" w14:textId="77777777" w:rsidTr="008D021C">
        <w:tc>
          <w:tcPr>
            <w:tcW w:w="525" w:type="dxa"/>
          </w:tcPr>
          <w:p w14:paraId="491BAF5E" w14:textId="77777777" w:rsidR="00107F45" w:rsidRPr="008204F5" w:rsidRDefault="00107F45" w:rsidP="008D021C">
            <w:pPr>
              <w:rPr>
                <w:rFonts w:eastAsia="Arial"/>
                <w:lang w:eastAsia="ar-SA"/>
              </w:rPr>
            </w:pPr>
            <w:r w:rsidRPr="008204F5">
              <w:rPr>
                <w:rFonts w:eastAsia="Arial"/>
                <w:lang w:eastAsia="ar-SA"/>
              </w:rPr>
              <w:t>1</w:t>
            </w:r>
          </w:p>
        </w:tc>
        <w:tc>
          <w:tcPr>
            <w:tcW w:w="11897" w:type="dxa"/>
            <w:gridSpan w:val="4"/>
          </w:tcPr>
          <w:p w14:paraId="5900B121" w14:textId="1841A409" w:rsidR="00107F45" w:rsidRPr="008204F5" w:rsidRDefault="00107F45" w:rsidP="00107F45">
            <w:pPr>
              <w:jc w:val="center"/>
            </w:pPr>
            <w:r w:rsidRPr="008204F5">
              <w:rPr>
                <w:lang w:eastAsia="x-none" w:bidi="en-US"/>
              </w:rPr>
              <w:t>Кап. ремонт участков тепловой сети:</w:t>
            </w:r>
          </w:p>
        </w:tc>
        <w:tc>
          <w:tcPr>
            <w:tcW w:w="2598" w:type="dxa"/>
            <w:vMerge w:val="restart"/>
          </w:tcPr>
          <w:p w14:paraId="0A9813D0" w14:textId="77777777" w:rsidR="00107F45" w:rsidRPr="008204F5" w:rsidRDefault="00107F45" w:rsidP="008D021C">
            <w:pPr>
              <w:jc w:val="center"/>
            </w:pPr>
            <w:r>
              <w:t>До 2033г</w:t>
            </w:r>
          </w:p>
        </w:tc>
      </w:tr>
      <w:tr w:rsidR="00107F45" w:rsidRPr="008204F5" w14:paraId="5A091D4C" w14:textId="77777777" w:rsidTr="008D021C">
        <w:tc>
          <w:tcPr>
            <w:tcW w:w="525" w:type="dxa"/>
          </w:tcPr>
          <w:p w14:paraId="3F52D8A7" w14:textId="77777777" w:rsidR="00107F45" w:rsidRPr="008204F5" w:rsidRDefault="00107F45" w:rsidP="008D021C">
            <w:pPr>
              <w:rPr>
                <w:rFonts w:eastAsia="Arial"/>
                <w:lang w:eastAsia="ar-SA"/>
              </w:rPr>
            </w:pPr>
          </w:p>
        </w:tc>
        <w:tc>
          <w:tcPr>
            <w:tcW w:w="7408" w:type="dxa"/>
            <w:vAlign w:val="center"/>
          </w:tcPr>
          <w:p w14:paraId="684E5A27" w14:textId="77777777" w:rsidR="00107F45" w:rsidRPr="008204F5" w:rsidRDefault="00107F45" w:rsidP="008D021C">
            <w:pPr>
              <w:rPr>
                <w:lang w:eastAsia="x-none" w:bidi="en-US"/>
              </w:rPr>
            </w:pPr>
            <w:r w:rsidRPr="008204F5">
              <w:rPr>
                <w:lang w:eastAsia="x-none" w:bidi="en-US"/>
              </w:rPr>
              <w:t>-от здания котельной до скважины</w:t>
            </w:r>
          </w:p>
        </w:tc>
        <w:tc>
          <w:tcPr>
            <w:tcW w:w="1108" w:type="dxa"/>
          </w:tcPr>
          <w:p w14:paraId="20E5820E" w14:textId="77777777" w:rsidR="00107F45" w:rsidRPr="008204F5" w:rsidRDefault="00107F45" w:rsidP="008D021C">
            <w:r w:rsidRPr="008204F5">
              <w:t>м</w:t>
            </w:r>
          </w:p>
        </w:tc>
        <w:tc>
          <w:tcPr>
            <w:tcW w:w="1160" w:type="dxa"/>
            <w:vAlign w:val="center"/>
          </w:tcPr>
          <w:p w14:paraId="1FBB1E8B" w14:textId="77777777" w:rsidR="00107F45" w:rsidRPr="008204F5" w:rsidRDefault="00107F45" w:rsidP="008D021C">
            <w:r w:rsidRPr="008204F5">
              <w:t>21,0</w:t>
            </w:r>
          </w:p>
        </w:tc>
        <w:tc>
          <w:tcPr>
            <w:tcW w:w="2221" w:type="dxa"/>
          </w:tcPr>
          <w:p w14:paraId="688F6A99" w14:textId="77777777" w:rsidR="00107F45" w:rsidRPr="008204F5" w:rsidRDefault="00107F45" w:rsidP="008D021C">
            <w:r w:rsidRPr="008204F5">
              <w:t xml:space="preserve">212,4 </w:t>
            </w:r>
          </w:p>
        </w:tc>
        <w:tc>
          <w:tcPr>
            <w:tcW w:w="2598" w:type="dxa"/>
            <w:vMerge/>
          </w:tcPr>
          <w:p w14:paraId="60F960F2" w14:textId="77777777" w:rsidR="00107F45" w:rsidRPr="008204F5" w:rsidRDefault="00107F45" w:rsidP="008D021C"/>
        </w:tc>
      </w:tr>
      <w:tr w:rsidR="00107F45" w:rsidRPr="008204F5" w14:paraId="3D42EDDD" w14:textId="77777777" w:rsidTr="008D021C">
        <w:tc>
          <w:tcPr>
            <w:tcW w:w="525" w:type="dxa"/>
          </w:tcPr>
          <w:p w14:paraId="2AB5D057" w14:textId="77777777" w:rsidR="00107F45" w:rsidRPr="008204F5" w:rsidRDefault="00107F45" w:rsidP="008D021C">
            <w:pPr>
              <w:rPr>
                <w:rFonts w:eastAsia="Arial"/>
                <w:lang w:eastAsia="ar-SA"/>
              </w:rPr>
            </w:pPr>
          </w:p>
        </w:tc>
        <w:tc>
          <w:tcPr>
            <w:tcW w:w="7408" w:type="dxa"/>
            <w:vAlign w:val="center"/>
          </w:tcPr>
          <w:p w14:paraId="1C066A61" w14:textId="77777777" w:rsidR="00107F45" w:rsidRPr="008204F5" w:rsidRDefault="00107F45" w:rsidP="008D021C">
            <w:pPr>
              <w:rPr>
                <w:lang w:eastAsia="x-none" w:bidi="en-US"/>
              </w:rPr>
            </w:pPr>
            <w:r w:rsidRPr="008204F5">
              <w:rPr>
                <w:lang w:eastAsia="x-none" w:bidi="en-US"/>
              </w:rPr>
              <w:t>- от с</w:t>
            </w:r>
            <w:r w:rsidRPr="008204F5">
              <w:rPr>
                <w:lang w:val="en-US" w:eastAsia="x-none" w:bidi="en-US"/>
              </w:rPr>
              <w:t>кважины до ТК</w:t>
            </w:r>
          </w:p>
        </w:tc>
        <w:tc>
          <w:tcPr>
            <w:tcW w:w="1108" w:type="dxa"/>
          </w:tcPr>
          <w:p w14:paraId="3D2BDDBC" w14:textId="77777777" w:rsidR="00107F45" w:rsidRPr="008204F5" w:rsidRDefault="00107F45" w:rsidP="008D021C">
            <w:r w:rsidRPr="008204F5">
              <w:t>м</w:t>
            </w:r>
          </w:p>
        </w:tc>
        <w:tc>
          <w:tcPr>
            <w:tcW w:w="1160" w:type="dxa"/>
            <w:vAlign w:val="center"/>
          </w:tcPr>
          <w:p w14:paraId="56E64E9C" w14:textId="77777777" w:rsidR="00107F45" w:rsidRPr="008204F5" w:rsidRDefault="00107F45" w:rsidP="008D021C">
            <w:r w:rsidRPr="008204F5">
              <w:t>54,25</w:t>
            </w:r>
          </w:p>
        </w:tc>
        <w:tc>
          <w:tcPr>
            <w:tcW w:w="2221" w:type="dxa"/>
          </w:tcPr>
          <w:p w14:paraId="5C62A44A" w14:textId="77777777" w:rsidR="00107F45" w:rsidRPr="008204F5" w:rsidRDefault="00107F45" w:rsidP="008D021C">
            <w:r w:rsidRPr="008204F5">
              <w:t xml:space="preserve">548,8 </w:t>
            </w:r>
          </w:p>
        </w:tc>
        <w:tc>
          <w:tcPr>
            <w:tcW w:w="2598" w:type="dxa"/>
            <w:vMerge/>
          </w:tcPr>
          <w:p w14:paraId="4F45A11E" w14:textId="77777777" w:rsidR="00107F45" w:rsidRPr="008204F5" w:rsidRDefault="00107F45" w:rsidP="008D021C"/>
        </w:tc>
      </w:tr>
      <w:tr w:rsidR="00107F45" w:rsidRPr="008204F5" w14:paraId="7BDEF409" w14:textId="77777777" w:rsidTr="008D021C">
        <w:tc>
          <w:tcPr>
            <w:tcW w:w="525" w:type="dxa"/>
          </w:tcPr>
          <w:p w14:paraId="4BAC1BB0" w14:textId="77777777" w:rsidR="00107F45" w:rsidRPr="008204F5" w:rsidRDefault="00107F45" w:rsidP="008D021C">
            <w:pPr>
              <w:rPr>
                <w:rFonts w:eastAsia="Arial"/>
                <w:lang w:eastAsia="ar-SA"/>
              </w:rPr>
            </w:pPr>
          </w:p>
        </w:tc>
        <w:tc>
          <w:tcPr>
            <w:tcW w:w="7408" w:type="dxa"/>
            <w:vAlign w:val="center"/>
          </w:tcPr>
          <w:p w14:paraId="24AF1810" w14:textId="77777777" w:rsidR="00107F45" w:rsidRPr="008204F5" w:rsidRDefault="00107F45" w:rsidP="008D021C">
            <w:pPr>
              <w:rPr>
                <w:lang w:eastAsia="x-none" w:bidi="en-US"/>
              </w:rPr>
            </w:pPr>
            <w:r w:rsidRPr="008204F5">
              <w:rPr>
                <w:lang w:eastAsia="x-none" w:bidi="en-US"/>
              </w:rPr>
              <w:t xml:space="preserve">- от </w:t>
            </w:r>
            <w:r w:rsidRPr="008204F5">
              <w:rPr>
                <w:lang w:val="en-US" w:eastAsia="x-none" w:bidi="en-US"/>
              </w:rPr>
              <w:t xml:space="preserve">ТК </w:t>
            </w:r>
            <w:r w:rsidRPr="008204F5">
              <w:rPr>
                <w:lang w:eastAsia="x-none" w:bidi="en-US"/>
              </w:rPr>
              <w:t>до</w:t>
            </w:r>
            <w:r w:rsidRPr="008204F5">
              <w:rPr>
                <w:lang w:val="en-US" w:eastAsia="x-none" w:bidi="en-US"/>
              </w:rPr>
              <w:t xml:space="preserve"> ТК1</w:t>
            </w:r>
          </w:p>
        </w:tc>
        <w:tc>
          <w:tcPr>
            <w:tcW w:w="1108" w:type="dxa"/>
          </w:tcPr>
          <w:p w14:paraId="6C3AF194" w14:textId="77777777" w:rsidR="00107F45" w:rsidRPr="008204F5" w:rsidRDefault="00107F45" w:rsidP="008D021C">
            <w:r w:rsidRPr="008204F5">
              <w:t>м</w:t>
            </w:r>
          </w:p>
        </w:tc>
        <w:tc>
          <w:tcPr>
            <w:tcW w:w="1160" w:type="dxa"/>
            <w:vAlign w:val="center"/>
          </w:tcPr>
          <w:p w14:paraId="2C52BDD1" w14:textId="77777777" w:rsidR="00107F45" w:rsidRPr="008204F5" w:rsidRDefault="00107F45" w:rsidP="008D021C">
            <w:r w:rsidRPr="008204F5">
              <w:t>19,6</w:t>
            </w:r>
          </w:p>
        </w:tc>
        <w:tc>
          <w:tcPr>
            <w:tcW w:w="2221" w:type="dxa"/>
          </w:tcPr>
          <w:p w14:paraId="7D48C8EC" w14:textId="77777777" w:rsidR="00107F45" w:rsidRPr="008204F5" w:rsidRDefault="00107F45" w:rsidP="008D021C">
            <w:r w:rsidRPr="008204F5">
              <w:t xml:space="preserve">198,3 </w:t>
            </w:r>
          </w:p>
        </w:tc>
        <w:tc>
          <w:tcPr>
            <w:tcW w:w="2598" w:type="dxa"/>
            <w:vMerge/>
          </w:tcPr>
          <w:p w14:paraId="6C51094E" w14:textId="77777777" w:rsidR="00107F45" w:rsidRPr="008204F5" w:rsidRDefault="00107F45" w:rsidP="008D021C"/>
        </w:tc>
      </w:tr>
      <w:tr w:rsidR="00107F45" w:rsidRPr="008204F5" w14:paraId="0B2072A0" w14:textId="77777777" w:rsidTr="008D021C">
        <w:tc>
          <w:tcPr>
            <w:tcW w:w="525" w:type="dxa"/>
          </w:tcPr>
          <w:p w14:paraId="33450378" w14:textId="77777777" w:rsidR="00107F45" w:rsidRPr="008204F5" w:rsidRDefault="00107F45" w:rsidP="008D021C">
            <w:pPr>
              <w:rPr>
                <w:rFonts w:eastAsia="Arial"/>
                <w:lang w:eastAsia="ar-SA"/>
              </w:rPr>
            </w:pPr>
          </w:p>
        </w:tc>
        <w:tc>
          <w:tcPr>
            <w:tcW w:w="7408" w:type="dxa"/>
            <w:vAlign w:val="center"/>
          </w:tcPr>
          <w:p w14:paraId="79A2D25B" w14:textId="77777777" w:rsidR="00107F45" w:rsidRPr="008204F5" w:rsidRDefault="00107F45" w:rsidP="008D021C">
            <w:pPr>
              <w:rPr>
                <w:lang w:eastAsia="x-none" w:bidi="en-US"/>
              </w:rPr>
            </w:pPr>
            <w:r w:rsidRPr="008204F5">
              <w:rPr>
                <w:lang w:eastAsia="x-none" w:bidi="en-US"/>
              </w:rPr>
              <w:t xml:space="preserve">- от </w:t>
            </w:r>
            <w:r w:rsidRPr="008204F5">
              <w:rPr>
                <w:lang w:val="en-US" w:eastAsia="x-none" w:bidi="en-US"/>
              </w:rPr>
              <w:t xml:space="preserve">ТК1 </w:t>
            </w:r>
            <w:r w:rsidRPr="008204F5">
              <w:rPr>
                <w:lang w:eastAsia="x-none" w:bidi="en-US"/>
              </w:rPr>
              <w:t>до г</w:t>
            </w:r>
            <w:r w:rsidRPr="008204F5">
              <w:rPr>
                <w:lang w:val="en-US" w:eastAsia="x-none" w:bidi="en-US"/>
              </w:rPr>
              <w:t>араж</w:t>
            </w:r>
            <w:r w:rsidRPr="008204F5">
              <w:rPr>
                <w:lang w:eastAsia="x-none" w:bidi="en-US"/>
              </w:rPr>
              <w:t>а</w:t>
            </w:r>
          </w:p>
        </w:tc>
        <w:tc>
          <w:tcPr>
            <w:tcW w:w="1108" w:type="dxa"/>
          </w:tcPr>
          <w:p w14:paraId="766CDD00" w14:textId="77777777" w:rsidR="00107F45" w:rsidRPr="008204F5" w:rsidRDefault="00107F45" w:rsidP="008D021C">
            <w:r w:rsidRPr="008204F5">
              <w:t>м</w:t>
            </w:r>
          </w:p>
        </w:tc>
        <w:tc>
          <w:tcPr>
            <w:tcW w:w="1160" w:type="dxa"/>
            <w:vAlign w:val="center"/>
          </w:tcPr>
          <w:p w14:paraId="4967313A" w14:textId="77777777" w:rsidR="00107F45" w:rsidRPr="008204F5" w:rsidRDefault="00107F45" w:rsidP="008D021C">
            <w:r w:rsidRPr="008204F5">
              <w:t>22,44</w:t>
            </w:r>
          </w:p>
        </w:tc>
        <w:tc>
          <w:tcPr>
            <w:tcW w:w="2221" w:type="dxa"/>
          </w:tcPr>
          <w:p w14:paraId="16D84B06" w14:textId="77777777" w:rsidR="00107F45" w:rsidRPr="008204F5" w:rsidRDefault="00107F45" w:rsidP="008D021C">
            <w:r w:rsidRPr="008204F5">
              <w:t>227,0</w:t>
            </w:r>
          </w:p>
        </w:tc>
        <w:tc>
          <w:tcPr>
            <w:tcW w:w="2598" w:type="dxa"/>
            <w:vMerge/>
          </w:tcPr>
          <w:p w14:paraId="02C2ED91" w14:textId="77777777" w:rsidR="00107F45" w:rsidRPr="008204F5" w:rsidRDefault="00107F45" w:rsidP="008D021C"/>
        </w:tc>
      </w:tr>
      <w:tr w:rsidR="00107F45" w:rsidRPr="008204F5" w14:paraId="5D640990" w14:textId="77777777" w:rsidTr="008D021C">
        <w:tc>
          <w:tcPr>
            <w:tcW w:w="525" w:type="dxa"/>
          </w:tcPr>
          <w:p w14:paraId="76DA1846" w14:textId="77777777" w:rsidR="00107F45" w:rsidRPr="008204F5" w:rsidRDefault="00107F45" w:rsidP="008D021C">
            <w:pPr>
              <w:rPr>
                <w:rFonts w:eastAsia="Arial"/>
                <w:lang w:eastAsia="ar-SA"/>
              </w:rPr>
            </w:pPr>
          </w:p>
        </w:tc>
        <w:tc>
          <w:tcPr>
            <w:tcW w:w="7408" w:type="dxa"/>
            <w:vAlign w:val="center"/>
          </w:tcPr>
          <w:p w14:paraId="27E23673" w14:textId="77777777" w:rsidR="00107F45" w:rsidRPr="008204F5" w:rsidRDefault="00107F45" w:rsidP="008D021C">
            <w:pPr>
              <w:rPr>
                <w:lang w:eastAsia="x-none" w:bidi="en-US"/>
              </w:rPr>
            </w:pPr>
            <w:r w:rsidRPr="008204F5">
              <w:rPr>
                <w:lang w:eastAsia="x-none" w:bidi="en-US"/>
              </w:rPr>
              <w:t xml:space="preserve">- от </w:t>
            </w:r>
            <w:r w:rsidRPr="008204F5">
              <w:rPr>
                <w:lang w:val="en-US" w:eastAsia="x-none" w:bidi="en-US"/>
              </w:rPr>
              <w:t xml:space="preserve">ТК </w:t>
            </w:r>
            <w:r w:rsidRPr="008204F5">
              <w:rPr>
                <w:lang w:eastAsia="x-none" w:bidi="en-US"/>
              </w:rPr>
              <w:t>до</w:t>
            </w:r>
            <w:r w:rsidRPr="008204F5">
              <w:rPr>
                <w:lang w:val="en-US" w:eastAsia="x-none" w:bidi="en-US"/>
              </w:rPr>
              <w:t xml:space="preserve"> </w:t>
            </w:r>
            <w:r w:rsidRPr="008204F5">
              <w:rPr>
                <w:lang w:eastAsia="x-none" w:bidi="en-US"/>
              </w:rPr>
              <w:t>ш</w:t>
            </w:r>
            <w:r w:rsidRPr="008204F5">
              <w:rPr>
                <w:lang w:val="en-US" w:eastAsia="x-none" w:bidi="en-US"/>
              </w:rPr>
              <w:t>кол</w:t>
            </w:r>
            <w:r w:rsidRPr="008204F5">
              <w:rPr>
                <w:lang w:eastAsia="x-none" w:bidi="en-US"/>
              </w:rPr>
              <w:t>ы</w:t>
            </w:r>
          </w:p>
        </w:tc>
        <w:tc>
          <w:tcPr>
            <w:tcW w:w="1108" w:type="dxa"/>
          </w:tcPr>
          <w:p w14:paraId="2C4F9C3E" w14:textId="77777777" w:rsidR="00107F45" w:rsidRPr="008204F5" w:rsidRDefault="00107F45" w:rsidP="008D021C">
            <w:r w:rsidRPr="008204F5">
              <w:t>м</w:t>
            </w:r>
          </w:p>
        </w:tc>
        <w:tc>
          <w:tcPr>
            <w:tcW w:w="1160" w:type="dxa"/>
            <w:vAlign w:val="center"/>
          </w:tcPr>
          <w:p w14:paraId="0529AE6D" w14:textId="77777777" w:rsidR="00107F45" w:rsidRPr="008204F5" w:rsidRDefault="00107F45" w:rsidP="008D021C">
            <w:r w:rsidRPr="008204F5">
              <w:t>13,15</w:t>
            </w:r>
          </w:p>
        </w:tc>
        <w:tc>
          <w:tcPr>
            <w:tcW w:w="2221" w:type="dxa"/>
          </w:tcPr>
          <w:p w14:paraId="2B152C0B" w14:textId="77777777" w:rsidR="00107F45" w:rsidRPr="008204F5" w:rsidRDefault="00107F45" w:rsidP="008D021C">
            <w:r w:rsidRPr="008204F5">
              <w:t>133,0</w:t>
            </w:r>
          </w:p>
        </w:tc>
        <w:tc>
          <w:tcPr>
            <w:tcW w:w="2598" w:type="dxa"/>
            <w:vMerge/>
          </w:tcPr>
          <w:p w14:paraId="66476E6C" w14:textId="77777777" w:rsidR="00107F45" w:rsidRPr="008204F5" w:rsidRDefault="00107F45" w:rsidP="008D021C"/>
        </w:tc>
      </w:tr>
      <w:tr w:rsidR="00107F45" w:rsidRPr="008204F5" w14:paraId="7FF347F0" w14:textId="77777777" w:rsidTr="008D021C">
        <w:tc>
          <w:tcPr>
            <w:tcW w:w="525" w:type="dxa"/>
          </w:tcPr>
          <w:p w14:paraId="61CFBB78" w14:textId="77777777" w:rsidR="00107F45" w:rsidRPr="008204F5" w:rsidRDefault="00107F45" w:rsidP="008D021C">
            <w:pPr>
              <w:rPr>
                <w:rFonts w:eastAsia="Arial"/>
                <w:lang w:eastAsia="ar-SA"/>
              </w:rPr>
            </w:pPr>
          </w:p>
        </w:tc>
        <w:tc>
          <w:tcPr>
            <w:tcW w:w="7408" w:type="dxa"/>
            <w:vAlign w:val="center"/>
          </w:tcPr>
          <w:p w14:paraId="7957C27B" w14:textId="77777777" w:rsidR="00107F45" w:rsidRPr="008204F5" w:rsidRDefault="00107F45" w:rsidP="008D021C">
            <w:pPr>
              <w:rPr>
                <w:lang w:eastAsia="x-none" w:bidi="en-US"/>
              </w:rPr>
            </w:pPr>
            <w:r w:rsidRPr="008204F5">
              <w:rPr>
                <w:lang w:eastAsia="x-none" w:bidi="en-US"/>
              </w:rPr>
              <w:t xml:space="preserve">- от </w:t>
            </w:r>
            <w:r w:rsidRPr="008204F5">
              <w:rPr>
                <w:lang w:val="en-US" w:eastAsia="x-none" w:bidi="en-US"/>
              </w:rPr>
              <w:t xml:space="preserve">ТК4 </w:t>
            </w:r>
            <w:r w:rsidRPr="008204F5">
              <w:rPr>
                <w:lang w:eastAsia="x-none" w:bidi="en-US"/>
              </w:rPr>
              <w:t>до с</w:t>
            </w:r>
            <w:r w:rsidRPr="008204F5">
              <w:rPr>
                <w:lang w:val="en-US" w:eastAsia="x-none" w:bidi="en-US"/>
              </w:rPr>
              <w:t>толов</w:t>
            </w:r>
            <w:r w:rsidRPr="008204F5">
              <w:rPr>
                <w:lang w:eastAsia="x-none" w:bidi="en-US"/>
              </w:rPr>
              <w:t>ой</w:t>
            </w:r>
          </w:p>
        </w:tc>
        <w:tc>
          <w:tcPr>
            <w:tcW w:w="1108" w:type="dxa"/>
          </w:tcPr>
          <w:p w14:paraId="36CCEB5C" w14:textId="77777777" w:rsidR="00107F45" w:rsidRPr="008204F5" w:rsidRDefault="00107F45" w:rsidP="008D021C">
            <w:r w:rsidRPr="008204F5">
              <w:t>м</w:t>
            </w:r>
          </w:p>
        </w:tc>
        <w:tc>
          <w:tcPr>
            <w:tcW w:w="1160" w:type="dxa"/>
            <w:vAlign w:val="center"/>
          </w:tcPr>
          <w:p w14:paraId="6E6DF9DE" w14:textId="77777777" w:rsidR="00107F45" w:rsidRPr="008204F5" w:rsidRDefault="00107F45" w:rsidP="008D021C">
            <w:r w:rsidRPr="008204F5">
              <w:t>2,95</w:t>
            </w:r>
          </w:p>
        </w:tc>
        <w:tc>
          <w:tcPr>
            <w:tcW w:w="2221" w:type="dxa"/>
          </w:tcPr>
          <w:p w14:paraId="0C17A480" w14:textId="77777777" w:rsidR="00107F45" w:rsidRPr="008204F5" w:rsidRDefault="00107F45" w:rsidP="008D021C">
            <w:r w:rsidRPr="008204F5">
              <w:t>29,8</w:t>
            </w:r>
          </w:p>
        </w:tc>
        <w:tc>
          <w:tcPr>
            <w:tcW w:w="2598" w:type="dxa"/>
            <w:vMerge/>
          </w:tcPr>
          <w:p w14:paraId="020E76E1" w14:textId="77777777" w:rsidR="00107F45" w:rsidRPr="008204F5" w:rsidRDefault="00107F45" w:rsidP="008D021C"/>
        </w:tc>
      </w:tr>
      <w:tr w:rsidR="00107F45" w:rsidRPr="008204F5" w14:paraId="2D94E881" w14:textId="77777777" w:rsidTr="008D021C">
        <w:tc>
          <w:tcPr>
            <w:tcW w:w="525" w:type="dxa"/>
          </w:tcPr>
          <w:p w14:paraId="331BB6DB" w14:textId="77777777" w:rsidR="00107F45" w:rsidRPr="008204F5" w:rsidRDefault="00107F45" w:rsidP="008D021C">
            <w:pPr>
              <w:rPr>
                <w:rFonts w:eastAsia="Arial"/>
                <w:lang w:eastAsia="ar-SA"/>
              </w:rPr>
            </w:pPr>
          </w:p>
        </w:tc>
        <w:tc>
          <w:tcPr>
            <w:tcW w:w="7408" w:type="dxa"/>
            <w:vAlign w:val="center"/>
          </w:tcPr>
          <w:p w14:paraId="4942B2EB" w14:textId="77777777" w:rsidR="00107F45" w:rsidRPr="008204F5" w:rsidRDefault="00107F45" w:rsidP="008D021C">
            <w:pPr>
              <w:rPr>
                <w:lang w:eastAsia="x-none" w:bidi="en-US"/>
              </w:rPr>
            </w:pPr>
            <w:r w:rsidRPr="008204F5">
              <w:rPr>
                <w:lang w:eastAsia="x-none" w:bidi="en-US"/>
              </w:rPr>
              <w:t xml:space="preserve">- от </w:t>
            </w:r>
            <w:r w:rsidRPr="008204F5">
              <w:rPr>
                <w:lang w:val="en-US" w:eastAsia="x-none" w:bidi="en-US"/>
              </w:rPr>
              <w:t xml:space="preserve">4 </w:t>
            </w:r>
            <w:r w:rsidRPr="008204F5">
              <w:rPr>
                <w:lang w:eastAsia="x-none" w:bidi="en-US"/>
              </w:rPr>
              <w:t>до</w:t>
            </w:r>
            <w:r w:rsidRPr="008204F5">
              <w:rPr>
                <w:lang w:val="en-US" w:eastAsia="x-none" w:bidi="en-US"/>
              </w:rPr>
              <w:t xml:space="preserve"> </w:t>
            </w:r>
            <w:r w:rsidRPr="008204F5">
              <w:rPr>
                <w:lang w:eastAsia="x-none" w:bidi="en-US"/>
              </w:rPr>
              <w:t>д</w:t>
            </w:r>
            <w:r w:rsidRPr="008204F5">
              <w:rPr>
                <w:lang w:val="en-US" w:eastAsia="x-none" w:bidi="en-US"/>
              </w:rPr>
              <w:t>етск</w:t>
            </w:r>
            <w:r w:rsidRPr="008204F5">
              <w:rPr>
                <w:lang w:eastAsia="x-none" w:bidi="en-US"/>
              </w:rPr>
              <w:t>ого</w:t>
            </w:r>
            <w:r w:rsidRPr="008204F5">
              <w:rPr>
                <w:lang w:val="en-US" w:eastAsia="x-none" w:bidi="en-US"/>
              </w:rPr>
              <w:t xml:space="preserve"> сад</w:t>
            </w:r>
            <w:r w:rsidRPr="008204F5">
              <w:rPr>
                <w:lang w:eastAsia="x-none" w:bidi="en-US"/>
              </w:rPr>
              <w:t>а</w:t>
            </w:r>
          </w:p>
        </w:tc>
        <w:tc>
          <w:tcPr>
            <w:tcW w:w="1108" w:type="dxa"/>
          </w:tcPr>
          <w:p w14:paraId="1ED6C687" w14:textId="77777777" w:rsidR="00107F45" w:rsidRPr="008204F5" w:rsidRDefault="00107F45" w:rsidP="008D021C">
            <w:r w:rsidRPr="008204F5">
              <w:t>м</w:t>
            </w:r>
          </w:p>
        </w:tc>
        <w:tc>
          <w:tcPr>
            <w:tcW w:w="1160" w:type="dxa"/>
            <w:vAlign w:val="center"/>
          </w:tcPr>
          <w:p w14:paraId="308AE4C3" w14:textId="77777777" w:rsidR="00107F45" w:rsidRPr="008204F5" w:rsidRDefault="00107F45" w:rsidP="008D021C">
            <w:r w:rsidRPr="008204F5">
              <w:t>29,04</w:t>
            </w:r>
          </w:p>
        </w:tc>
        <w:tc>
          <w:tcPr>
            <w:tcW w:w="2221" w:type="dxa"/>
          </w:tcPr>
          <w:p w14:paraId="5B76DDC3" w14:textId="77777777" w:rsidR="00107F45" w:rsidRPr="008204F5" w:rsidRDefault="00107F45" w:rsidP="008D021C">
            <w:r w:rsidRPr="008204F5">
              <w:t>297,4</w:t>
            </w:r>
          </w:p>
        </w:tc>
        <w:tc>
          <w:tcPr>
            <w:tcW w:w="2598" w:type="dxa"/>
            <w:vMerge/>
          </w:tcPr>
          <w:p w14:paraId="7A266245" w14:textId="77777777" w:rsidR="00107F45" w:rsidRPr="008204F5" w:rsidRDefault="00107F45" w:rsidP="008D021C"/>
        </w:tc>
      </w:tr>
      <w:tr w:rsidR="00107F45" w:rsidRPr="008204F5" w14:paraId="651BBB5F" w14:textId="77777777" w:rsidTr="008D021C">
        <w:tc>
          <w:tcPr>
            <w:tcW w:w="525" w:type="dxa"/>
          </w:tcPr>
          <w:p w14:paraId="44A86505" w14:textId="77777777" w:rsidR="00107F45" w:rsidRPr="008204F5" w:rsidRDefault="00107F45" w:rsidP="008D021C">
            <w:pPr>
              <w:rPr>
                <w:rFonts w:eastAsia="Arial"/>
                <w:lang w:eastAsia="ar-SA"/>
              </w:rPr>
            </w:pPr>
          </w:p>
        </w:tc>
        <w:tc>
          <w:tcPr>
            <w:tcW w:w="7408" w:type="dxa"/>
            <w:vAlign w:val="center"/>
          </w:tcPr>
          <w:p w14:paraId="0B384796" w14:textId="77777777" w:rsidR="00107F45" w:rsidRPr="008204F5" w:rsidRDefault="00107F45" w:rsidP="008D021C">
            <w:pPr>
              <w:rPr>
                <w:lang w:eastAsia="x-none" w:bidi="en-US"/>
              </w:rPr>
            </w:pPr>
            <w:r w:rsidRPr="008204F5">
              <w:rPr>
                <w:lang w:eastAsia="x-none" w:bidi="en-US"/>
              </w:rPr>
              <w:t xml:space="preserve">- от </w:t>
            </w:r>
            <w:r w:rsidRPr="008204F5">
              <w:rPr>
                <w:lang w:val="en-US" w:eastAsia="x-none" w:bidi="en-US"/>
              </w:rPr>
              <w:t xml:space="preserve">ТК4 </w:t>
            </w:r>
            <w:r w:rsidRPr="008204F5">
              <w:rPr>
                <w:lang w:eastAsia="x-none" w:bidi="en-US"/>
              </w:rPr>
              <w:t>до</w:t>
            </w:r>
            <w:r w:rsidRPr="008204F5">
              <w:rPr>
                <w:lang w:val="en-US" w:eastAsia="x-none" w:bidi="en-US"/>
              </w:rPr>
              <w:t xml:space="preserve"> </w:t>
            </w:r>
            <w:r w:rsidRPr="008204F5">
              <w:rPr>
                <w:lang w:eastAsia="x-none" w:bidi="en-US"/>
              </w:rPr>
              <w:t>ш</w:t>
            </w:r>
            <w:r w:rsidRPr="008204F5">
              <w:rPr>
                <w:lang w:val="en-US" w:eastAsia="x-none" w:bidi="en-US"/>
              </w:rPr>
              <w:t>кол</w:t>
            </w:r>
            <w:r w:rsidRPr="008204F5">
              <w:rPr>
                <w:lang w:eastAsia="x-none" w:bidi="en-US"/>
              </w:rPr>
              <w:t>ы</w:t>
            </w:r>
          </w:p>
        </w:tc>
        <w:tc>
          <w:tcPr>
            <w:tcW w:w="1108" w:type="dxa"/>
          </w:tcPr>
          <w:p w14:paraId="091F0602" w14:textId="77777777" w:rsidR="00107F45" w:rsidRPr="008204F5" w:rsidRDefault="00107F45" w:rsidP="008D021C">
            <w:r w:rsidRPr="008204F5">
              <w:t>м</w:t>
            </w:r>
          </w:p>
        </w:tc>
        <w:tc>
          <w:tcPr>
            <w:tcW w:w="1160" w:type="dxa"/>
            <w:vAlign w:val="center"/>
          </w:tcPr>
          <w:p w14:paraId="06363D44" w14:textId="77777777" w:rsidR="00107F45" w:rsidRPr="008204F5" w:rsidRDefault="00107F45" w:rsidP="008D021C">
            <w:r w:rsidRPr="008204F5">
              <w:t>63,25</w:t>
            </w:r>
          </w:p>
        </w:tc>
        <w:tc>
          <w:tcPr>
            <w:tcW w:w="2221" w:type="dxa"/>
          </w:tcPr>
          <w:p w14:paraId="69D91891" w14:textId="77777777" w:rsidR="00107F45" w:rsidRPr="008204F5" w:rsidRDefault="00107F45" w:rsidP="008D021C">
            <w:r w:rsidRPr="008204F5">
              <w:t>639,8</w:t>
            </w:r>
          </w:p>
        </w:tc>
        <w:tc>
          <w:tcPr>
            <w:tcW w:w="2598" w:type="dxa"/>
            <w:vMerge/>
          </w:tcPr>
          <w:p w14:paraId="48905BBA" w14:textId="77777777" w:rsidR="00107F45" w:rsidRPr="008204F5" w:rsidRDefault="00107F45" w:rsidP="008D021C"/>
        </w:tc>
      </w:tr>
      <w:tr w:rsidR="00107F45" w:rsidRPr="008204F5" w14:paraId="3F8C33B7" w14:textId="77777777" w:rsidTr="008D021C">
        <w:tc>
          <w:tcPr>
            <w:tcW w:w="525" w:type="dxa"/>
          </w:tcPr>
          <w:p w14:paraId="73F00C51" w14:textId="77777777" w:rsidR="00107F45" w:rsidRPr="008204F5" w:rsidRDefault="00107F45" w:rsidP="008D021C">
            <w:pPr>
              <w:rPr>
                <w:rFonts w:eastAsia="Arial"/>
                <w:lang w:eastAsia="ar-SA"/>
              </w:rPr>
            </w:pPr>
          </w:p>
        </w:tc>
        <w:tc>
          <w:tcPr>
            <w:tcW w:w="7408" w:type="dxa"/>
            <w:vAlign w:val="center"/>
          </w:tcPr>
          <w:p w14:paraId="5B157357" w14:textId="77777777" w:rsidR="00107F45" w:rsidRPr="008204F5" w:rsidRDefault="00107F45" w:rsidP="008D021C">
            <w:pPr>
              <w:rPr>
                <w:lang w:eastAsia="x-none" w:bidi="en-US"/>
              </w:rPr>
            </w:pPr>
            <w:r w:rsidRPr="008204F5">
              <w:rPr>
                <w:lang w:eastAsia="x-none" w:bidi="en-US"/>
              </w:rPr>
              <w:t>- от к</w:t>
            </w:r>
            <w:r w:rsidRPr="008204F5">
              <w:rPr>
                <w:lang w:val="en-US" w:eastAsia="x-none" w:bidi="en-US"/>
              </w:rPr>
              <w:t>отельн</w:t>
            </w:r>
            <w:r w:rsidRPr="008204F5">
              <w:rPr>
                <w:lang w:eastAsia="x-none" w:bidi="en-US"/>
              </w:rPr>
              <w:t>ой до</w:t>
            </w:r>
            <w:r w:rsidRPr="008204F5">
              <w:rPr>
                <w:lang w:val="en-US" w:eastAsia="x-none" w:bidi="en-US"/>
              </w:rPr>
              <w:t xml:space="preserve"> ТК5</w:t>
            </w:r>
          </w:p>
        </w:tc>
        <w:tc>
          <w:tcPr>
            <w:tcW w:w="1108" w:type="dxa"/>
          </w:tcPr>
          <w:p w14:paraId="60F6AA71" w14:textId="77777777" w:rsidR="00107F45" w:rsidRPr="008204F5" w:rsidRDefault="00107F45" w:rsidP="008D021C">
            <w:r w:rsidRPr="008204F5">
              <w:t>м</w:t>
            </w:r>
          </w:p>
        </w:tc>
        <w:tc>
          <w:tcPr>
            <w:tcW w:w="1160" w:type="dxa"/>
            <w:vAlign w:val="center"/>
          </w:tcPr>
          <w:p w14:paraId="71F5A915" w14:textId="77777777" w:rsidR="00107F45" w:rsidRPr="008204F5" w:rsidRDefault="00107F45" w:rsidP="008D021C">
            <w:r w:rsidRPr="008204F5">
              <w:t>35,92</w:t>
            </w:r>
          </w:p>
        </w:tc>
        <w:tc>
          <w:tcPr>
            <w:tcW w:w="2221" w:type="dxa"/>
          </w:tcPr>
          <w:p w14:paraId="78648A61" w14:textId="77777777" w:rsidR="00107F45" w:rsidRPr="008204F5" w:rsidRDefault="00107F45" w:rsidP="008D021C">
            <w:r w:rsidRPr="008204F5">
              <w:t>363,3</w:t>
            </w:r>
          </w:p>
        </w:tc>
        <w:tc>
          <w:tcPr>
            <w:tcW w:w="2598" w:type="dxa"/>
            <w:vMerge/>
          </w:tcPr>
          <w:p w14:paraId="441D9FE7" w14:textId="77777777" w:rsidR="00107F45" w:rsidRPr="008204F5" w:rsidRDefault="00107F45" w:rsidP="008D021C"/>
        </w:tc>
      </w:tr>
      <w:tr w:rsidR="00107F45" w:rsidRPr="008204F5" w14:paraId="0EFA215B" w14:textId="77777777" w:rsidTr="008D021C">
        <w:tc>
          <w:tcPr>
            <w:tcW w:w="525" w:type="dxa"/>
          </w:tcPr>
          <w:p w14:paraId="00A8C24F" w14:textId="77777777" w:rsidR="00107F45" w:rsidRPr="008204F5" w:rsidRDefault="00107F45" w:rsidP="008D021C">
            <w:pPr>
              <w:rPr>
                <w:rFonts w:eastAsia="Arial"/>
                <w:lang w:eastAsia="ar-SA"/>
              </w:rPr>
            </w:pPr>
          </w:p>
        </w:tc>
        <w:tc>
          <w:tcPr>
            <w:tcW w:w="7408" w:type="dxa"/>
          </w:tcPr>
          <w:p w14:paraId="65330778" w14:textId="77777777" w:rsidR="00107F45" w:rsidRPr="008204F5" w:rsidRDefault="00107F45" w:rsidP="008D021C">
            <w:pPr>
              <w:rPr>
                <w:lang w:eastAsia="x-none" w:bidi="en-US"/>
              </w:rPr>
            </w:pPr>
            <w:r w:rsidRPr="008204F5">
              <w:rPr>
                <w:lang w:eastAsia="x-none" w:bidi="en-US"/>
              </w:rPr>
              <w:t>Итого:</w:t>
            </w:r>
          </w:p>
        </w:tc>
        <w:tc>
          <w:tcPr>
            <w:tcW w:w="1108" w:type="dxa"/>
          </w:tcPr>
          <w:p w14:paraId="71B27E54" w14:textId="77777777" w:rsidR="00107F45" w:rsidRPr="008204F5" w:rsidRDefault="00107F45" w:rsidP="008D021C"/>
        </w:tc>
        <w:tc>
          <w:tcPr>
            <w:tcW w:w="1160" w:type="dxa"/>
          </w:tcPr>
          <w:p w14:paraId="67A54BDB" w14:textId="77777777" w:rsidR="00107F45" w:rsidRPr="008204F5" w:rsidRDefault="00107F45" w:rsidP="008D021C"/>
        </w:tc>
        <w:tc>
          <w:tcPr>
            <w:tcW w:w="2221" w:type="dxa"/>
          </w:tcPr>
          <w:p w14:paraId="4B5C0DC3" w14:textId="77777777" w:rsidR="00107F45" w:rsidRPr="008204F5" w:rsidRDefault="00107F45" w:rsidP="008D021C">
            <w:r w:rsidRPr="008204F5">
              <w:t xml:space="preserve">2649,8 </w:t>
            </w:r>
          </w:p>
        </w:tc>
        <w:tc>
          <w:tcPr>
            <w:tcW w:w="2598" w:type="dxa"/>
            <w:vMerge/>
          </w:tcPr>
          <w:p w14:paraId="2588DFB0" w14:textId="77777777" w:rsidR="00107F45" w:rsidRPr="008204F5" w:rsidRDefault="00107F45" w:rsidP="008D021C"/>
        </w:tc>
      </w:tr>
      <w:tr w:rsidR="00107F45" w:rsidRPr="008204F5" w14:paraId="3380151D" w14:textId="77777777" w:rsidTr="008D021C">
        <w:tc>
          <w:tcPr>
            <w:tcW w:w="525" w:type="dxa"/>
          </w:tcPr>
          <w:p w14:paraId="2CDE5F4D" w14:textId="77777777" w:rsidR="00107F45" w:rsidRPr="008204F5" w:rsidRDefault="00107F45" w:rsidP="008D021C">
            <w:pPr>
              <w:rPr>
                <w:rFonts w:eastAsia="Arial"/>
                <w:lang w:eastAsia="ar-SA"/>
              </w:rPr>
            </w:pPr>
            <w:r w:rsidRPr="008204F5">
              <w:rPr>
                <w:rFonts w:eastAsia="Arial"/>
                <w:lang w:eastAsia="ar-SA"/>
              </w:rPr>
              <w:t>2</w:t>
            </w:r>
          </w:p>
        </w:tc>
        <w:tc>
          <w:tcPr>
            <w:tcW w:w="14495" w:type="dxa"/>
            <w:gridSpan w:val="5"/>
          </w:tcPr>
          <w:p w14:paraId="55763946" w14:textId="293EAE75" w:rsidR="00107F45" w:rsidRPr="008204F5" w:rsidRDefault="00107F45" w:rsidP="00107F45">
            <w:pPr>
              <w:jc w:val="center"/>
            </w:pPr>
            <w:r w:rsidRPr="008204F5">
              <w:t>Замена котельного оборудования:</w:t>
            </w:r>
          </w:p>
        </w:tc>
      </w:tr>
      <w:tr w:rsidR="00107F45" w:rsidRPr="008204F5" w14:paraId="5FF42EFE" w14:textId="77777777" w:rsidTr="008D021C">
        <w:tc>
          <w:tcPr>
            <w:tcW w:w="525" w:type="dxa"/>
          </w:tcPr>
          <w:p w14:paraId="53B6B57A" w14:textId="77777777" w:rsidR="00107F45" w:rsidRPr="008204F5" w:rsidRDefault="00107F45" w:rsidP="008D021C">
            <w:pPr>
              <w:rPr>
                <w:rFonts w:eastAsia="Arial"/>
                <w:lang w:eastAsia="ar-SA"/>
              </w:rPr>
            </w:pPr>
          </w:p>
        </w:tc>
        <w:tc>
          <w:tcPr>
            <w:tcW w:w="7408" w:type="dxa"/>
            <w:vAlign w:val="center"/>
          </w:tcPr>
          <w:p w14:paraId="235CEF26" w14:textId="530DA842" w:rsidR="00107F45" w:rsidRPr="008204F5" w:rsidRDefault="00107F45" w:rsidP="009B02E9">
            <w:r w:rsidRPr="008204F5">
              <w:rPr>
                <w:lang w:bidi="ru-RU"/>
              </w:rPr>
              <w:t>Водогрейный твердотопливный стальной отопительный</w:t>
            </w:r>
            <w:r w:rsidR="009B02E9">
              <w:rPr>
                <w:lang w:bidi="ru-RU"/>
              </w:rPr>
              <w:t xml:space="preserve"> </w:t>
            </w:r>
            <w:r w:rsidRPr="008204F5">
              <w:rPr>
                <w:lang w:bidi="ru-RU"/>
              </w:rPr>
              <w:t>котел КВм-1,0</w:t>
            </w:r>
          </w:p>
        </w:tc>
        <w:tc>
          <w:tcPr>
            <w:tcW w:w="1108" w:type="dxa"/>
          </w:tcPr>
          <w:p w14:paraId="3F4F58E0" w14:textId="77777777" w:rsidR="00107F45" w:rsidRPr="008204F5" w:rsidRDefault="00107F45" w:rsidP="008D021C">
            <w:r w:rsidRPr="008204F5">
              <w:t>Шт.</w:t>
            </w:r>
          </w:p>
        </w:tc>
        <w:tc>
          <w:tcPr>
            <w:tcW w:w="1160" w:type="dxa"/>
          </w:tcPr>
          <w:p w14:paraId="62115B92" w14:textId="77777777" w:rsidR="00107F45" w:rsidRPr="008204F5" w:rsidRDefault="00107F45" w:rsidP="008D021C">
            <w:r w:rsidRPr="008204F5">
              <w:t>1</w:t>
            </w:r>
          </w:p>
        </w:tc>
        <w:tc>
          <w:tcPr>
            <w:tcW w:w="2221" w:type="dxa"/>
          </w:tcPr>
          <w:p w14:paraId="4EF2D3D8" w14:textId="77777777" w:rsidR="00107F45" w:rsidRPr="008204F5" w:rsidRDefault="00107F45" w:rsidP="008D021C">
            <w:r w:rsidRPr="008204F5">
              <w:t xml:space="preserve">988,0    </w:t>
            </w:r>
          </w:p>
        </w:tc>
        <w:tc>
          <w:tcPr>
            <w:tcW w:w="2598" w:type="dxa"/>
          </w:tcPr>
          <w:p w14:paraId="54B5DD35" w14:textId="77777777" w:rsidR="00107F45" w:rsidRPr="008204F5" w:rsidRDefault="00107F45" w:rsidP="008D021C">
            <w:r w:rsidRPr="008204F5">
              <w:t>2024</w:t>
            </w:r>
          </w:p>
        </w:tc>
      </w:tr>
      <w:tr w:rsidR="00107F45" w:rsidRPr="008204F5" w14:paraId="35710AF9" w14:textId="77777777" w:rsidTr="008D021C">
        <w:tc>
          <w:tcPr>
            <w:tcW w:w="525" w:type="dxa"/>
          </w:tcPr>
          <w:p w14:paraId="35BB9FF7" w14:textId="77777777" w:rsidR="00107F45" w:rsidRPr="008204F5" w:rsidRDefault="00107F45" w:rsidP="008D021C">
            <w:pPr>
              <w:rPr>
                <w:rFonts w:eastAsia="Arial"/>
                <w:lang w:eastAsia="ar-SA"/>
              </w:rPr>
            </w:pPr>
          </w:p>
        </w:tc>
        <w:tc>
          <w:tcPr>
            <w:tcW w:w="7408" w:type="dxa"/>
            <w:vAlign w:val="center"/>
          </w:tcPr>
          <w:p w14:paraId="79F48A76" w14:textId="74747DA6" w:rsidR="00107F45" w:rsidRPr="008204F5" w:rsidRDefault="00107F45" w:rsidP="009B02E9">
            <w:r w:rsidRPr="008204F5">
              <w:rPr>
                <w:lang w:bidi="ru-RU"/>
              </w:rPr>
              <w:t>Водогрейный твердотопливный стальной отопительный</w:t>
            </w:r>
            <w:r w:rsidR="009B02E9">
              <w:rPr>
                <w:lang w:bidi="ru-RU"/>
              </w:rPr>
              <w:t xml:space="preserve"> </w:t>
            </w:r>
            <w:r w:rsidRPr="008204F5">
              <w:rPr>
                <w:lang w:bidi="ru-RU"/>
              </w:rPr>
              <w:t>котел КВм-1,0</w:t>
            </w:r>
          </w:p>
        </w:tc>
        <w:tc>
          <w:tcPr>
            <w:tcW w:w="1108" w:type="dxa"/>
          </w:tcPr>
          <w:p w14:paraId="3570D8DD" w14:textId="77777777" w:rsidR="00107F45" w:rsidRPr="008204F5" w:rsidRDefault="00107F45" w:rsidP="008D021C">
            <w:r w:rsidRPr="008204F5">
              <w:t>Шт.</w:t>
            </w:r>
          </w:p>
        </w:tc>
        <w:tc>
          <w:tcPr>
            <w:tcW w:w="1160" w:type="dxa"/>
          </w:tcPr>
          <w:p w14:paraId="453C63D6" w14:textId="77777777" w:rsidR="00107F45" w:rsidRPr="008204F5" w:rsidRDefault="00107F45" w:rsidP="008D021C">
            <w:r w:rsidRPr="008204F5">
              <w:t>1</w:t>
            </w:r>
          </w:p>
        </w:tc>
        <w:tc>
          <w:tcPr>
            <w:tcW w:w="2221" w:type="dxa"/>
          </w:tcPr>
          <w:p w14:paraId="38CEE282" w14:textId="77777777" w:rsidR="00107F45" w:rsidRPr="008204F5" w:rsidRDefault="00107F45" w:rsidP="008D021C">
            <w:r w:rsidRPr="008204F5">
              <w:t xml:space="preserve">988,0    </w:t>
            </w:r>
          </w:p>
        </w:tc>
        <w:tc>
          <w:tcPr>
            <w:tcW w:w="2598" w:type="dxa"/>
          </w:tcPr>
          <w:p w14:paraId="73D45FED" w14:textId="77777777" w:rsidR="00107F45" w:rsidRPr="008204F5" w:rsidRDefault="00107F45" w:rsidP="008D021C">
            <w:r w:rsidRPr="008204F5">
              <w:t>2028</w:t>
            </w:r>
          </w:p>
        </w:tc>
      </w:tr>
      <w:tr w:rsidR="00107F45" w:rsidRPr="008204F5" w14:paraId="76F6A2F4" w14:textId="77777777" w:rsidTr="008D021C">
        <w:tc>
          <w:tcPr>
            <w:tcW w:w="525" w:type="dxa"/>
          </w:tcPr>
          <w:p w14:paraId="4CBEC04F" w14:textId="77777777" w:rsidR="00107F45" w:rsidRPr="008204F5" w:rsidRDefault="00107F45" w:rsidP="008D021C">
            <w:pPr>
              <w:rPr>
                <w:rFonts w:eastAsia="Arial"/>
                <w:lang w:eastAsia="ar-SA"/>
              </w:rPr>
            </w:pPr>
          </w:p>
        </w:tc>
        <w:tc>
          <w:tcPr>
            <w:tcW w:w="7408" w:type="dxa"/>
            <w:vAlign w:val="center"/>
          </w:tcPr>
          <w:p w14:paraId="4CE465F9" w14:textId="77777777" w:rsidR="00107F45" w:rsidRPr="008204F5" w:rsidRDefault="00107F45" w:rsidP="008D021C">
            <w:r w:rsidRPr="008204F5">
              <w:t>Насос сетевой К-80-65-160</w:t>
            </w:r>
          </w:p>
        </w:tc>
        <w:tc>
          <w:tcPr>
            <w:tcW w:w="1108" w:type="dxa"/>
          </w:tcPr>
          <w:p w14:paraId="7128E209" w14:textId="77777777" w:rsidR="00107F45" w:rsidRPr="008204F5" w:rsidRDefault="00107F45" w:rsidP="008D021C">
            <w:r w:rsidRPr="008204F5">
              <w:t>Шт.</w:t>
            </w:r>
          </w:p>
        </w:tc>
        <w:tc>
          <w:tcPr>
            <w:tcW w:w="1160" w:type="dxa"/>
          </w:tcPr>
          <w:p w14:paraId="487478A4" w14:textId="77777777" w:rsidR="00107F45" w:rsidRPr="008204F5" w:rsidRDefault="00107F45" w:rsidP="008D021C">
            <w:r w:rsidRPr="008204F5">
              <w:t>1</w:t>
            </w:r>
          </w:p>
        </w:tc>
        <w:tc>
          <w:tcPr>
            <w:tcW w:w="2221" w:type="dxa"/>
          </w:tcPr>
          <w:p w14:paraId="374511B5" w14:textId="77777777" w:rsidR="00107F45" w:rsidRPr="008204F5" w:rsidRDefault="00107F45" w:rsidP="008D021C">
            <w:r w:rsidRPr="008204F5">
              <w:t xml:space="preserve">45,9  </w:t>
            </w:r>
          </w:p>
        </w:tc>
        <w:tc>
          <w:tcPr>
            <w:tcW w:w="2598" w:type="dxa"/>
          </w:tcPr>
          <w:p w14:paraId="6FC51655" w14:textId="77777777" w:rsidR="00107F45" w:rsidRPr="008204F5" w:rsidRDefault="00107F45" w:rsidP="008D021C">
            <w:r w:rsidRPr="008204F5">
              <w:t>2026</w:t>
            </w:r>
          </w:p>
        </w:tc>
      </w:tr>
      <w:tr w:rsidR="00107F45" w:rsidRPr="008204F5" w14:paraId="07CD5A53" w14:textId="77777777" w:rsidTr="008D021C">
        <w:tc>
          <w:tcPr>
            <w:tcW w:w="525" w:type="dxa"/>
          </w:tcPr>
          <w:p w14:paraId="6ED65004" w14:textId="77777777" w:rsidR="00107F45" w:rsidRPr="008204F5" w:rsidRDefault="00107F45" w:rsidP="008D021C">
            <w:pPr>
              <w:rPr>
                <w:rFonts w:eastAsia="Arial"/>
                <w:lang w:eastAsia="ar-SA"/>
              </w:rPr>
            </w:pPr>
          </w:p>
        </w:tc>
        <w:tc>
          <w:tcPr>
            <w:tcW w:w="7408" w:type="dxa"/>
            <w:vAlign w:val="center"/>
          </w:tcPr>
          <w:p w14:paraId="2EC8A084" w14:textId="77777777" w:rsidR="00107F45" w:rsidRPr="008204F5" w:rsidRDefault="00107F45" w:rsidP="008D021C">
            <w:r w:rsidRPr="008204F5">
              <w:t>Насос сетевой К-80-50-200а</w:t>
            </w:r>
          </w:p>
        </w:tc>
        <w:tc>
          <w:tcPr>
            <w:tcW w:w="1108" w:type="dxa"/>
          </w:tcPr>
          <w:p w14:paraId="61C2B38E" w14:textId="77777777" w:rsidR="00107F45" w:rsidRPr="008204F5" w:rsidRDefault="00107F45" w:rsidP="008D021C">
            <w:r w:rsidRPr="008204F5">
              <w:t>Шт.</w:t>
            </w:r>
          </w:p>
        </w:tc>
        <w:tc>
          <w:tcPr>
            <w:tcW w:w="1160" w:type="dxa"/>
          </w:tcPr>
          <w:p w14:paraId="056F32FE" w14:textId="77777777" w:rsidR="00107F45" w:rsidRPr="008204F5" w:rsidRDefault="00107F45" w:rsidP="008D021C">
            <w:r w:rsidRPr="008204F5">
              <w:t>1</w:t>
            </w:r>
          </w:p>
        </w:tc>
        <w:tc>
          <w:tcPr>
            <w:tcW w:w="2221" w:type="dxa"/>
          </w:tcPr>
          <w:p w14:paraId="1603FD0A" w14:textId="77777777" w:rsidR="00107F45" w:rsidRPr="008204F5" w:rsidRDefault="00107F45" w:rsidP="008D021C">
            <w:r w:rsidRPr="008204F5">
              <w:t xml:space="preserve">54,5    </w:t>
            </w:r>
          </w:p>
        </w:tc>
        <w:tc>
          <w:tcPr>
            <w:tcW w:w="2598" w:type="dxa"/>
          </w:tcPr>
          <w:p w14:paraId="320F160A" w14:textId="77777777" w:rsidR="00107F45" w:rsidRPr="008204F5" w:rsidRDefault="00107F45" w:rsidP="008D021C">
            <w:r w:rsidRPr="008204F5">
              <w:t>2024</w:t>
            </w:r>
          </w:p>
        </w:tc>
      </w:tr>
      <w:tr w:rsidR="00107F45" w:rsidRPr="008204F5" w14:paraId="243B33C8" w14:textId="77777777" w:rsidTr="008D021C">
        <w:tc>
          <w:tcPr>
            <w:tcW w:w="525" w:type="dxa"/>
          </w:tcPr>
          <w:p w14:paraId="6C0EC9B6" w14:textId="77777777" w:rsidR="00107F45" w:rsidRPr="008204F5" w:rsidRDefault="00107F45" w:rsidP="008D021C">
            <w:pPr>
              <w:rPr>
                <w:rFonts w:eastAsia="Arial"/>
                <w:lang w:eastAsia="ar-SA"/>
              </w:rPr>
            </w:pPr>
          </w:p>
        </w:tc>
        <w:tc>
          <w:tcPr>
            <w:tcW w:w="7408" w:type="dxa"/>
            <w:vAlign w:val="center"/>
          </w:tcPr>
          <w:p w14:paraId="0E5D47BA" w14:textId="77777777" w:rsidR="00107F45" w:rsidRPr="008204F5" w:rsidRDefault="00107F45" w:rsidP="008D021C">
            <w:r w:rsidRPr="008204F5">
              <w:t>Дымосос ДН-6,3</w:t>
            </w:r>
          </w:p>
        </w:tc>
        <w:tc>
          <w:tcPr>
            <w:tcW w:w="1108" w:type="dxa"/>
          </w:tcPr>
          <w:p w14:paraId="2B9560BF" w14:textId="77777777" w:rsidR="00107F45" w:rsidRPr="008204F5" w:rsidRDefault="00107F45" w:rsidP="008D021C">
            <w:r w:rsidRPr="008204F5">
              <w:t>Шт.</w:t>
            </w:r>
          </w:p>
        </w:tc>
        <w:tc>
          <w:tcPr>
            <w:tcW w:w="1160" w:type="dxa"/>
          </w:tcPr>
          <w:p w14:paraId="1CAD3F61" w14:textId="77777777" w:rsidR="00107F45" w:rsidRPr="008204F5" w:rsidRDefault="00107F45" w:rsidP="008D021C">
            <w:r w:rsidRPr="008204F5">
              <w:t>1</w:t>
            </w:r>
          </w:p>
        </w:tc>
        <w:tc>
          <w:tcPr>
            <w:tcW w:w="2221" w:type="dxa"/>
          </w:tcPr>
          <w:p w14:paraId="3D65245C" w14:textId="77777777" w:rsidR="00107F45" w:rsidRPr="008204F5" w:rsidRDefault="00107F45" w:rsidP="008D021C">
            <w:r w:rsidRPr="008204F5">
              <w:t xml:space="preserve">107,9      </w:t>
            </w:r>
          </w:p>
        </w:tc>
        <w:tc>
          <w:tcPr>
            <w:tcW w:w="2598" w:type="dxa"/>
          </w:tcPr>
          <w:p w14:paraId="6C30B922" w14:textId="77777777" w:rsidR="00107F45" w:rsidRPr="008204F5" w:rsidRDefault="00107F45" w:rsidP="008D021C">
            <w:r w:rsidRPr="008204F5">
              <w:t>2025</w:t>
            </w:r>
          </w:p>
        </w:tc>
      </w:tr>
      <w:tr w:rsidR="00107F45" w:rsidRPr="008204F5" w14:paraId="42C39E9B" w14:textId="77777777" w:rsidTr="008D021C">
        <w:tc>
          <w:tcPr>
            <w:tcW w:w="525" w:type="dxa"/>
          </w:tcPr>
          <w:p w14:paraId="0E3E3ED3" w14:textId="77777777" w:rsidR="00107F45" w:rsidRPr="008204F5" w:rsidRDefault="00107F45" w:rsidP="008D021C">
            <w:pPr>
              <w:rPr>
                <w:rFonts w:eastAsia="Arial"/>
                <w:lang w:eastAsia="ar-SA"/>
              </w:rPr>
            </w:pPr>
          </w:p>
        </w:tc>
        <w:tc>
          <w:tcPr>
            <w:tcW w:w="7408" w:type="dxa"/>
            <w:vAlign w:val="center"/>
          </w:tcPr>
          <w:p w14:paraId="04FCDCDA" w14:textId="77777777" w:rsidR="00107F45" w:rsidRPr="008204F5" w:rsidRDefault="00107F45" w:rsidP="008D021C">
            <w:r w:rsidRPr="008204F5">
              <w:t>Электронасос бытовой БВ-0,12-40 (Водолей-3)</w:t>
            </w:r>
          </w:p>
        </w:tc>
        <w:tc>
          <w:tcPr>
            <w:tcW w:w="1108" w:type="dxa"/>
          </w:tcPr>
          <w:p w14:paraId="73B15382" w14:textId="77777777" w:rsidR="00107F45" w:rsidRPr="008204F5" w:rsidRDefault="00107F45" w:rsidP="008D021C">
            <w:r w:rsidRPr="008204F5">
              <w:t>Шт.</w:t>
            </w:r>
          </w:p>
        </w:tc>
        <w:tc>
          <w:tcPr>
            <w:tcW w:w="1160" w:type="dxa"/>
          </w:tcPr>
          <w:p w14:paraId="74DDAAE5" w14:textId="77777777" w:rsidR="00107F45" w:rsidRPr="008204F5" w:rsidRDefault="00107F45" w:rsidP="008D021C">
            <w:r w:rsidRPr="008204F5">
              <w:t>1</w:t>
            </w:r>
          </w:p>
        </w:tc>
        <w:tc>
          <w:tcPr>
            <w:tcW w:w="2221" w:type="dxa"/>
          </w:tcPr>
          <w:p w14:paraId="76F1F904" w14:textId="77777777" w:rsidR="00107F45" w:rsidRPr="008204F5" w:rsidRDefault="00107F45" w:rsidP="008D021C">
            <w:r w:rsidRPr="008204F5">
              <w:t xml:space="preserve">4,7    </w:t>
            </w:r>
          </w:p>
        </w:tc>
        <w:tc>
          <w:tcPr>
            <w:tcW w:w="2598" w:type="dxa"/>
          </w:tcPr>
          <w:p w14:paraId="3BEB08F6" w14:textId="77777777" w:rsidR="00107F45" w:rsidRPr="008204F5" w:rsidRDefault="00107F45" w:rsidP="008D021C">
            <w:r w:rsidRPr="008204F5">
              <w:t>2024</w:t>
            </w:r>
          </w:p>
        </w:tc>
      </w:tr>
      <w:tr w:rsidR="00107F45" w:rsidRPr="008204F5" w14:paraId="7120305E" w14:textId="77777777" w:rsidTr="008D021C">
        <w:tc>
          <w:tcPr>
            <w:tcW w:w="525" w:type="dxa"/>
          </w:tcPr>
          <w:p w14:paraId="65A886F5" w14:textId="77777777" w:rsidR="00107F45" w:rsidRPr="008204F5" w:rsidRDefault="00107F45" w:rsidP="008D021C">
            <w:pPr>
              <w:rPr>
                <w:rFonts w:eastAsia="Arial"/>
                <w:lang w:eastAsia="ar-SA"/>
              </w:rPr>
            </w:pPr>
          </w:p>
        </w:tc>
        <w:tc>
          <w:tcPr>
            <w:tcW w:w="7408" w:type="dxa"/>
            <w:vAlign w:val="center"/>
          </w:tcPr>
          <w:p w14:paraId="0D4E5F5D" w14:textId="77777777" w:rsidR="00107F45" w:rsidRPr="008204F5" w:rsidRDefault="00107F45" w:rsidP="008D021C">
            <w:r w:rsidRPr="008204F5">
              <w:t>Гидробак на 500 литров</w:t>
            </w:r>
          </w:p>
        </w:tc>
        <w:tc>
          <w:tcPr>
            <w:tcW w:w="1108" w:type="dxa"/>
          </w:tcPr>
          <w:p w14:paraId="12AD3E04" w14:textId="77777777" w:rsidR="00107F45" w:rsidRPr="008204F5" w:rsidRDefault="00107F45" w:rsidP="008D021C">
            <w:r w:rsidRPr="008204F5">
              <w:t>Шт.</w:t>
            </w:r>
          </w:p>
        </w:tc>
        <w:tc>
          <w:tcPr>
            <w:tcW w:w="1160" w:type="dxa"/>
          </w:tcPr>
          <w:p w14:paraId="1B30E105" w14:textId="77777777" w:rsidR="00107F45" w:rsidRPr="008204F5" w:rsidRDefault="00107F45" w:rsidP="008D021C">
            <w:r w:rsidRPr="008204F5">
              <w:t>1</w:t>
            </w:r>
          </w:p>
        </w:tc>
        <w:tc>
          <w:tcPr>
            <w:tcW w:w="2221" w:type="dxa"/>
          </w:tcPr>
          <w:p w14:paraId="3D352DD2" w14:textId="77777777" w:rsidR="00107F45" w:rsidRPr="008204F5" w:rsidRDefault="00107F45" w:rsidP="008D021C">
            <w:r w:rsidRPr="008204F5">
              <w:t xml:space="preserve">54,1     </w:t>
            </w:r>
          </w:p>
        </w:tc>
        <w:tc>
          <w:tcPr>
            <w:tcW w:w="2598" w:type="dxa"/>
          </w:tcPr>
          <w:p w14:paraId="3C2BA330" w14:textId="77777777" w:rsidR="00107F45" w:rsidRPr="008204F5" w:rsidRDefault="00107F45" w:rsidP="008D021C">
            <w:r w:rsidRPr="008204F5">
              <w:t>2026</w:t>
            </w:r>
          </w:p>
        </w:tc>
      </w:tr>
      <w:tr w:rsidR="00107F45" w:rsidRPr="008204F5" w14:paraId="53EE2FE2" w14:textId="77777777" w:rsidTr="008D021C">
        <w:tc>
          <w:tcPr>
            <w:tcW w:w="525" w:type="dxa"/>
          </w:tcPr>
          <w:p w14:paraId="7AEC6E5F" w14:textId="77777777" w:rsidR="00107F45" w:rsidRPr="008204F5" w:rsidRDefault="00107F45" w:rsidP="008D021C">
            <w:pPr>
              <w:rPr>
                <w:rFonts w:eastAsia="Arial"/>
                <w:lang w:eastAsia="ar-SA"/>
              </w:rPr>
            </w:pPr>
          </w:p>
        </w:tc>
        <w:tc>
          <w:tcPr>
            <w:tcW w:w="7408" w:type="dxa"/>
          </w:tcPr>
          <w:p w14:paraId="5B5325D3" w14:textId="77777777" w:rsidR="00107F45" w:rsidRPr="008204F5" w:rsidRDefault="00107F45" w:rsidP="008D021C">
            <w:r w:rsidRPr="008204F5">
              <w:t>Итого:</w:t>
            </w:r>
          </w:p>
        </w:tc>
        <w:tc>
          <w:tcPr>
            <w:tcW w:w="1108" w:type="dxa"/>
          </w:tcPr>
          <w:p w14:paraId="1FDEFE79" w14:textId="77777777" w:rsidR="00107F45" w:rsidRPr="008204F5" w:rsidRDefault="00107F45" w:rsidP="008D021C"/>
        </w:tc>
        <w:tc>
          <w:tcPr>
            <w:tcW w:w="1160" w:type="dxa"/>
          </w:tcPr>
          <w:p w14:paraId="48D5343C" w14:textId="77777777" w:rsidR="00107F45" w:rsidRPr="008204F5" w:rsidRDefault="00107F45" w:rsidP="008D021C"/>
        </w:tc>
        <w:tc>
          <w:tcPr>
            <w:tcW w:w="2221" w:type="dxa"/>
          </w:tcPr>
          <w:p w14:paraId="3641B831" w14:textId="77777777" w:rsidR="00107F45" w:rsidRPr="008204F5" w:rsidRDefault="00107F45" w:rsidP="008D021C">
            <w:r w:rsidRPr="008204F5">
              <w:t>2243,1</w:t>
            </w:r>
          </w:p>
        </w:tc>
        <w:tc>
          <w:tcPr>
            <w:tcW w:w="2598" w:type="dxa"/>
          </w:tcPr>
          <w:p w14:paraId="1243F3D7" w14:textId="77777777" w:rsidR="00107F45" w:rsidRPr="008204F5" w:rsidRDefault="00107F45" w:rsidP="008D021C"/>
        </w:tc>
      </w:tr>
      <w:tr w:rsidR="00107F45" w:rsidRPr="008204F5" w14:paraId="31E68CA9" w14:textId="77777777" w:rsidTr="008D021C">
        <w:tc>
          <w:tcPr>
            <w:tcW w:w="7933" w:type="dxa"/>
            <w:gridSpan w:val="2"/>
          </w:tcPr>
          <w:p w14:paraId="2A7F20EB" w14:textId="0EB4394E" w:rsidR="00107F45" w:rsidRPr="00107F45" w:rsidRDefault="00107F45" w:rsidP="008D021C">
            <w:pPr>
              <w:rPr>
                <w:b/>
              </w:rPr>
            </w:pPr>
            <w:r w:rsidRPr="00107F45">
              <w:rPr>
                <w:b/>
              </w:rPr>
              <w:t>Иого по МО СП «Баянгольское»</w:t>
            </w:r>
          </w:p>
        </w:tc>
        <w:tc>
          <w:tcPr>
            <w:tcW w:w="1108" w:type="dxa"/>
          </w:tcPr>
          <w:p w14:paraId="6A1EA7D8" w14:textId="77777777" w:rsidR="00107F45" w:rsidRPr="00107F45" w:rsidRDefault="00107F45" w:rsidP="008D021C">
            <w:pPr>
              <w:rPr>
                <w:b/>
              </w:rPr>
            </w:pPr>
          </w:p>
        </w:tc>
        <w:tc>
          <w:tcPr>
            <w:tcW w:w="1160" w:type="dxa"/>
          </w:tcPr>
          <w:p w14:paraId="3519E675" w14:textId="77777777" w:rsidR="00107F45" w:rsidRPr="00107F45" w:rsidRDefault="00107F45" w:rsidP="008D021C">
            <w:pPr>
              <w:rPr>
                <w:b/>
              </w:rPr>
            </w:pPr>
          </w:p>
        </w:tc>
        <w:tc>
          <w:tcPr>
            <w:tcW w:w="2221" w:type="dxa"/>
          </w:tcPr>
          <w:p w14:paraId="3DAAD9F1" w14:textId="33070BED" w:rsidR="00107F45" w:rsidRPr="00107F45" w:rsidRDefault="00107F45" w:rsidP="008D021C">
            <w:pPr>
              <w:rPr>
                <w:b/>
              </w:rPr>
            </w:pPr>
            <w:r>
              <w:rPr>
                <w:b/>
              </w:rPr>
              <w:t>4892,9</w:t>
            </w:r>
          </w:p>
        </w:tc>
        <w:tc>
          <w:tcPr>
            <w:tcW w:w="2598" w:type="dxa"/>
          </w:tcPr>
          <w:p w14:paraId="5E77B84F" w14:textId="77777777" w:rsidR="00107F45" w:rsidRPr="00107F45" w:rsidRDefault="00107F45" w:rsidP="008D021C">
            <w:pPr>
              <w:rPr>
                <w:b/>
              </w:rPr>
            </w:pPr>
          </w:p>
        </w:tc>
      </w:tr>
      <w:tr w:rsidR="009B02E9" w:rsidRPr="008204F5" w14:paraId="2AD647AC" w14:textId="77777777" w:rsidTr="008D021C">
        <w:tc>
          <w:tcPr>
            <w:tcW w:w="7933" w:type="dxa"/>
            <w:gridSpan w:val="2"/>
          </w:tcPr>
          <w:p w14:paraId="717ECE7E" w14:textId="70C69AB4" w:rsidR="009B02E9" w:rsidRPr="009B02E9" w:rsidRDefault="009B02E9" w:rsidP="009B02E9">
            <w:pPr>
              <w:rPr>
                <w:b/>
                <w:lang w:bidi="ru-RU"/>
              </w:rPr>
            </w:pPr>
            <w:r w:rsidRPr="009B02E9">
              <w:rPr>
                <w:b/>
              </w:rPr>
              <w:t>МО СП «Сувинское»</w:t>
            </w:r>
          </w:p>
        </w:tc>
        <w:tc>
          <w:tcPr>
            <w:tcW w:w="1108" w:type="dxa"/>
          </w:tcPr>
          <w:p w14:paraId="28C4B9ED" w14:textId="77777777" w:rsidR="009B02E9" w:rsidRPr="008204F5" w:rsidRDefault="009B02E9" w:rsidP="009B02E9"/>
        </w:tc>
        <w:tc>
          <w:tcPr>
            <w:tcW w:w="1160" w:type="dxa"/>
          </w:tcPr>
          <w:p w14:paraId="1E1D8035" w14:textId="77777777" w:rsidR="009B02E9" w:rsidRPr="008204F5" w:rsidRDefault="009B02E9" w:rsidP="009B02E9"/>
        </w:tc>
        <w:tc>
          <w:tcPr>
            <w:tcW w:w="2221" w:type="dxa"/>
          </w:tcPr>
          <w:p w14:paraId="6CCC3330" w14:textId="77777777" w:rsidR="009B02E9" w:rsidRPr="008204F5" w:rsidRDefault="009B02E9" w:rsidP="009B02E9"/>
        </w:tc>
        <w:tc>
          <w:tcPr>
            <w:tcW w:w="2598" w:type="dxa"/>
          </w:tcPr>
          <w:p w14:paraId="70D4B2A5" w14:textId="77777777" w:rsidR="009B02E9" w:rsidRPr="008204F5" w:rsidRDefault="009B02E9" w:rsidP="009B02E9"/>
        </w:tc>
      </w:tr>
      <w:tr w:rsidR="009B02E9" w:rsidRPr="008204F5" w14:paraId="7EC23B4F" w14:textId="77777777" w:rsidTr="008D021C">
        <w:tc>
          <w:tcPr>
            <w:tcW w:w="525" w:type="dxa"/>
          </w:tcPr>
          <w:p w14:paraId="0B9C770C" w14:textId="0AB4D6F1" w:rsidR="009B02E9" w:rsidRPr="008204F5" w:rsidRDefault="009B02E9" w:rsidP="009B02E9">
            <w:pPr>
              <w:rPr>
                <w:rFonts w:eastAsia="Arial"/>
                <w:lang w:eastAsia="ar-SA"/>
              </w:rPr>
            </w:pPr>
            <w:r>
              <w:rPr>
                <w:rFonts w:eastAsia="Arial"/>
                <w:lang w:eastAsia="ar-SA"/>
              </w:rPr>
              <w:t>1</w:t>
            </w:r>
          </w:p>
        </w:tc>
        <w:tc>
          <w:tcPr>
            <w:tcW w:w="14495" w:type="dxa"/>
            <w:gridSpan w:val="5"/>
            <w:vAlign w:val="center"/>
          </w:tcPr>
          <w:p w14:paraId="65015261" w14:textId="485D0338" w:rsidR="009B02E9" w:rsidRPr="008204F5" w:rsidRDefault="009B02E9" w:rsidP="009B02E9">
            <w:pPr>
              <w:jc w:val="center"/>
            </w:pPr>
            <w:r w:rsidRPr="008204F5">
              <w:rPr>
                <w:lang w:eastAsia="x-none" w:bidi="en-US"/>
              </w:rPr>
              <w:t>Кап. ремонт участков тепловой сети:</w:t>
            </w:r>
          </w:p>
        </w:tc>
      </w:tr>
      <w:tr w:rsidR="009B02E9" w:rsidRPr="008204F5" w14:paraId="75AE070C" w14:textId="77777777" w:rsidTr="008D021C">
        <w:tc>
          <w:tcPr>
            <w:tcW w:w="525" w:type="dxa"/>
          </w:tcPr>
          <w:p w14:paraId="09BC9A09" w14:textId="77777777" w:rsidR="009B02E9" w:rsidRPr="008204F5" w:rsidRDefault="009B02E9" w:rsidP="009B02E9">
            <w:pPr>
              <w:rPr>
                <w:rFonts w:eastAsia="Arial"/>
                <w:lang w:eastAsia="ar-SA"/>
              </w:rPr>
            </w:pPr>
          </w:p>
        </w:tc>
        <w:tc>
          <w:tcPr>
            <w:tcW w:w="7408" w:type="dxa"/>
            <w:vAlign w:val="center"/>
          </w:tcPr>
          <w:p w14:paraId="236E002C" w14:textId="669EC5B6" w:rsidR="009B02E9" w:rsidRPr="008204F5" w:rsidRDefault="009B02E9" w:rsidP="009B02E9">
            <w:pPr>
              <w:rPr>
                <w:lang w:bidi="ru-RU"/>
              </w:rPr>
            </w:pPr>
            <w:r w:rsidRPr="008204F5">
              <w:rPr>
                <w:lang w:eastAsia="x-none" w:bidi="en-US"/>
              </w:rPr>
              <w:t>-от здания котельной до ТК, диаметр труб 100 мм.</w:t>
            </w:r>
          </w:p>
        </w:tc>
        <w:tc>
          <w:tcPr>
            <w:tcW w:w="1108" w:type="dxa"/>
          </w:tcPr>
          <w:p w14:paraId="4E09549A" w14:textId="7413B586" w:rsidR="009B02E9" w:rsidRPr="008204F5" w:rsidRDefault="009B02E9" w:rsidP="009B02E9">
            <w:r w:rsidRPr="008204F5">
              <w:t>м</w:t>
            </w:r>
          </w:p>
        </w:tc>
        <w:tc>
          <w:tcPr>
            <w:tcW w:w="1160" w:type="dxa"/>
            <w:vAlign w:val="center"/>
          </w:tcPr>
          <w:p w14:paraId="56FF6FC3" w14:textId="3327D0CA" w:rsidR="009B02E9" w:rsidRPr="008204F5" w:rsidRDefault="009B02E9" w:rsidP="009B02E9">
            <w:r w:rsidRPr="008204F5">
              <w:t xml:space="preserve">10,8 </w:t>
            </w:r>
          </w:p>
        </w:tc>
        <w:tc>
          <w:tcPr>
            <w:tcW w:w="2221" w:type="dxa"/>
          </w:tcPr>
          <w:p w14:paraId="206F612F" w14:textId="198199A5" w:rsidR="009B02E9" w:rsidRPr="008204F5" w:rsidRDefault="009B02E9" w:rsidP="009B02E9">
            <w:r w:rsidRPr="008204F5">
              <w:t>146,9</w:t>
            </w:r>
          </w:p>
        </w:tc>
        <w:tc>
          <w:tcPr>
            <w:tcW w:w="2598" w:type="dxa"/>
            <w:vMerge w:val="restart"/>
          </w:tcPr>
          <w:p w14:paraId="6BF01DA4" w14:textId="79418A63" w:rsidR="009B02E9" w:rsidRPr="008204F5" w:rsidRDefault="009B02E9" w:rsidP="009B02E9">
            <w:r>
              <w:t>До 2023г.</w:t>
            </w:r>
          </w:p>
        </w:tc>
      </w:tr>
      <w:tr w:rsidR="009B02E9" w:rsidRPr="008204F5" w14:paraId="24FD2115" w14:textId="77777777" w:rsidTr="008D021C">
        <w:tc>
          <w:tcPr>
            <w:tcW w:w="525" w:type="dxa"/>
          </w:tcPr>
          <w:p w14:paraId="0EA7E780" w14:textId="77777777" w:rsidR="009B02E9" w:rsidRPr="008204F5" w:rsidRDefault="009B02E9" w:rsidP="009B02E9">
            <w:pPr>
              <w:rPr>
                <w:rFonts w:eastAsia="Arial"/>
                <w:lang w:eastAsia="ar-SA"/>
              </w:rPr>
            </w:pPr>
          </w:p>
        </w:tc>
        <w:tc>
          <w:tcPr>
            <w:tcW w:w="7408" w:type="dxa"/>
            <w:vAlign w:val="center"/>
          </w:tcPr>
          <w:p w14:paraId="5A68C88E" w14:textId="1BF014A1" w:rsidR="009B02E9" w:rsidRPr="008204F5" w:rsidRDefault="009B02E9" w:rsidP="009B02E9">
            <w:pPr>
              <w:rPr>
                <w:lang w:bidi="ru-RU"/>
              </w:rPr>
            </w:pPr>
            <w:r w:rsidRPr="008204F5">
              <w:rPr>
                <w:lang w:eastAsia="x-none" w:bidi="en-US"/>
              </w:rPr>
              <w:t>-от ТК доТК-1, диаметр труб 100 мм.</w:t>
            </w:r>
          </w:p>
        </w:tc>
        <w:tc>
          <w:tcPr>
            <w:tcW w:w="1108" w:type="dxa"/>
          </w:tcPr>
          <w:p w14:paraId="00E2CC20" w14:textId="6454151D" w:rsidR="009B02E9" w:rsidRPr="008204F5" w:rsidRDefault="009B02E9" w:rsidP="009B02E9">
            <w:r w:rsidRPr="008204F5">
              <w:t>м</w:t>
            </w:r>
          </w:p>
        </w:tc>
        <w:tc>
          <w:tcPr>
            <w:tcW w:w="1160" w:type="dxa"/>
            <w:vAlign w:val="center"/>
          </w:tcPr>
          <w:p w14:paraId="17BDA79E" w14:textId="08BAF552" w:rsidR="009B02E9" w:rsidRPr="008204F5" w:rsidRDefault="009B02E9" w:rsidP="009B02E9">
            <w:r w:rsidRPr="008204F5">
              <w:t xml:space="preserve">50,2 </w:t>
            </w:r>
          </w:p>
        </w:tc>
        <w:tc>
          <w:tcPr>
            <w:tcW w:w="2221" w:type="dxa"/>
          </w:tcPr>
          <w:p w14:paraId="61D41085" w14:textId="076200F7" w:rsidR="009B02E9" w:rsidRPr="008204F5" w:rsidRDefault="009B02E9" w:rsidP="009B02E9">
            <w:r w:rsidRPr="008204F5">
              <w:t>683,2</w:t>
            </w:r>
          </w:p>
        </w:tc>
        <w:tc>
          <w:tcPr>
            <w:tcW w:w="2598" w:type="dxa"/>
            <w:vMerge/>
          </w:tcPr>
          <w:p w14:paraId="1F8AA588" w14:textId="77777777" w:rsidR="009B02E9" w:rsidRPr="008204F5" w:rsidRDefault="009B02E9" w:rsidP="009B02E9"/>
        </w:tc>
      </w:tr>
      <w:tr w:rsidR="009B02E9" w:rsidRPr="008204F5" w14:paraId="7E6DF751" w14:textId="77777777" w:rsidTr="008D021C">
        <w:tc>
          <w:tcPr>
            <w:tcW w:w="525" w:type="dxa"/>
          </w:tcPr>
          <w:p w14:paraId="7D690B00" w14:textId="77777777" w:rsidR="009B02E9" w:rsidRPr="008204F5" w:rsidRDefault="009B02E9" w:rsidP="009B02E9">
            <w:pPr>
              <w:rPr>
                <w:rFonts w:eastAsia="Arial"/>
                <w:lang w:eastAsia="ar-SA"/>
              </w:rPr>
            </w:pPr>
          </w:p>
        </w:tc>
        <w:tc>
          <w:tcPr>
            <w:tcW w:w="7408" w:type="dxa"/>
            <w:vAlign w:val="center"/>
          </w:tcPr>
          <w:p w14:paraId="41D7F2D7" w14:textId="650DE87A" w:rsidR="009B02E9" w:rsidRPr="008204F5" w:rsidRDefault="009B02E9" w:rsidP="009B02E9">
            <w:pPr>
              <w:rPr>
                <w:lang w:bidi="ru-RU"/>
              </w:rPr>
            </w:pPr>
            <w:r w:rsidRPr="008204F5">
              <w:rPr>
                <w:lang w:eastAsia="x-none" w:bidi="en-US"/>
              </w:rPr>
              <w:t>-от ТК-1 до здания школы, диаметр труб 100 мм.</w:t>
            </w:r>
          </w:p>
        </w:tc>
        <w:tc>
          <w:tcPr>
            <w:tcW w:w="1108" w:type="dxa"/>
          </w:tcPr>
          <w:p w14:paraId="148BF50E" w14:textId="05204855" w:rsidR="009B02E9" w:rsidRPr="008204F5" w:rsidRDefault="009B02E9" w:rsidP="009B02E9">
            <w:r w:rsidRPr="008204F5">
              <w:t>м</w:t>
            </w:r>
          </w:p>
        </w:tc>
        <w:tc>
          <w:tcPr>
            <w:tcW w:w="1160" w:type="dxa"/>
            <w:vAlign w:val="center"/>
          </w:tcPr>
          <w:p w14:paraId="5844D07C" w14:textId="42839A3A" w:rsidR="009B02E9" w:rsidRPr="008204F5" w:rsidRDefault="009B02E9" w:rsidP="009B02E9">
            <w:r w:rsidRPr="008204F5">
              <w:t>10,0</w:t>
            </w:r>
          </w:p>
        </w:tc>
        <w:tc>
          <w:tcPr>
            <w:tcW w:w="2221" w:type="dxa"/>
          </w:tcPr>
          <w:p w14:paraId="62FEF9F0" w14:textId="4DC0897F" w:rsidR="009B02E9" w:rsidRPr="008204F5" w:rsidRDefault="009B02E9" w:rsidP="009B02E9">
            <w:r w:rsidRPr="008204F5">
              <w:t>136,1</w:t>
            </w:r>
          </w:p>
        </w:tc>
        <w:tc>
          <w:tcPr>
            <w:tcW w:w="2598" w:type="dxa"/>
            <w:vMerge/>
          </w:tcPr>
          <w:p w14:paraId="6AC764AB" w14:textId="77777777" w:rsidR="009B02E9" w:rsidRPr="008204F5" w:rsidRDefault="009B02E9" w:rsidP="009B02E9"/>
        </w:tc>
      </w:tr>
      <w:tr w:rsidR="009B02E9" w:rsidRPr="008204F5" w14:paraId="16810138" w14:textId="77777777" w:rsidTr="008D021C">
        <w:tc>
          <w:tcPr>
            <w:tcW w:w="525" w:type="dxa"/>
          </w:tcPr>
          <w:p w14:paraId="51292C5B" w14:textId="77777777" w:rsidR="009B02E9" w:rsidRPr="008204F5" w:rsidRDefault="009B02E9" w:rsidP="009B02E9">
            <w:pPr>
              <w:rPr>
                <w:rFonts w:eastAsia="Arial"/>
                <w:lang w:eastAsia="ar-SA"/>
              </w:rPr>
            </w:pPr>
          </w:p>
        </w:tc>
        <w:tc>
          <w:tcPr>
            <w:tcW w:w="7408" w:type="dxa"/>
            <w:vAlign w:val="center"/>
          </w:tcPr>
          <w:p w14:paraId="339778AD" w14:textId="6E67B296" w:rsidR="009B02E9" w:rsidRPr="008204F5" w:rsidRDefault="009B02E9" w:rsidP="009B02E9">
            <w:pPr>
              <w:rPr>
                <w:lang w:bidi="ru-RU"/>
              </w:rPr>
            </w:pPr>
            <w:r w:rsidRPr="008204F5">
              <w:rPr>
                <w:lang w:eastAsia="x-none" w:bidi="en-US"/>
              </w:rPr>
              <w:t>-от Т1 до ТК-2, диаметр труб 100 мм</w:t>
            </w:r>
          </w:p>
        </w:tc>
        <w:tc>
          <w:tcPr>
            <w:tcW w:w="1108" w:type="dxa"/>
          </w:tcPr>
          <w:p w14:paraId="54FD419D" w14:textId="1B3B2273" w:rsidR="009B02E9" w:rsidRPr="008204F5" w:rsidRDefault="009B02E9" w:rsidP="009B02E9">
            <w:r w:rsidRPr="008204F5">
              <w:t>м</w:t>
            </w:r>
          </w:p>
        </w:tc>
        <w:tc>
          <w:tcPr>
            <w:tcW w:w="1160" w:type="dxa"/>
            <w:vAlign w:val="center"/>
          </w:tcPr>
          <w:p w14:paraId="12CB09CA" w14:textId="46A5564A" w:rsidR="009B02E9" w:rsidRPr="008204F5" w:rsidRDefault="009B02E9" w:rsidP="009B02E9">
            <w:r w:rsidRPr="008204F5">
              <w:t xml:space="preserve">49,1 </w:t>
            </w:r>
          </w:p>
        </w:tc>
        <w:tc>
          <w:tcPr>
            <w:tcW w:w="2221" w:type="dxa"/>
          </w:tcPr>
          <w:p w14:paraId="1243577D" w14:textId="4FEC3DC8" w:rsidR="009B02E9" w:rsidRPr="008204F5" w:rsidRDefault="009B02E9" w:rsidP="009B02E9">
            <w:r w:rsidRPr="008204F5">
              <w:t>668,3</w:t>
            </w:r>
          </w:p>
        </w:tc>
        <w:tc>
          <w:tcPr>
            <w:tcW w:w="2598" w:type="dxa"/>
            <w:vMerge/>
          </w:tcPr>
          <w:p w14:paraId="3C80065D" w14:textId="77777777" w:rsidR="009B02E9" w:rsidRPr="008204F5" w:rsidRDefault="009B02E9" w:rsidP="009B02E9"/>
        </w:tc>
      </w:tr>
      <w:tr w:rsidR="009B02E9" w:rsidRPr="008204F5" w14:paraId="603A88BB" w14:textId="77777777" w:rsidTr="008D021C">
        <w:tc>
          <w:tcPr>
            <w:tcW w:w="525" w:type="dxa"/>
          </w:tcPr>
          <w:p w14:paraId="01BE218E" w14:textId="77777777" w:rsidR="009B02E9" w:rsidRPr="008204F5" w:rsidRDefault="009B02E9" w:rsidP="009B02E9">
            <w:pPr>
              <w:rPr>
                <w:rFonts w:eastAsia="Arial"/>
                <w:lang w:eastAsia="ar-SA"/>
              </w:rPr>
            </w:pPr>
          </w:p>
        </w:tc>
        <w:tc>
          <w:tcPr>
            <w:tcW w:w="7408" w:type="dxa"/>
            <w:vAlign w:val="center"/>
          </w:tcPr>
          <w:p w14:paraId="7619FC8E" w14:textId="350B06E3" w:rsidR="009B02E9" w:rsidRPr="008204F5" w:rsidRDefault="009B02E9" w:rsidP="009B02E9">
            <w:pPr>
              <w:rPr>
                <w:lang w:bidi="ru-RU"/>
              </w:rPr>
            </w:pPr>
            <w:r w:rsidRPr="008204F5">
              <w:rPr>
                <w:lang w:eastAsia="x-none" w:bidi="en-US"/>
              </w:rPr>
              <w:t>-от ТК-2 до ТК-3, диаметр труб 100 мм.</w:t>
            </w:r>
          </w:p>
        </w:tc>
        <w:tc>
          <w:tcPr>
            <w:tcW w:w="1108" w:type="dxa"/>
          </w:tcPr>
          <w:p w14:paraId="5DFAC7BA" w14:textId="0313F528" w:rsidR="009B02E9" w:rsidRPr="008204F5" w:rsidRDefault="009B02E9" w:rsidP="009B02E9">
            <w:r w:rsidRPr="008204F5">
              <w:t>м</w:t>
            </w:r>
          </w:p>
        </w:tc>
        <w:tc>
          <w:tcPr>
            <w:tcW w:w="1160" w:type="dxa"/>
            <w:vAlign w:val="center"/>
          </w:tcPr>
          <w:p w14:paraId="78CD09F3" w14:textId="2FB0A5F9" w:rsidR="009B02E9" w:rsidRPr="008204F5" w:rsidRDefault="009B02E9" w:rsidP="009B02E9">
            <w:r w:rsidRPr="008204F5">
              <w:t xml:space="preserve">24,3 </w:t>
            </w:r>
          </w:p>
        </w:tc>
        <w:tc>
          <w:tcPr>
            <w:tcW w:w="2221" w:type="dxa"/>
          </w:tcPr>
          <w:p w14:paraId="6D03B83E" w14:textId="26DBFBE8" w:rsidR="009B02E9" w:rsidRPr="008204F5" w:rsidRDefault="009B02E9" w:rsidP="009B02E9">
            <w:r w:rsidRPr="008204F5">
              <w:t>330,7</w:t>
            </w:r>
          </w:p>
        </w:tc>
        <w:tc>
          <w:tcPr>
            <w:tcW w:w="2598" w:type="dxa"/>
            <w:vMerge/>
          </w:tcPr>
          <w:p w14:paraId="42C02439" w14:textId="77777777" w:rsidR="009B02E9" w:rsidRPr="008204F5" w:rsidRDefault="009B02E9" w:rsidP="009B02E9"/>
        </w:tc>
      </w:tr>
      <w:tr w:rsidR="009B02E9" w:rsidRPr="008204F5" w14:paraId="1CADE7AF" w14:textId="77777777" w:rsidTr="008D021C">
        <w:tc>
          <w:tcPr>
            <w:tcW w:w="525" w:type="dxa"/>
          </w:tcPr>
          <w:p w14:paraId="68BC56D8" w14:textId="77777777" w:rsidR="009B02E9" w:rsidRPr="008204F5" w:rsidRDefault="009B02E9" w:rsidP="009B02E9">
            <w:pPr>
              <w:rPr>
                <w:rFonts w:eastAsia="Arial"/>
                <w:lang w:eastAsia="ar-SA"/>
              </w:rPr>
            </w:pPr>
          </w:p>
        </w:tc>
        <w:tc>
          <w:tcPr>
            <w:tcW w:w="7408" w:type="dxa"/>
            <w:vAlign w:val="center"/>
          </w:tcPr>
          <w:p w14:paraId="1C5C99FA" w14:textId="605BB178" w:rsidR="009B02E9" w:rsidRPr="008204F5" w:rsidRDefault="009B02E9" w:rsidP="009B02E9">
            <w:pPr>
              <w:rPr>
                <w:lang w:bidi="ru-RU"/>
              </w:rPr>
            </w:pPr>
            <w:r w:rsidRPr="008204F5">
              <w:rPr>
                <w:lang w:eastAsia="x-none" w:bidi="en-US"/>
              </w:rPr>
              <w:t>-от ТК-2 до ТК-4, диаметр труб 100 мм.</w:t>
            </w:r>
          </w:p>
        </w:tc>
        <w:tc>
          <w:tcPr>
            <w:tcW w:w="1108" w:type="dxa"/>
          </w:tcPr>
          <w:p w14:paraId="278BC8D0" w14:textId="38B43FA8" w:rsidR="009B02E9" w:rsidRPr="008204F5" w:rsidRDefault="009B02E9" w:rsidP="009B02E9">
            <w:r w:rsidRPr="008204F5">
              <w:t>м</w:t>
            </w:r>
          </w:p>
        </w:tc>
        <w:tc>
          <w:tcPr>
            <w:tcW w:w="1160" w:type="dxa"/>
            <w:vAlign w:val="center"/>
          </w:tcPr>
          <w:p w14:paraId="38A3A7DC" w14:textId="75FADB8E" w:rsidR="009B02E9" w:rsidRPr="008204F5" w:rsidRDefault="009B02E9" w:rsidP="009B02E9">
            <w:r w:rsidRPr="008204F5">
              <w:t xml:space="preserve">73,4 </w:t>
            </w:r>
          </w:p>
        </w:tc>
        <w:tc>
          <w:tcPr>
            <w:tcW w:w="2221" w:type="dxa"/>
          </w:tcPr>
          <w:p w14:paraId="796B63A8" w14:textId="33C5DA63" w:rsidR="009B02E9" w:rsidRPr="008204F5" w:rsidRDefault="009B02E9" w:rsidP="009B02E9">
            <w:r w:rsidRPr="008204F5">
              <w:t>998,9</w:t>
            </w:r>
          </w:p>
        </w:tc>
        <w:tc>
          <w:tcPr>
            <w:tcW w:w="2598" w:type="dxa"/>
            <w:vMerge/>
          </w:tcPr>
          <w:p w14:paraId="27DB21D6" w14:textId="77777777" w:rsidR="009B02E9" w:rsidRPr="008204F5" w:rsidRDefault="009B02E9" w:rsidP="009B02E9"/>
        </w:tc>
      </w:tr>
      <w:tr w:rsidR="009B02E9" w:rsidRPr="008204F5" w14:paraId="7E62904F" w14:textId="77777777" w:rsidTr="008D021C">
        <w:tc>
          <w:tcPr>
            <w:tcW w:w="525" w:type="dxa"/>
          </w:tcPr>
          <w:p w14:paraId="17C64554" w14:textId="77777777" w:rsidR="009B02E9" w:rsidRPr="008204F5" w:rsidRDefault="009B02E9" w:rsidP="009B02E9">
            <w:pPr>
              <w:rPr>
                <w:rFonts w:eastAsia="Arial"/>
                <w:lang w:eastAsia="ar-SA"/>
              </w:rPr>
            </w:pPr>
          </w:p>
        </w:tc>
        <w:tc>
          <w:tcPr>
            <w:tcW w:w="7408" w:type="dxa"/>
            <w:vAlign w:val="center"/>
          </w:tcPr>
          <w:p w14:paraId="2C5E76CB" w14:textId="4857CEEC" w:rsidR="009B02E9" w:rsidRPr="008204F5" w:rsidRDefault="009B02E9" w:rsidP="009B02E9">
            <w:pPr>
              <w:rPr>
                <w:lang w:bidi="ru-RU"/>
              </w:rPr>
            </w:pPr>
            <w:r w:rsidRPr="008204F5">
              <w:rPr>
                <w:lang w:eastAsia="x-none" w:bidi="en-US"/>
              </w:rPr>
              <w:t>-от ТК-4 до здания детского сада, диаметр труб 100 мм.</w:t>
            </w:r>
          </w:p>
        </w:tc>
        <w:tc>
          <w:tcPr>
            <w:tcW w:w="1108" w:type="dxa"/>
          </w:tcPr>
          <w:p w14:paraId="3F0003F7" w14:textId="6BAA0E18" w:rsidR="009B02E9" w:rsidRPr="008204F5" w:rsidRDefault="009B02E9" w:rsidP="009B02E9">
            <w:r w:rsidRPr="008204F5">
              <w:t>м</w:t>
            </w:r>
          </w:p>
        </w:tc>
        <w:tc>
          <w:tcPr>
            <w:tcW w:w="1160" w:type="dxa"/>
            <w:vAlign w:val="center"/>
          </w:tcPr>
          <w:p w14:paraId="7EA4F9BC" w14:textId="75EBB12A" w:rsidR="009B02E9" w:rsidRPr="008204F5" w:rsidRDefault="009B02E9" w:rsidP="009B02E9">
            <w:r w:rsidRPr="008204F5">
              <w:t>27,4</w:t>
            </w:r>
          </w:p>
        </w:tc>
        <w:tc>
          <w:tcPr>
            <w:tcW w:w="2221" w:type="dxa"/>
          </w:tcPr>
          <w:p w14:paraId="1A0DADCA" w14:textId="6DF8A199" w:rsidR="009B02E9" w:rsidRPr="008204F5" w:rsidRDefault="009B02E9" w:rsidP="009B02E9">
            <w:r w:rsidRPr="008204F5">
              <w:t>372,9</w:t>
            </w:r>
          </w:p>
        </w:tc>
        <w:tc>
          <w:tcPr>
            <w:tcW w:w="2598" w:type="dxa"/>
            <w:vMerge/>
          </w:tcPr>
          <w:p w14:paraId="19D0E80A" w14:textId="77777777" w:rsidR="009B02E9" w:rsidRPr="008204F5" w:rsidRDefault="009B02E9" w:rsidP="009B02E9"/>
        </w:tc>
      </w:tr>
      <w:tr w:rsidR="009B02E9" w:rsidRPr="008204F5" w14:paraId="3F7AFA28" w14:textId="77777777" w:rsidTr="008D021C">
        <w:tc>
          <w:tcPr>
            <w:tcW w:w="525" w:type="dxa"/>
          </w:tcPr>
          <w:p w14:paraId="03168835" w14:textId="77777777" w:rsidR="009B02E9" w:rsidRPr="008204F5" w:rsidRDefault="009B02E9" w:rsidP="009B02E9">
            <w:pPr>
              <w:rPr>
                <w:rFonts w:eastAsia="Arial"/>
                <w:lang w:eastAsia="ar-SA"/>
              </w:rPr>
            </w:pPr>
          </w:p>
        </w:tc>
        <w:tc>
          <w:tcPr>
            <w:tcW w:w="7408" w:type="dxa"/>
          </w:tcPr>
          <w:p w14:paraId="1274181F" w14:textId="765C68D5" w:rsidR="009B02E9" w:rsidRPr="008204F5" w:rsidRDefault="009B02E9" w:rsidP="009B02E9">
            <w:pPr>
              <w:rPr>
                <w:lang w:bidi="ru-RU"/>
              </w:rPr>
            </w:pPr>
            <w:r w:rsidRPr="008204F5">
              <w:rPr>
                <w:lang w:eastAsia="x-none" w:bidi="en-US"/>
              </w:rPr>
              <w:t>Итого:</w:t>
            </w:r>
          </w:p>
        </w:tc>
        <w:tc>
          <w:tcPr>
            <w:tcW w:w="1108" w:type="dxa"/>
          </w:tcPr>
          <w:p w14:paraId="0ACE1FF4" w14:textId="77777777" w:rsidR="009B02E9" w:rsidRPr="008204F5" w:rsidRDefault="009B02E9" w:rsidP="009B02E9"/>
        </w:tc>
        <w:tc>
          <w:tcPr>
            <w:tcW w:w="1160" w:type="dxa"/>
          </w:tcPr>
          <w:p w14:paraId="20AC9116" w14:textId="77777777" w:rsidR="009B02E9" w:rsidRPr="008204F5" w:rsidRDefault="009B02E9" w:rsidP="009B02E9"/>
        </w:tc>
        <w:tc>
          <w:tcPr>
            <w:tcW w:w="2221" w:type="dxa"/>
          </w:tcPr>
          <w:p w14:paraId="1746AA5F" w14:textId="522EB621" w:rsidR="009B02E9" w:rsidRPr="008204F5" w:rsidRDefault="009B02E9" w:rsidP="009B02E9">
            <w:r w:rsidRPr="008204F5">
              <w:t xml:space="preserve">3337,0 </w:t>
            </w:r>
          </w:p>
        </w:tc>
        <w:tc>
          <w:tcPr>
            <w:tcW w:w="2598" w:type="dxa"/>
          </w:tcPr>
          <w:p w14:paraId="0D02CCE4" w14:textId="77777777" w:rsidR="009B02E9" w:rsidRPr="008204F5" w:rsidRDefault="009B02E9" w:rsidP="009B02E9"/>
        </w:tc>
      </w:tr>
      <w:tr w:rsidR="009B02E9" w:rsidRPr="008204F5" w14:paraId="4ACB09F4" w14:textId="77777777" w:rsidTr="008D021C">
        <w:tc>
          <w:tcPr>
            <w:tcW w:w="525" w:type="dxa"/>
          </w:tcPr>
          <w:p w14:paraId="46DA8F0B" w14:textId="5D6BF8A9" w:rsidR="009B02E9" w:rsidRPr="008204F5" w:rsidRDefault="009B02E9" w:rsidP="009B02E9">
            <w:pPr>
              <w:rPr>
                <w:rFonts w:eastAsia="Arial"/>
                <w:lang w:eastAsia="ar-SA"/>
              </w:rPr>
            </w:pPr>
            <w:r>
              <w:rPr>
                <w:rFonts w:eastAsia="Arial"/>
                <w:lang w:eastAsia="ar-SA"/>
              </w:rPr>
              <w:t>2</w:t>
            </w:r>
          </w:p>
        </w:tc>
        <w:tc>
          <w:tcPr>
            <w:tcW w:w="14495" w:type="dxa"/>
            <w:gridSpan w:val="5"/>
            <w:vAlign w:val="center"/>
          </w:tcPr>
          <w:p w14:paraId="57469B92" w14:textId="4D66021D" w:rsidR="009B02E9" w:rsidRPr="008204F5" w:rsidRDefault="009B02E9" w:rsidP="009B02E9">
            <w:pPr>
              <w:jc w:val="center"/>
            </w:pPr>
            <w:r w:rsidRPr="008204F5">
              <w:t>Замена котельного оборудования:</w:t>
            </w:r>
          </w:p>
        </w:tc>
      </w:tr>
      <w:tr w:rsidR="009B02E9" w:rsidRPr="008204F5" w14:paraId="6D34FCF3" w14:textId="77777777" w:rsidTr="008D021C">
        <w:tc>
          <w:tcPr>
            <w:tcW w:w="525" w:type="dxa"/>
          </w:tcPr>
          <w:p w14:paraId="4893504A" w14:textId="77777777" w:rsidR="009B02E9" w:rsidRPr="008204F5" w:rsidRDefault="009B02E9" w:rsidP="009B02E9">
            <w:pPr>
              <w:rPr>
                <w:rFonts w:eastAsia="Arial"/>
                <w:lang w:eastAsia="ar-SA"/>
              </w:rPr>
            </w:pPr>
          </w:p>
        </w:tc>
        <w:tc>
          <w:tcPr>
            <w:tcW w:w="7408" w:type="dxa"/>
          </w:tcPr>
          <w:p w14:paraId="567C0E82" w14:textId="76218983" w:rsidR="009B02E9" w:rsidRPr="008204F5" w:rsidRDefault="009B02E9" w:rsidP="009B02E9">
            <w:pPr>
              <w:rPr>
                <w:lang w:bidi="ru-RU"/>
              </w:rPr>
            </w:pPr>
            <w:r w:rsidRPr="008204F5">
              <w:t xml:space="preserve">Котел водогрейный стальной КВр-0,4 </w:t>
            </w:r>
          </w:p>
        </w:tc>
        <w:tc>
          <w:tcPr>
            <w:tcW w:w="1108" w:type="dxa"/>
          </w:tcPr>
          <w:p w14:paraId="70457315" w14:textId="7FA55661" w:rsidR="009B02E9" w:rsidRPr="008204F5" w:rsidRDefault="009B02E9" w:rsidP="009B02E9">
            <w:r w:rsidRPr="008204F5">
              <w:t>Шт.</w:t>
            </w:r>
          </w:p>
        </w:tc>
        <w:tc>
          <w:tcPr>
            <w:tcW w:w="1160" w:type="dxa"/>
          </w:tcPr>
          <w:p w14:paraId="335CCF03" w14:textId="04EFC7BF" w:rsidR="009B02E9" w:rsidRPr="008204F5" w:rsidRDefault="009B02E9" w:rsidP="009B02E9">
            <w:r w:rsidRPr="008204F5">
              <w:t>1</w:t>
            </w:r>
          </w:p>
        </w:tc>
        <w:tc>
          <w:tcPr>
            <w:tcW w:w="2221" w:type="dxa"/>
          </w:tcPr>
          <w:p w14:paraId="0A7E6C9A" w14:textId="7DCE8B47" w:rsidR="009B02E9" w:rsidRPr="008204F5" w:rsidRDefault="009B02E9" w:rsidP="009B02E9">
            <w:r w:rsidRPr="008204F5">
              <w:t>426,0</w:t>
            </w:r>
          </w:p>
        </w:tc>
        <w:tc>
          <w:tcPr>
            <w:tcW w:w="2598" w:type="dxa"/>
          </w:tcPr>
          <w:p w14:paraId="2F190080" w14:textId="77C21907" w:rsidR="009B02E9" w:rsidRPr="008204F5" w:rsidRDefault="009B02E9" w:rsidP="009B02E9">
            <w:r w:rsidRPr="008204F5">
              <w:t>2024</w:t>
            </w:r>
          </w:p>
        </w:tc>
      </w:tr>
      <w:tr w:rsidR="009B02E9" w:rsidRPr="008204F5" w14:paraId="2CB28FB7" w14:textId="77777777" w:rsidTr="008D021C">
        <w:tc>
          <w:tcPr>
            <w:tcW w:w="525" w:type="dxa"/>
          </w:tcPr>
          <w:p w14:paraId="186D02E1" w14:textId="77777777" w:rsidR="009B02E9" w:rsidRPr="008204F5" w:rsidRDefault="009B02E9" w:rsidP="009B02E9">
            <w:pPr>
              <w:rPr>
                <w:rFonts w:eastAsia="Arial"/>
                <w:lang w:eastAsia="ar-SA"/>
              </w:rPr>
            </w:pPr>
          </w:p>
        </w:tc>
        <w:tc>
          <w:tcPr>
            <w:tcW w:w="7408" w:type="dxa"/>
          </w:tcPr>
          <w:p w14:paraId="29142896" w14:textId="6C4713A8" w:rsidR="009B02E9" w:rsidRPr="008204F5" w:rsidRDefault="009B02E9" w:rsidP="009B02E9">
            <w:pPr>
              <w:rPr>
                <w:lang w:bidi="ru-RU"/>
              </w:rPr>
            </w:pPr>
            <w:r w:rsidRPr="008204F5">
              <w:t xml:space="preserve">Котел водогрейный стальной КВр-0,4 </w:t>
            </w:r>
          </w:p>
        </w:tc>
        <w:tc>
          <w:tcPr>
            <w:tcW w:w="1108" w:type="dxa"/>
          </w:tcPr>
          <w:p w14:paraId="0565DAD6" w14:textId="7DCA0671" w:rsidR="009B02E9" w:rsidRPr="008204F5" w:rsidRDefault="009B02E9" w:rsidP="009B02E9">
            <w:r w:rsidRPr="008204F5">
              <w:t>Шт.</w:t>
            </w:r>
          </w:p>
        </w:tc>
        <w:tc>
          <w:tcPr>
            <w:tcW w:w="1160" w:type="dxa"/>
          </w:tcPr>
          <w:p w14:paraId="2F88FD23" w14:textId="4A662B57" w:rsidR="009B02E9" w:rsidRPr="008204F5" w:rsidRDefault="009B02E9" w:rsidP="009B02E9">
            <w:r w:rsidRPr="008204F5">
              <w:t>1</w:t>
            </w:r>
          </w:p>
        </w:tc>
        <w:tc>
          <w:tcPr>
            <w:tcW w:w="2221" w:type="dxa"/>
          </w:tcPr>
          <w:p w14:paraId="356406CD" w14:textId="4C99800C" w:rsidR="009B02E9" w:rsidRPr="008204F5" w:rsidRDefault="009B02E9" w:rsidP="009B02E9">
            <w:r w:rsidRPr="008204F5">
              <w:t>426,0</w:t>
            </w:r>
          </w:p>
        </w:tc>
        <w:tc>
          <w:tcPr>
            <w:tcW w:w="2598" w:type="dxa"/>
          </w:tcPr>
          <w:p w14:paraId="5965AD34" w14:textId="37D2253A" w:rsidR="009B02E9" w:rsidRPr="008204F5" w:rsidRDefault="009B02E9" w:rsidP="009B02E9">
            <w:r w:rsidRPr="008204F5">
              <w:t>2030</w:t>
            </w:r>
          </w:p>
        </w:tc>
      </w:tr>
      <w:tr w:rsidR="009B02E9" w:rsidRPr="008204F5" w14:paraId="6D6D587D" w14:textId="77777777" w:rsidTr="008D021C">
        <w:tc>
          <w:tcPr>
            <w:tcW w:w="525" w:type="dxa"/>
          </w:tcPr>
          <w:p w14:paraId="31F5D20D" w14:textId="77777777" w:rsidR="009B02E9" w:rsidRPr="008204F5" w:rsidRDefault="009B02E9" w:rsidP="009B02E9">
            <w:pPr>
              <w:rPr>
                <w:rFonts w:eastAsia="Arial"/>
                <w:lang w:eastAsia="ar-SA"/>
              </w:rPr>
            </w:pPr>
          </w:p>
        </w:tc>
        <w:tc>
          <w:tcPr>
            <w:tcW w:w="7408" w:type="dxa"/>
          </w:tcPr>
          <w:p w14:paraId="3E88119E" w14:textId="13EAE5E2" w:rsidR="009B02E9" w:rsidRPr="008204F5" w:rsidRDefault="009B02E9" w:rsidP="009B02E9">
            <w:pPr>
              <w:rPr>
                <w:lang w:bidi="ru-RU"/>
              </w:rPr>
            </w:pPr>
            <w:r w:rsidRPr="008204F5">
              <w:t>Насос центробежный консольный типа к50-32-125</w:t>
            </w:r>
          </w:p>
        </w:tc>
        <w:tc>
          <w:tcPr>
            <w:tcW w:w="1108" w:type="dxa"/>
          </w:tcPr>
          <w:p w14:paraId="0518AC86" w14:textId="3581D157" w:rsidR="009B02E9" w:rsidRPr="008204F5" w:rsidRDefault="009B02E9" w:rsidP="009B02E9">
            <w:r w:rsidRPr="008204F5">
              <w:t>Шт.</w:t>
            </w:r>
          </w:p>
        </w:tc>
        <w:tc>
          <w:tcPr>
            <w:tcW w:w="1160" w:type="dxa"/>
          </w:tcPr>
          <w:p w14:paraId="1E9F4728" w14:textId="5048BFF6" w:rsidR="009B02E9" w:rsidRPr="008204F5" w:rsidRDefault="009B02E9" w:rsidP="009B02E9">
            <w:r w:rsidRPr="008204F5">
              <w:t>1</w:t>
            </w:r>
          </w:p>
        </w:tc>
        <w:tc>
          <w:tcPr>
            <w:tcW w:w="2221" w:type="dxa"/>
          </w:tcPr>
          <w:p w14:paraId="5F797F07" w14:textId="11F9138A" w:rsidR="009B02E9" w:rsidRPr="008204F5" w:rsidRDefault="009B02E9" w:rsidP="009B02E9">
            <w:r w:rsidRPr="008204F5">
              <w:t>27,1</w:t>
            </w:r>
          </w:p>
        </w:tc>
        <w:tc>
          <w:tcPr>
            <w:tcW w:w="2598" w:type="dxa"/>
          </w:tcPr>
          <w:p w14:paraId="530B23E8" w14:textId="1B6F6070" w:rsidR="009B02E9" w:rsidRPr="008204F5" w:rsidRDefault="009B02E9" w:rsidP="009B02E9">
            <w:r w:rsidRPr="008204F5">
              <w:t>2027</w:t>
            </w:r>
          </w:p>
        </w:tc>
      </w:tr>
      <w:tr w:rsidR="009B02E9" w:rsidRPr="008204F5" w14:paraId="20F996A8" w14:textId="77777777" w:rsidTr="008D021C">
        <w:tc>
          <w:tcPr>
            <w:tcW w:w="525" w:type="dxa"/>
          </w:tcPr>
          <w:p w14:paraId="69BB8595" w14:textId="77777777" w:rsidR="009B02E9" w:rsidRPr="008204F5" w:rsidRDefault="009B02E9" w:rsidP="009B02E9">
            <w:pPr>
              <w:rPr>
                <w:rFonts w:eastAsia="Arial"/>
                <w:lang w:eastAsia="ar-SA"/>
              </w:rPr>
            </w:pPr>
          </w:p>
        </w:tc>
        <w:tc>
          <w:tcPr>
            <w:tcW w:w="7408" w:type="dxa"/>
          </w:tcPr>
          <w:p w14:paraId="5A00A15C" w14:textId="1AD37138" w:rsidR="009B02E9" w:rsidRPr="008204F5" w:rsidRDefault="009B02E9" w:rsidP="009B02E9">
            <w:pPr>
              <w:rPr>
                <w:lang w:bidi="ru-RU"/>
              </w:rPr>
            </w:pPr>
            <w:r w:rsidRPr="008204F5">
              <w:t>Насос центробежный консольный типа к80-65-160</w:t>
            </w:r>
          </w:p>
        </w:tc>
        <w:tc>
          <w:tcPr>
            <w:tcW w:w="1108" w:type="dxa"/>
          </w:tcPr>
          <w:p w14:paraId="653B2667" w14:textId="3CAB4497" w:rsidR="009B02E9" w:rsidRPr="008204F5" w:rsidRDefault="009B02E9" w:rsidP="009B02E9">
            <w:r w:rsidRPr="008204F5">
              <w:t>Шт.</w:t>
            </w:r>
          </w:p>
        </w:tc>
        <w:tc>
          <w:tcPr>
            <w:tcW w:w="1160" w:type="dxa"/>
          </w:tcPr>
          <w:p w14:paraId="293D3169" w14:textId="11732721" w:rsidR="009B02E9" w:rsidRPr="008204F5" w:rsidRDefault="009B02E9" w:rsidP="009B02E9">
            <w:r w:rsidRPr="008204F5">
              <w:t>1</w:t>
            </w:r>
          </w:p>
        </w:tc>
        <w:tc>
          <w:tcPr>
            <w:tcW w:w="2221" w:type="dxa"/>
          </w:tcPr>
          <w:p w14:paraId="2B9D4384" w14:textId="09B0E167" w:rsidR="009B02E9" w:rsidRPr="008204F5" w:rsidRDefault="009B02E9" w:rsidP="009B02E9">
            <w:r w:rsidRPr="008204F5">
              <w:t>45,1</w:t>
            </w:r>
          </w:p>
        </w:tc>
        <w:tc>
          <w:tcPr>
            <w:tcW w:w="2598" w:type="dxa"/>
          </w:tcPr>
          <w:p w14:paraId="4B33E589" w14:textId="61C3D9AC" w:rsidR="009B02E9" w:rsidRPr="008204F5" w:rsidRDefault="009B02E9" w:rsidP="009B02E9">
            <w:r w:rsidRPr="008204F5">
              <w:t>2028</w:t>
            </w:r>
          </w:p>
        </w:tc>
      </w:tr>
      <w:tr w:rsidR="009B02E9" w:rsidRPr="008204F5" w14:paraId="2761C94C" w14:textId="77777777" w:rsidTr="008D021C">
        <w:tc>
          <w:tcPr>
            <w:tcW w:w="525" w:type="dxa"/>
          </w:tcPr>
          <w:p w14:paraId="45FCBDA7" w14:textId="77777777" w:rsidR="009B02E9" w:rsidRPr="008204F5" w:rsidRDefault="009B02E9" w:rsidP="009B02E9">
            <w:pPr>
              <w:rPr>
                <w:rFonts w:eastAsia="Arial"/>
                <w:lang w:eastAsia="ar-SA"/>
              </w:rPr>
            </w:pPr>
          </w:p>
        </w:tc>
        <w:tc>
          <w:tcPr>
            <w:tcW w:w="7408" w:type="dxa"/>
          </w:tcPr>
          <w:p w14:paraId="0C047E59" w14:textId="31829099" w:rsidR="009B02E9" w:rsidRPr="008204F5" w:rsidRDefault="009B02E9" w:rsidP="009B02E9">
            <w:pPr>
              <w:rPr>
                <w:lang w:bidi="ru-RU"/>
              </w:rPr>
            </w:pPr>
            <w:r w:rsidRPr="008204F5">
              <w:t>Дымосос ДН 6,3</w:t>
            </w:r>
          </w:p>
        </w:tc>
        <w:tc>
          <w:tcPr>
            <w:tcW w:w="1108" w:type="dxa"/>
          </w:tcPr>
          <w:p w14:paraId="236FC52C" w14:textId="78F213BF" w:rsidR="009B02E9" w:rsidRPr="008204F5" w:rsidRDefault="009B02E9" w:rsidP="009B02E9">
            <w:r w:rsidRPr="008204F5">
              <w:t>Шт.</w:t>
            </w:r>
          </w:p>
        </w:tc>
        <w:tc>
          <w:tcPr>
            <w:tcW w:w="1160" w:type="dxa"/>
          </w:tcPr>
          <w:p w14:paraId="11EBDC3D" w14:textId="79EC823D" w:rsidR="009B02E9" w:rsidRPr="008204F5" w:rsidRDefault="009B02E9" w:rsidP="009B02E9">
            <w:r w:rsidRPr="008204F5">
              <w:t>1</w:t>
            </w:r>
          </w:p>
        </w:tc>
        <w:tc>
          <w:tcPr>
            <w:tcW w:w="2221" w:type="dxa"/>
          </w:tcPr>
          <w:p w14:paraId="206CCCEE" w14:textId="014D681B" w:rsidR="009B02E9" w:rsidRPr="008204F5" w:rsidRDefault="009B02E9" w:rsidP="009B02E9">
            <w:r w:rsidRPr="008204F5">
              <w:t>107,9</w:t>
            </w:r>
          </w:p>
        </w:tc>
        <w:tc>
          <w:tcPr>
            <w:tcW w:w="2598" w:type="dxa"/>
          </w:tcPr>
          <w:p w14:paraId="08FE85DB" w14:textId="119F96B9" w:rsidR="009B02E9" w:rsidRPr="008204F5" w:rsidRDefault="009B02E9" w:rsidP="009B02E9">
            <w:r w:rsidRPr="008204F5">
              <w:t>2025</w:t>
            </w:r>
          </w:p>
        </w:tc>
      </w:tr>
      <w:tr w:rsidR="009B02E9" w:rsidRPr="008204F5" w14:paraId="028A0938" w14:textId="77777777" w:rsidTr="008D021C">
        <w:tc>
          <w:tcPr>
            <w:tcW w:w="525" w:type="dxa"/>
          </w:tcPr>
          <w:p w14:paraId="673D003D" w14:textId="77777777" w:rsidR="009B02E9" w:rsidRPr="008204F5" w:rsidRDefault="009B02E9" w:rsidP="009B02E9">
            <w:pPr>
              <w:rPr>
                <w:rFonts w:eastAsia="Arial"/>
                <w:lang w:eastAsia="ar-SA"/>
              </w:rPr>
            </w:pPr>
          </w:p>
        </w:tc>
        <w:tc>
          <w:tcPr>
            <w:tcW w:w="7408" w:type="dxa"/>
          </w:tcPr>
          <w:p w14:paraId="2A3F0771" w14:textId="3265F28D" w:rsidR="009B02E9" w:rsidRPr="008204F5" w:rsidRDefault="009B02E9" w:rsidP="009B02E9">
            <w:pPr>
              <w:rPr>
                <w:lang w:bidi="ru-RU"/>
              </w:rPr>
            </w:pPr>
            <w:r w:rsidRPr="008204F5">
              <w:t>Итого:</w:t>
            </w:r>
          </w:p>
        </w:tc>
        <w:tc>
          <w:tcPr>
            <w:tcW w:w="1108" w:type="dxa"/>
          </w:tcPr>
          <w:p w14:paraId="4F0D4760" w14:textId="77777777" w:rsidR="009B02E9" w:rsidRPr="008204F5" w:rsidRDefault="009B02E9" w:rsidP="009B02E9"/>
        </w:tc>
        <w:tc>
          <w:tcPr>
            <w:tcW w:w="1160" w:type="dxa"/>
          </w:tcPr>
          <w:p w14:paraId="4B781919" w14:textId="77777777" w:rsidR="009B02E9" w:rsidRPr="008204F5" w:rsidRDefault="009B02E9" w:rsidP="009B02E9"/>
        </w:tc>
        <w:tc>
          <w:tcPr>
            <w:tcW w:w="2221" w:type="dxa"/>
          </w:tcPr>
          <w:p w14:paraId="5967AB26" w14:textId="0C16EB2C" w:rsidR="009B02E9" w:rsidRPr="008204F5" w:rsidRDefault="009B02E9" w:rsidP="009B02E9">
            <w:r w:rsidRPr="008204F5">
              <w:t>1032,1</w:t>
            </w:r>
          </w:p>
        </w:tc>
        <w:tc>
          <w:tcPr>
            <w:tcW w:w="2598" w:type="dxa"/>
          </w:tcPr>
          <w:p w14:paraId="791DAD30" w14:textId="77777777" w:rsidR="009B02E9" w:rsidRPr="008204F5" w:rsidRDefault="009B02E9" w:rsidP="009B02E9"/>
        </w:tc>
      </w:tr>
      <w:tr w:rsidR="009B02E9" w:rsidRPr="008204F5" w14:paraId="688869EA" w14:textId="77777777" w:rsidTr="008D021C">
        <w:tc>
          <w:tcPr>
            <w:tcW w:w="7933" w:type="dxa"/>
            <w:gridSpan w:val="2"/>
          </w:tcPr>
          <w:p w14:paraId="428BDB93" w14:textId="5552CAE3" w:rsidR="009B02E9" w:rsidRPr="009B02E9" w:rsidRDefault="009B02E9" w:rsidP="009B02E9">
            <w:pPr>
              <w:rPr>
                <w:b/>
                <w:lang w:bidi="ru-RU"/>
              </w:rPr>
            </w:pPr>
            <w:r w:rsidRPr="009B02E9">
              <w:rPr>
                <w:b/>
                <w:lang w:bidi="ru-RU"/>
              </w:rPr>
              <w:t>Итого по МО СП «Сувинское»</w:t>
            </w:r>
          </w:p>
        </w:tc>
        <w:tc>
          <w:tcPr>
            <w:tcW w:w="1108" w:type="dxa"/>
          </w:tcPr>
          <w:p w14:paraId="0A7379E9" w14:textId="77777777" w:rsidR="009B02E9" w:rsidRPr="008204F5" w:rsidRDefault="009B02E9" w:rsidP="009B02E9"/>
        </w:tc>
        <w:tc>
          <w:tcPr>
            <w:tcW w:w="1160" w:type="dxa"/>
          </w:tcPr>
          <w:p w14:paraId="0B189B84" w14:textId="77777777" w:rsidR="009B02E9" w:rsidRPr="008204F5" w:rsidRDefault="009B02E9" w:rsidP="009B02E9"/>
        </w:tc>
        <w:tc>
          <w:tcPr>
            <w:tcW w:w="2221" w:type="dxa"/>
          </w:tcPr>
          <w:p w14:paraId="4A12CF73" w14:textId="643E4193" w:rsidR="009B02E9" w:rsidRPr="009B02E9" w:rsidRDefault="009B02E9" w:rsidP="009B02E9">
            <w:pPr>
              <w:rPr>
                <w:b/>
              </w:rPr>
            </w:pPr>
            <w:r>
              <w:rPr>
                <w:b/>
              </w:rPr>
              <w:t>4369,1</w:t>
            </w:r>
          </w:p>
        </w:tc>
        <w:tc>
          <w:tcPr>
            <w:tcW w:w="2598" w:type="dxa"/>
          </w:tcPr>
          <w:p w14:paraId="4EAD46F8" w14:textId="77777777" w:rsidR="009B02E9" w:rsidRPr="008204F5" w:rsidRDefault="009B02E9" w:rsidP="009B02E9"/>
        </w:tc>
      </w:tr>
    </w:tbl>
    <w:p w14:paraId="71293DC3" w14:textId="77777777" w:rsidR="008204F5" w:rsidRPr="008204F5" w:rsidRDefault="008204F5" w:rsidP="008204F5"/>
    <w:p w14:paraId="03F4ACC6" w14:textId="4C5D077B" w:rsidR="00E027B0" w:rsidRDefault="00F6359B" w:rsidP="00E027B0">
      <w:pPr>
        <w:rPr>
          <w:color w:val="000000"/>
        </w:rPr>
      </w:pPr>
      <w:r w:rsidRPr="00F6359B">
        <w:rPr>
          <w:color w:val="000000"/>
        </w:rPr>
        <w:t xml:space="preserve">Источник финансирования: </w:t>
      </w:r>
      <w:r w:rsidR="00620C1B" w:rsidRPr="00DC75F5">
        <w:rPr>
          <w:color w:val="000000"/>
        </w:rPr>
        <w:t>собственные средства (не тарифный источник)</w:t>
      </w:r>
    </w:p>
    <w:p w14:paraId="6627C47B" w14:textId="77777777" w:rsidR="003F69F0" w:rsidRDefault="003F69F0" w:rsidP="00E027B0">
      <w:pPr>
        <w:rPr>
          <w:color w:val="000000"/>
        </w:rPr>
      </w:pPr>
    </w:p>
    <w:p w14:paraId="1BB86019" w14:textId="77777777" w:rsidR="00173C24" w:rsidRPr="00A13614" w:rsidRDefault="00173C24" w:rsidP="00173C24">
      <w:pPr>
        <w:ind w:left="720"/>
      </w:pPr>
    </w:p>
    <w:p w14:paraId="6739DE27" w14:textId="77777777" w:rsidR="00F6359B"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B973B0" w14:paraId="40149192" w14:textId="77777777" w:rsidTr="00F37666">
        <w:trPr>
          <w:jc w:val="center"/>
        </w:trPr>
        <w:tc>
          <w:tcPr>
            <w:tcW w:w="4785" w:type="dxa"/>
          </w:tcPr>
          <w:p w14:paraId="1B8D9252" w14:textId="77777777" w:rsidR="00D17DCA" w:rsidRPr="00B973B0" w:rsidRDefault="00D17DCA" w:rsidP="00F37666">
            <w:pPr>
              <w:widowControl w:val="0"/>
              <w:suppressAutoHyphens/>
              <w:ind w:left="720"/>
              <w:contextualSpacing/>
              <w:jc w:val="both"/>
              <w:rPr>
                <w:b/>
                <w:kern w:val="1"/>
              </w:rPr>
            </w:pPr>
            <w:r w:rsidRPr="00B973B0">
              <w:rPr>
                <w:b/>
                <w:kern w:val="1"/>
              </w:rPr>
              <w:t>КОНЦЕДЕНТ:</w:t>
            </w:r>
          </w:p>
        </w:tc>
        <w:tc>
          <w:tcPr>
            <w:tcW w:w="4785" w:type="dxa"/>
          </w:tcPr>
          <w:p w14:paraId="21331760" w14:textId="77777777" w:rsidR="00D17DCA" w:rsidRPr="00B973B0" w:rsidRDefault="00D17DCA" w:rsidP="00F37666">
            <w:pPr>
              <w:widowControl w:val="0"/>
              <w:suppressAutoHyphens/>
              <w:ind w:left="720"/>
              <w:contextualSpacing/>
              <w:jc w:val="both"/>
              <w:rPr>
                <w:b/>
                <w:kern w:val="1"/>
              </w:rPr>
            </w:pPr>
            <w:r w:rsidRPr="00B973B0">
              <w:rPr>
                <w:b/>
                <w:kern w:val="1"/>
              </w:rPr>
              <w:t>КОНЦЕССИОНЕР:</w:t>
            </w:r>
          </w:p>
        </w:tc>
      </w:tr>
      <w:tr w:rsidR="00D17DCA" w:rsidRPr="00B973B0" w14:paraId="150CAFB7" w14:textId="77777777" w:rsidTr="00F37666">
        <w:trPr>
          <w:jc w:val="center"/>
        </w:trPr>
        <w:tc>
          <w:tcPr>
            <w:tcW w:w="4785" w:type="dxa"/>
          </w:tcPr>
          <w:p w14:paraId="702163C1" w14:textId="77777777" w:rsidR="00D17DCA" w:rsidRDefault="00D17DCA"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4BFCDB86" w14:textId="77777777" w:rsidR="00D17DCA" w:rsidRPr="006430BD" w:rsidRDefault="00D17DCA" w:rsidP="00F37666">
            <w:pPr>
              <w:rPr>
                <w:b/>
                <w:sz w:val="22"/>
                <w:szCs w:val="22"/>
              </w:rPr>
            </w:pPr>
          </w:p>
        </w:tc>
        <w:tc>
          <w:tcPr>
            <w:tcW w:w="4785" w:type="dxa"/>
          </w:tcPr>
          <w:p w14:paraId="3E7E799F" w14:textId="77777777" w:rsidR="00D17DCA" w:rsidRPr="00B973B0" w:rsidRDefault="00D17DCA" w:rsidP="00F37666">
            <w:pPr>
              <w:pStyle w:val="a9"/>
              <w:spacing w:before="0" w:beforeAutospacing="0" w:after="75" w:afterAutospacing="0" w:line="252" w:lineRule="atLeast"/>
              <w:rPr>
                <w:b/>
                <w:kern w:val="1"/>
              </w:rPr>
            </w:pPr>
          </w:p>
        </w:tc>
      </w:tr>
      <w:tr w:rsidR="00D17DCA" w:rsidRPr="00B973B0" w14:paraId="178077CA" w14:textId="77777777" w:rsidTr="00F37666">
        <w:trPr>
          <w:jc w:val="center"/>
        </w:trPr>
        <w:tc>
          <w:tcPr>
            <w:tcW w:w="4785" w:type="dxa"/>
          </w:tcPr>
          <w:p w14:paraId="22BDC8FD" w14:textId="77777777" w:rsidR="00D17DCA" w:rsidRPr="005F0A94" w:rsidRDefault="00D17DCA" w:rsidP="00F37666">
            <w:pPr>
              <w:jc w:val="center"/>
              <w:rPr>
                <w:b/>
              </w:rPr>
            </w:pPr>
            <w:r>
              <w:rPr>
                <w:b/>
              </w:rPr>
              <w:t>Глава МО «Баргузинский район»</w:t>
            </w:r>
          </w:p>
          <w:p w14:paraId="65D44CA7" w14:textId="77777777" w:rsidR="00D17DCA" w:rsidRPr="005F0A94" w:rsidRDefault="00D17DCA" w:rsidP="00F37666">
            <w:pPr>
              <w:jc w:val="center"/>
            </w:pPr>
          </w:p>
          <w:p w14:paraId="1C8D8C18" w14:textId="77777777" w:rsidR="00D17DCA" w:rsidRDefault="00D17DCA" w:rsidP="00F37666">
            <w:pPr>
              <w:jc w:val="center"/>
              <w:rPr>
                <w:b/>
              </w:rPr>
            </w:pPr>
            <w:r w:rsidRPr="005F0A94">
              <w:t>____________</w:t>
            </w:r>
            <w:r>
              <w:rPr>
                <w:b/>
              </w:rPr>
              <w:t>М.А.Мишурин</w:t>
            </w:r>
          </w:p>
          <w:p w14:paraId="7D443DFF" w14:textId="77777777" w:rsidR="00D17DCA" w:rsidRPr="00B973B0" w:rsidRDefault="00D17DCA" w:rsidP="00F37666">
            <w:pPr>
              <w:widowControl w:val="0"/>
              <w:suppressAutoHyphens/>
              <w:ind w:left="720"/>
              <w:contextualSpacing/>
              <w:jc w:val="both"/>
              <w:rPr>
                <w:b/>
                <w:kern w:val="1"/>
              </w:rPr>
            </w:pPr>
            <w:r w:rsidRPr="00B973B0">
              <w:rPr>
                <w:b/>
                <w:kern w:val="1"/>
              </w:rPr>
              <w:t>мп</w:t>
            </w:r>
          </w:p>
        </w:tc>
        <w:tc>
          <w:tcPr>
            <w:tcW w:w="4785" w:type="dxa"/>
          </w:tcPr>
          <w:p w14:paraId="3E0B5234" w14:textId="77777777" w:rsidR="00D17DCA" w:rsidRPr="00B973B0" w:rsidRDefault="00D17DCA" w:rsidP="00F37666">
            <w:pPr>
              <w:widowControl w:val="0"/>
              <w:suppressAutoHyphens/>
              <w:ind w:left="720"/>
              <w:contextualSpacing/>
              <w:jc w:val="both"/>
              <w:rPr>
                <w:b/>
                <w:kern w:val="1"/>
              </w:rPr>
            </w:pPr>
          </w:p>
          <w:p w14:paraId="535D6464" w14:textId="77777777" w:rsidR="00D17DCA" w:rsidRDefault="00D17DCA"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0E11F74" w14:textId="77777777" w:rsidR="00D17DCA" w:rsidRPr="00B973B0" w:rsidRDefault="00D17DCA" w:rsidP="00F37666">
            <w:pPr>
              <w:widowControl w:val="0"/>
              <w:suppressAutoHyphens/>
              <w:ind w:left="720"/>
              <w:contextualSpacing/>
              <w:jc w:val="both"/>
              <w:rPr>
                <w:b/>
                <w:kern w:val="1"/>
              </w:rPr>
            </w:pPr>
            <w:r w:rsidRPr="00B973B0">
              <w:rPr>
                <w:b/>
                <w:kern w:val="1"/>
              </w:rPr>
              <w:t>мп</w:t>
            </w:r>
          </w:p>
        </w:tc>
      </w:tr>
    </w:tbl>
    <w:p w14:paraId="5C94DB08" w14:textId="77777777" w:rsidR="00E027B0" w:rsidRDefault="00E027B0" w:rsidP="00620C1B">
      <w:pPr>
        <w:rPr>
          <w:color w:val="000000"/>
        </w:rPr>
        <w:sectPr w:rsidR="00E027B0" w:rsidSect="00723542">
          <w:pgSz w:w="16838" w:h="11906" w:orient="landscape"/>
          <w:pgMar w:top="1701" w:right="1134" w:bottom="851" w:left="1134" w:header="709" w:footer="709" w:gutter="0"/>
          <w:cols w:space="708"/>
          <w:docGrid w:linePitch="360"/>
        </w:sectPr>
      </w:pPr>
    </w:p>
    <w:p w14:paraId="55A39719" w14:textId="77777777" w:rsidR="00E027B0" w:rsidRPr="00AF39E7" w:rsidRDefault="00E027B0" w:rsidP="00E027B0">
      <w:pPr>
        <w:jc w:val="right"/>
      </w:pPr>
      <w:r w:rsidRPr="00AF39E7">
        <w:rPr>
          <w:color w:val="000000"/>
        </w:rPr>
        <w:lastRenderedPageBreak/>
        <w:t>Приложение № 4</w:t>
      </w:r>
    </w:p>
    <w:p w14:paraId="7FE88813" w14:textId="77777777" w:rsidR="00E027B0" w:rsidRPr="00AF39E7" w:rsidRDefault="00E027B0" w:rsidP="00E027B0">
      <w:pPr>
        <w:widowControl w:val="0"/>
        <w:suppressAutoHyphens/>
        <w:autoSpaceDE w:val="0"/>
        <w:autoSpaceDN w:val="0"/>
        <w:jc w:val="right"/>
        <w:textAlignment w:val="baseline"/>
        <w:rPr>
          <w:color w:val="000000"/>
          <w:kern w:val="3"/>
          <w:lang w:eastAsia="ja-JP" w:bidi="fa-IR"/>
        </w:rPr>
      </w:pPr>
      <w:r w:rsidRPr="00AF39E7">
        <w:rPr>
          <w:color w:val="000000"/>
          <w:kern w:val="3"/>
          <w:lang w:eastAsia="ja-JP" w:bidi="fa-IR"/>
        </w:rPr>
        <w:t>к концессионному соглашению</w:t>
      </w:r>
    </w:p>
    <w:p w14:paraId="16B9339F" w14:textId="4795E895" w:rsidR="00E027B0" w:rsidRPr="00AF39E7" w:rsidRDefault="00E148FD" w:rsidP="00E027B0">
      <w:pPr>
        <w:widowControl w:val="0"/>
        <w:tabs>
          <w:tab w:val="left" w:pos="8016"/>
        </w:tabs>
        <w:jc w:val="right"/>
        <w:rPr>
          <w:bCs/>
          <w:color w:val="000000"/>
        </w:rPr>
      </w:pPr>
      <w:r>
        <w:rPr>
          <w:bCs/>
          <w:color w:val="000000"/>
        </w:rPr>
        <w:t>№ __ от «__» ________ 20__</w:t>
      </w:r>
      <w:r w:rsidR="00E027B0" w:rsidRPr="00AF39E7">
        <w:rPr>
          <w:bCs/>
          <w:color w:val="000000"/>
        </w:rPr>
        <w:t xml:space="preserve"> г.</w:t>
      </w:r>
    </w:p>
    <w:p w14:paraId="59FE11D5" w14:textId="0F53CBA9" w:rsidR="00E027B0" w:rsidRPr="003F69F0" w:rsidRDefault="003F69F0" w:rsidP="00E027B0">
      <w:pPr>
        <w:widowControl w:val="0"/>
        <w:tabs>
          <w:tab w:val="left" w:pos="8016"/>
        </w:tabs>
        <w:jc w:val="center"/>
        <w:rPr>
          <w:b/>
        </w:rPr>
      </w:pPr>
      <w:r w:rsidRPr="003F69F0">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Default="00E027B0" w:rsidP="00E027B0">
      <w:pPr>
        <w:widowControl w:val="0"/>
        <w:tabs>
          <w:tab w:val="left" w:pos="8016"/>
        </w:tabs>
        <w:jc w:val="center"/>
        <w:rPr>
          <w:bCs/>
          <w:color w:val="000000"/>
        </w:rPr>
      </w:pPr>
      <w:r w:rsidRPr="00003A65">
        <w:rPr>
          <w:bCs/>
          <w:color w:val="000000"/>
        </w:rPr>
        <w:t>ПОКАЗАТЕЛИ НАДЕЖНОСТИ И ЭНЕРГЕТИЧЕСКОЙ ЭФФЕКТИВНОСТИ ОБЪЕКТОВ ТЕПЛОСНАБЖЕНИЯ</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gridCol w:w="1559"/>
        <w:gridCol w:w="1701"/>
        <w:gridCol w:w="1701"/>
      </w:tblGrid>
      <w:tr w:rsidR="00BD1A9C" w:rsidRPr="00E148FD" w14:paraId="19073695" w14:textId="66D6471E" w:rsidTr="00BD1A9C">
        <w:trPr>
          <w:trHeight w:val="454"/>
          <w:jc w:val="center"/>
        </w:trPr>
        <w:tc>
          <w:tcPr>
            <w:tcW w:w="8359" w:type="dxa"/>
            <w:vMerge w:val="restart"/>
            <w:shd w:val="clear" w:color="auto" w:fill="auto"/>
            <w:noWrap/>
            <w:vAlign w:val="center"/>
            <w:hideMark/>
          </w:tcPr>
          <w:p w14:paraId="0C879E86" w14:textId="476A60FD" w:rsidR="00BD1A9C" w:rsidRPr="00E148FD" w:rsidRDefault="00BD1A9C" w:rsidP="003F69F0">
            <w:pPr>
              <w:widowControl w:val="0"/>
              <w:jc w:val="center"/>
              <w:rPr>
                <w:color w:val="000000"/>
              </w:rPr>
            </w:pPr>
            <w:r>
              <w:rPr>
                <w:color w:val="000000"/>
              </w:rPr>
              <w:t>Наименование</w:t>
            </w:r>
          </w:p>
        </w:tc>
        <w:tc>
          <w:tcPr>
            <w:tcW w:w="992" w:type="dxa"/>
            <w:vMerge w:val="restart"/>
            <w:vAlign w:val="center"/>
          </w:tcPr>
          <w:p w14:paraId="63EFD8F9" w14:textId="15EB995A" w:rsidR="00BD1A9C" w:rsidRDefault="00BD1A9C" w:rsidP="003F69F0">
            <w:pPr>
              <w:widowControl w:val="0"/>
              <w:jc w:val="center"/>
              <w:rPr>
                <w:color w:val="000000"/>
              </w:rPr>
            </w:pPr>
            <w:r>
              <w:rPr>
                <w:color w:val="000000"/>
              </w:rPr>
              <w:t>Ед.изм.</w:t>
            </w:r>
          </w:p>
        </w:tc>
        <w:tc>
          <w:tcPr>
            <w:tcW w:w="1559" w:type="dxa"/>
            <w:shd w:val="clear" w:color="000000" w:fill="FFFFFF"/>
            <w:vAlign w:val="center"/>
          </w:tcPr>
          <w:p w14:paraId="45A7F208" w14:textId="4D9B6C58" w:rsidR="00BD1A9C" w:rsidRDefault="00BD1A9C" w:rsidP="003F69F0">
            <w:pPr>
              <w:widowControl w:val="0"/>
              <w:jc w:val="center"/>
              <w:rPr>
                <w:color w:val="000000"/>
              </w:rPr>
            </w:pPr>
            <w:r>
              <w:t xml:space="preserve">МО СП </w:t>
            </w:r>
            <w:r w:rsidRPr="00E41518">
              <w:t>«</w:t>
            </w:r>
            <w:r>
              <w:t>Юбилейное</w:t>
            </w:r>
            <w:r w:rsidRPr="00E41518">
              <w:t>»</w:t>
            </w:r>
          </w:p>
        </w:tc>
        <w:tc>
          <w:tcPr>
            <w:tcW w:w="1701" w:type="dxa"/>
            <w:shd w:val="clear" w:color="000000" w:fill="FFFFFF"/>
            <w:vAlign w:val="center"/>
          </w:tcPr>
          <w:p w14:paraId="56EFA5C3" w14:textId="36A89975" w:rsidR="00BD1A9C" w:rsidRDefault="00BD1A9C" w:rsidP="003F69F0">
            <w:pPr>
              <w:widowControl w:val="0"/>
              <w:jc w:val="center"/>
              <w:rPr>
                <w:color w:val="000000"/>
              </w:rPr>
            </w:pPr>
            <w:r>
              <w:t>МО СП «Баянгольское»</w:t>
            </w:r>
          </w:p>
        </w:tc>
        <w:tc>
          <w:tcPr>
            <w:tcW w:w="1701" w:type="dxa"/>
            <w:shd w:val="clear" w:color="000000" w:fill="FFFFFF"/>
          </w:tcPr>
          <w:p w14:paraId="45733858" w14:textId="3D3D6FAB" w:rsidR="00BD1A9C" w:rsidRDefault="00BD1A9C" w:rsidP="009B02E9">
            <w:pPr>
              <w:widowControl w:val="0"/>
              <w:jc w:val="center"/>
            </w:pPr>
            <w:r>
              <w:t>МО СП «Сувинское»</w:t>
            </w:r>
          </w:p>
        </w:tc>
      </w:tr>
      <w:tr w:rsidR="00BD1A9C" w:rsidRPr="00E148FD" w14:paraId="6E212F1E" w14:textId="704557C4" w:rsidTr="00BD1A9C">
        <w:trPr>
          <w:trHeight w:val="630"/>
          <w:jc w:val="center"/>
        </w:trPr>
        <w:tc>
          <w:tcPr>
            <w:tcW w:w="8359" w:type="dxa"/>
            <w:vMerge/>
            <w:shd w:val="clear" w:color="auto" w:fill="auto"/>
            <w:vAlign w:val="center"/>
            <w:hideMark/>
          </w:tcPr>
          <w:p w14:paraId="44C5B5CA" w14:textId="16B11F61" w:rsidR="00BD1A9C" w:rsidRPr="00E148FD" w:rsidRDefault="00BD1A9C" w:rsidP="009B02E9">
            <w:pPr>
              <w:widowControl w:val="0"/>
              <w:rPr>
                <w:color w:val="000000"/>
              </w:rPr>
            </w:pPr>
          </w:p>
        </w:tc>
        <w:tc>
          <w:tcPr>
            <w:tcW w:w="992" w:type="dxa"/>
            <w:vMerge/>
            <w:vAlign w:val="center"/>
          </w:tcPr>
          <w:p w14:paraId="2435C2AA" w14:textId="77777777" w:rsidR="00BD1A9C" w:rsidRPr="00E148FD" w:rsidRDefault="00BD1A9C" w:rsidP="009B02E9">
            <w:pPr>
              <w:widowControl w:val="0"/>
              <w:jc w:val="center"/>
              <w:rPr>
                <w:color w:val="000000"/>
              </w:rPr>
            </w:pPr>
          </w:p>
        </w:tc>
        <w:tc>
          <w:tcPr>
            <w:tcW w:w="1559" w:type="dxa"/>
            <w:vAlign w:val="center"/>
          </w:tcPr>
          <w:p w14:paraId="41F76A88" w14:textId="16A42D94" w:rsidR="00BD1A9C" w:rsidRDefault="00BD1A9C" w:rsidP="009B02E9">
            <w:pPr>
              <w:widowControl w:val="0"/>
              <w:jc w:val="center"/>
              <w:rPr>
                <w:color w:val="000000"/>
              </w:rPr>
            </w:pPr>
            <w:r>
              <w:rPr>
                <w:color w:val="000000"/>
              </w:rPr>
              <w:t>2023-2033</w:t>
            </w:r>
          </w:p>
        </w:tc>
        <w:tc>
          <w:tcPr>
            <w:tcW w:w="1701" w:type="dxa"/>
            <w:vAlign w:val="center"/>
          </w:tcPr>
          <w:p w14:paraId="02349A77" w14:textId="751D8651" w:rsidR="00BD1A9C" w:rsidRDefault="00BD1A9C" w:rsidP="009B02E9">
            <w:pPr>
              <w:widowControl w:val="0"/>
              <w:jc w:val="center"/>
              <w:rPr>
                <w:color w:val="000000"/>
              </w:rPr>
            </w:pPr>
            <w:r>
              <w:rPr>
                <w:color w:val="000000"/>
              </w:rPr>
              <w:t>2023-2033</w:t>
            </w:r>
          </w:p>
        </w:tc>
        <w:tc>
          <w:tcPr>
            <w:tcW w:w="1701" w:type="dxa"/>
            <w:vAlign w:val="center"/>
          </w:tcPr>
          <w:p w14:paraId="2F44E534" w14:textId="74C381CF" w:rsidR="00BD1A9C" w:rsidRDefault="00BD1A9C" w:rsidP="009B02E9">
            <w:pPr>
              <w:widowControl w:val="0"/>
              <w:jc w:val="center"/>
              <w:rPr>
                <w:color w:val="000000"/>
              </w:rPr>
            </w:pPr>
            <w:r>
              <w:rPr>
                <w:color w:val="000000"/>
              </w:rPr>
              <w:t>2023-2033</w:t>
            </w:r>
          </w:p>
        </w:tc>
      </w:tr>
      <w:tr w:rsidR="00BD1A9C" w:rsidRPr="00E148FD" w14:paraId="722ABEEA" w14:textId="0119BE0E" w:rsidTr="00BD1A9C">
        <w:trPr>
          <w:trHeight w:val="315"/>
          <w:jc w:val="center"/>
        </w:trPr>
        <w:tc>
          <w:tcPr>
            <w:tcW w:w="8359" w:type="dxa"/>
            <w:shd w:val="clear" w:color="auto" w:fill="auto"/>
            <w:vAlign w:val="center"/>
            <w:hideMark/>
          </w:tcPr>
          <w:p w14:paraId="0A198C43" w14:textId="77777777" w:rsidR="00BD1A9C" w:rsidRPr="00E148FD" w:rsidRDefault="00BD1A9C" w:rsidP="009B02E9">
            <w:pPr>
              <w:widowControl w:val="0"/>
              <w:rPr>
                <w:b/>
                <w:bCs/>
                <w:color w:val="000000"/>
              </w:rPr>
            </w:pPr>
            <w:r w:rsidRPr="00E148FD">
              <w:rPr>
                <w:b/>
                <w:bCs/>
                <w:color w:val="000000"/>
              </w:rPr>
              <w:t xml:space="preserve">показатели надежности </w:t>
            </w:r>
          </w:p>
        </w:tc>
        <w:tc>
          <w:tcPr>
            <w:tcW w:w="992" w:type="dxa"/>
            <w:vAlign w:val="center"/>
          </w:tcPr>
          <w:p w14:paraId="0466DD0B" w14:textId="77777777" w:rsidR="00BD1A9C" w:rsidRPr="00E148FD" w:rsidRDefault="00BD1A9C" w:rsidP="009B02E9">
            <w:pPr>
              <w:widowControl w:val="0"/>
              <w:jc w:val="center"/>
              <w:rPr>
                <w:color w:val="000000"/>
              </w:rPr>
            </w:pPr>
          </w:p>
        </w:tc>
        <w:tc>
          <w:tcPr>
            <w:tcW w:w="1559" w:type="dxa"/>
            <w:vAlign w:val="center"/>
          </w:tcPr>
          <w:p w14:paraId="70BF3C6D" w14:textId="77777777" w:rsidR="00BD1A9C" w:rsidRPr="00E148FD" w:rsidRDefault="00BD1A9C" w:rsidP="009B02E9">
            <w:pPr>
              <w:widowControl w:val="0"/>
              <w:jc w:val="center"/>
              <w:rPr>
                <w:color w:val="000000"/>
              </w:rPr>
            </w:pPr>
          </w:p>
        </w:tc>
        <w:tc>
          <w:tcPr>
            <w:tcW w:w="1701" w:type="dxa"/>
            <w:vAlign w:val="center"/>
          </w:tcPr>
          <w:p w14:paraId="7351B03B" w14:textId="77777777" w:rsidR="00BD1A9C" w:rsidRPr="00E148FD" w:rsidRDefault="00BD1A9C" w:rsidP="009B02E9">
            <w:pPr>
              <w:widowControl w:val="0"/>
              <w:jc w:val="center"/>
              <w:rPr>
                <w:color w:val="000000"/>
              </w:rPr>
            </w:pPr>
          </w:p>
        </w:tc>
        <w:tc>
          <w:tcPr>
            <w:tcW w:w="1701" w:type="dxa"/>
            <w:vAlign w:val="center"/>
          </w:tcPr>
          <w:p w14:paraId="539CE179" w14:textId="77777777" w:rsidR="00BD1A9C" w:rsidRPr="00E148FD" w:rsidRDefault="00BD1A9C" w:rsidP="009B02E9">
            <w:pPr>
              <w:widowControl w:val="0"/>
              <w:jc w:val="center"/>
              <w:rPr>
                <w:color w:val="000000"/>
              </w:rPr>
            </w:pPr>
          </w:p>
        </w:tc>
      </w:tr>
      <w:tr w:rsidR="00BD1A9C" w:rsidRPr="00E148FD" w14:paraId="3A4CD86A" w14:textId="4482B640" w:rsidTr="00BD1A9C">
        <w:trPr>
          <w:trHeight w:val="586"/>
          <w:jc w:val="center"/>
        </w:trPr>
        <w:tc>
          <w:tcPr>
            <w:tcW w:w="8359" w:type="dxa"/>
            <w:shd w:val="clear" w:color="auto" w:fill="auto"/>
            <w:vAlign w:val="center"/>
            <w:hideMark/>
          </w:tcPr>
          <w:p w14:paraId="6CEB0F31" w14:textId="77777777" w:rsidR="00BD1A9C" w:rsidRPr="00E148FD" w:rsidRDefault="00BD1A9C"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BD1A9C" w:rsidRPr="00E148FD" w:rsidRDefault="00BD1A9C" w:rsidP="009B02E9">
            <w:pPr>
              <w:widowControl w:val="0"/>
              <w:jc w:val="center"/>
              <w:rPr>
                <w:color w:val="000000"/>
              </w:rPr>
            </w:pPr>
            <w:r>
              <w:rPr>
                <w:color w:val="000000"/>
              </w:rPr>
              <w:t>ед/км</w:t>
            </w:r>
          </w:p>
        </w:tc>
        <w:tc>
          <w:tcPr>
            <w:tcW w:w="1559" w:type="dxa"/>
            <w:vAlign w:val="center"/>
          </w:tcPr>
          <w:p w14:paraId="458DCDB4" w14:textId="4AD35D14" w:rsidR="00BD1A9C" w:rsidRDefault="00BD1A9C" w:rsidP="009B02E9">
            <w:pPr>
              <w:widowControl w:val="0"/>
              <w:jc w:val="center"/>
              <w:rPr>
                <w:color w:val="000000"/>
              </w:rPr>
            </w:pPr>
            <w:r>
              <w:rPr>
                <w:color w:val="000000"/>
              </w:rPr>
              <w:t>0,00</w:t>
            </w:r>
          </w:p>
        </w:tc>
        <w:tc>
          <w:tcPr>
            <w:tcW w:w="1701" w:type="dxa"/>
            <w:vAlign w:val="center"/>
          </w:tcPr>
          <w:p w14:paraId="55997D6F" w14:textId="5571F114" w:rsidR="00BD1A9C" w:rsidRDefault="00BD1A9C" w:rsidP="009B02E9">
            <w:pPr>
              <w:widowControl w:val="0"/>
              <w:jc w:val="center"/>
              <w:rPr>
                <w:color w:val="000000"/>
              </w:rPr>
            </w:pPr>
            <w:r>
              <w:rPr>
                <w:color w:val="000000"/>
              </w:rPr>
              <w:t>0,00</w:t>
            </w:r>
          </w:p>
        </w:tc>
        <w:tc>
          <w:tcPr>
            <w:tcW w:w="1701" w:type="dxa"/>
            <w:vAlign w:val="center"/>
          </w:tcPr>
          <w:p w14:paraId="65968BA4" w14:textId="0B57E780" w:rsidR="00BD1A9C" w:rsidRDefault="00BD1A9C" w:rsidP="009B02E9">
            <w:pPr>
              <w:widowControl w:val="0"/>
              <w:jc w:val="center"/>
              <w:rPr>
                <w:color w:val="000000"/>
              </w:rPr>
            </w:pPr>
            <w:r>
              <w:rPr>
                <w:color w:val="000000"/>
              </w:rPr>
              <w:t>0,00</w:t>
            </w:r>
          </w:p>
        </w:tc>
      </w:tr>
      <w:tr w:rsidR="00BD1A9C" w:rsidRPr="00E148FD" w14:paraId="4F798EF8" w14:textId="5B77FCFA" w:rsidTr="00BD1A9C">
        <w:trPr>
          <w:trHeight w:val="979"/>
          <w:jc w:val="center"/>
        </w:trPr>
        <w:tc>
          <w:tcPr>
            <w:tcW w:w="8359" w:type="dxa"/>
            <w:shd w:val="clear" w:color="auto" w:fill="auto"/>
            <w:vAlign w:val="center"/>
            <w:hideMark/>
          </w:tcPr>
          <w:p w14:paraId="311736F8" w14:textId="77777777" w:rsidR="00BD1A9C" w:rsidRPr="00E148FD" w:rsidRDefault="00BD1A9C"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BD1A9C" w:rsidRPr="00E148FD" w:rsidRDefault="00BD1A9C" w:rsidP="009B02E9">
            <w:pPr>
              <w:widowControl w:val="0"/>
              <w:jc w:val="center"/>
              <w:rPr>
                <w:color w:val="000000"/>
              </w:rPr>
            </w:pPr>
            <w:r>
              <w:rPr>
                <w:color w:val="000000"/>
              </w:rPr>
              <w:t>ед/Гкал</w:t>
            </w:r>
          </w:p>
        </w:tc>
        <w:tc>
          <w:tcPr>
            <w:tcW w:w="1559" w:type="dxa"/>
            <w:vAlign w:val="center"/>
          </w:tcPr>
          <w:p w14:paraId="2309B409" w14:textId="78B6F6B4" w:rsidR="00BD1A9C" w:rsidRDefault="00BD1A9C" w:rsidP="009B02E9">
            <w:pPr>
              <w:widowControl w:val="0"/>
              <w:jc w:val="center"/>
              <w:rPr>
                <w:color w:val="000000"/>
              </w:rPr>
            </w:pPr>
            <w:r>
              <w:rPr>
                <w:color w:val="000000"/>
              </w:rPr>
              <w:t>0,00</w:t>
            </w:r>
          </w:p>
        </w:tc>
        <w:tc>
          <w:tcPr>
            <w:tcW w:w="1701" w:type="dxa"/>
            <w:vAlign w:val="center"/>
          </w:tcPr>
          <w:p w14:paraId="1E8D32FA" w14:textId="0F3A70E6" w:rsidR="00BD1A9C" w:rsidRDefault="00BD1A9C" w:rsidP="009B02E9">
            <w:pPr>
              <w:widowControl w:val="0"/>
              <w:jc w:val="center"/>
              <w:rPr>
                <w:color w:val="000000"/>
              </w:rPr>
            </w:pPr>
            <w:r>
              <w:rPr>
                <w:color w:val="000000"/>
              </w:rPr>
              <w:t>0,00</w:t>
            </w:r>
          </w:p>
        </w:tc>
        <w:tc>
          <w:tcPr>
            <w:tcW w:w="1701" w:type="dxa"/>
            <w:vAlign w:val="center"/>
          </w:tcPr>
          <w:p w14:paraId="2530D9F7" w14:textId="4658D25F" w:rsidR="00BD1A9C" w:rsidRDefault="00BD1A9C" w:rsidP="009B02E9">
            <w:pPr>
              <w:widowControl w:val="0"/>
              <w:jc w:val="center"/>
              <w:rPr>
                <w:color w:val="000000"/>
              </w:rPr>
            </w:pPr>
            <w:r>
              <w:rPr>
                <w:color w:val="000000"/>
              </w:rPr>
              <w:t>0,00</w:t>
            </w:r>
          </w:p>
        </w:tc>
      </w:tr>
      <w:tr w:rsidR="00BD1A9C" w:rsidRPr="00E148FD" w14:paraId="46694348" w14:textId="5E2695B8" w:rsidTr="00BD1A9C">
        <w:trPr>
          <w:trHeight w:val="411"/>
          <w:jc w:val="center"/>
        </w:trPr>
        <w:tc>
          <w:tcPr>
            <w:tcW w:w="8359" w:type="dxa"/>
            <w:shd w:val="clear" w:color="auto" w:fill="auto"/>
            <w:vAlign w:val="center"/>
            <w:hideMark/>
          </w:tcPr>
          <w:p w14:paraId="056EA2C7" w14:textId="0412B6C1" w:rsidR="00BD1A9C" w:rsidRPr="00E148FD" w:rsidRDefault="00BD1A9C" w:rsidP="009B02E9">
            <w:pPr>
              <w:widowControl w:val="0"/>
              <w:rPr>
                <w:b/>
                <w:bCs/>
                <w:color w:val="000000"/>
              </w:rPr>
            </w:pPr>
            <w:r w:rsidRPr="00E148FD">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BD1A9C" w:rsidRPr="00E148FD" w:rsidRDefault="00BD1A9C" w:rsidP="009B02E9">
            <w:pPr>
              <w:widowControl w:val="0"/>
              <w:jc w:val="center"/>
              <w:rPr>
                <w:color w:val="000000"/>
              </w:rPr>
            </w:pPr>
          </w:p>
        </w:tc>
        <w:tc>
          <w:tcPr>
            <w:tcW w:w="1559" w:type="dxa"/>
            <w:vAlign w:val="center"/>
          </w:tcPr>
          <w:p w14:paraId="0239EB43" w14:textId="77777777" w:rsidR="00BD1A9C" w:rsidRPr="00E148FD" w:rsidRDefault="00BD1A9C" w:rsidP="009B02E9">
            <w:pPr>
              <w:widowControl w:val="0"/>
              <w:jc w:val="center"/>
              <w:rPr>
                <w:color w:val="000000"/>
              </w:rPr>
            </w:pPr>
          </w:p>
        </w:tc>
        <w:tc>
          <w:tcPr>
            <w:tcW w:w="1701" w:type="dxa"/>
            <w:vAlign w:val="center"/>
          </w:tcPr>
          <w:p w14:paraId="785C2D61" w14:textId="77777777" w:rsidR="00BD1A9C" w:rsidRPr="00E148FD" w:rsidRDefault="00BD1A9C" w:rsidP="009B02E9">
            <w:pPr>
              <w:widowControl w:val="0"/>
              <w:jc w:val="center"/>
              <w:rPr>
                <w:color w:val="000000"/>
              </w:rPr>
            </w:pPr>
          </w:p>
        </w:tc>
        <w:tc>
          <w:tcPr>
            <w:tcW w:w="1701" w:type="dxa"/>
            <w:vAlign w:val="center"/>
          </w:tcPr>
          <w:p w14:paraId="094AAE81" w14:textId="77777777" w:rsidR="00BD1A9C" w:rsidRPr="00E148FD" w:rsidRDefault="00BD1A9C" w:rsidP="009B02E9">
            <w:pPr>
              <w:widowControl w:val="0"/>
              <w:jc w:val="center"/>
              <w:rPr>
                <w:color w:val="000000"/>
              </w:rPr>
            </w:pPr>
          </w:p>
        </w:tc>
      </w:tr>
      <w:tr w:rsidR="00BD1A9C" w:rsidRPr="00E148FD" w14:paraId="4FD93CE4" w14:textId="11154B9B" w:rsidTr="00BD1A9C">
        <w:trPr>
          <w:trHeight w:val="687"/>
          <w:jc w:val="center"/>
        </w:trPr>
        <w:tc>
          <w:tcPr>
            <w:tcW w:w="8359" w:type="dxa"/>
            <w:shd w:val="clear" w:color="auto" w:fill="auto"/>
            <w:vAlign w:val="center"/>
            <w:hideMark/>
          </w:tcPr>
          <w:p w14:paraId="4F46FEAB" w14:textId="77777777" w:rsidR="00BD1A9C" w:rsidRPr="00E148FD" w:rsidRDefault="00BD1A9C" w:rsidP="009B02E9">
            <w:pPr>
              <w:widowControl w:val="0"/>
              <w:rPr>
                <w:color w:val="000000"/>
              </w:rPr>
            </w:pPr>
            <w:r w:rsidRPr="00E148FD">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BD1A9C" w:rsidRPr="00E148FD" w:rsidRDefault="00BD1A9C" w:rsidP="009B02E9">
            <w:pPr>
              <w:widowControl w:val="0"/>
              <w:jc w:val="center"/>
              <w:rPr>
                <w:color w:val="000000"/>
              </w:rPr>
            </w:pPr>
            <w:r>
              <w:rPr>
                <w:color w:val="000000"/>
              </w:rPr>
              <w:t>кг.у.т./Гкал</w:t>
            </w:r>
          </w:p>
        </w:tc>
        <w:tc>
          <w:tcPr>
            <w:tcW w:w="1559" w:type="dxa"/>
            <w:vAlign w:val="center"/>
          </w:tcPr>
          <w:p w14:paraId="2B2FFBAF" w14:textId="70055E48" w:rsidR="00BD1A9C" w:rsidRDefault="00BD1A9C" w:rsidP="009B02E9">
            <w:pPr>
              <w:widowControl w:val="0"/>
              <w:jc w:val="center"/>
              <w:rPr>
                <w:color w:val="000000"/>
              </w:rPr>
            </w:pPr>
            <w:r>
              <w:rPr>
                <w:color w:val="000000"/>
              </w:rPr>
              <w:t>172,12</w:t>
            </w:r>
          </w:p>
        </w:tc>
        <w:tc>
          <w:tcPr>
            <w:tcW w:w="1701" w:type="dxa"/>
            <w:vAlign w:val="center"/>
          </w:tcPr>
          <w:p w14:paraId="2BA813D1" w14:textId="0148AA51" w:rsidR="00BD1A9C" w:rsidRDefault="00BD1A9C" w:rsidP="009B02E9">
            <w:pPr>
              <w:widowControl w:val="0"/>
              <w:jc w:val="center"/>
              <w:rPr>
                <w:color w:val="000000"/>
              </w:rPr>
            </w:pPr>
            <w:r>
              <w:rPr>
                <w:color w:val="000000"/>
              </w:rPr>
              <w:t>188,98</w:t>
            </w:r>
          </w:p>
        </w:tc>
        <w:tc>
          <w:tcPr>
            <w:tcW w:w="1701" w:type="dxa"/>
            <w:vAlign w:val="center"/>
          </w:tcPr>
          <w:p w14:paraId="79022A62" w14:textId="5CC821B6" w:rsidR="00BD1A9C" w:rsidRDefault="00BD1A9C" w:rsidP="009B02E9">
            <w:pPr>
              <w:widowControl w:val="0"/>
              <w:jc w:val="center"/>
              <w:rPr>
                <w:color w:val="000000"/>
              </w:rPr>
            </w:pPr>
            <w:r>
              <w:rPr>
                <w:color w:val="000000"/>
              </w:rPr>
              <w:t>174,22</w:t>
            </w:r>
          </w:p>
        </w:tc>
      </w:tr>
      <w:tr w:rsidR="00BD1A9C" w:rsidRPr="00E148FD" w14:paraId="5FFB820F" w14:textId="6320F0D4" w:rsidTr="00BD1A9C">
        <w:trPr>
          <w:trHeight w:val="600"/>
          <w:jc w:val="center"/>
        </w:trPr>
        <w:tc>
          <w:tcPr>
            <w:tcW w:w="8359" w:type="dxa"/>
            <w:shd w:val="clear" w:color="auto" w:fill="auto"/>
            <w:vAlign w:val="center"/>
            <w:hideMark/>
          </w:tcPr>
          <w:p w14:paraId="5C01E63F" w14:textId="77777777" w:rsidR="00BD1A9C" w:rsidRPr="00E148FD" w:rsidRDefault="00BD1A9C" w:rsidP="009B02E9">
            <w:pPr>
              <w:widowControl w:val="0"/>
              <w:rPr>
                <w:color w:val="000000"/>
              </w:rPr>
            </w:pPr>
            <w:r w:rsidRPr="00E148FD">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BD1A9C" w:rsidRPr="00E148FD" w:rsidRDefault="00BD1A9C" w:rsidP="009B02E9">
            <w:pPr>
              <w:widowControl w:val="0"/>
              <w:jc w:val="center"/>
              <w:rPr>
                <w:color w:val="000000"/>
              </w:rPr>
            </w:pPr>
            <w:r>
              <w:rPr>
                <w:color w:val="000000"/>
              </w:rPr>
              <w:t>Гкал/год</w:t>
            </w:r>
          </w:p>
        </w:tc>
        <w:tc>
          <w:tcPr>
            <w:tcW w:w="1559" w:type="dxa"/>
            <w:vAlign w:val="center"/>
          </w:tcPr>
          <w:p w14:paraId="5F5D9D33" w14:textId="317F37F0" w:rsidR="00BD1A9C" w:rsidRDefault="00BD1A9C" w:rsidP="009B02E9">
            <w:pPr>
              <w:widowControl w:val="0"/>
              <w:jc w:val="center"/>
              <w:rPr>
                <w:color w:val="000000"/>
              </w:rPr>
            </w:pPr>
            <w:r>
              <w:rPr>
                <w:color w:val="000000"/>
              </w:rPr>
              <w:t>5,83</w:t>
            </w:r>
          </w:p>
        </w:tc>
        <w:tc>
          <w:tcPr>
            <w:tcW w:w="1701" w:type="dxa"/>
            <w:vAlign w:val="center"/>
          </w:tcPr>
          <w:p w14:paraId="0EF55BA7" w14:textId="7891C0A2" w:rsidR="00BD1A9C" w:rsidRDefault="00BD1A9C" w:rsidP="009B02E9">
            <w:pPr>
              <w:widowControl w:val="0"/>
              <w:jc w:val="center"/>
              <w:rPr>
                <w:color w:val="000000"/>
              </w:rPr>
            </w:pPr>
            <w:r>
              <w:rPr>
                <w:color w:val="000000"/>
              </w:rPr>
              <w:t>5,83</w:t>
            </w:r>
          </w:p>
        </w:tc>
        <w:tc>
          <w:tcPr>
            <w:tcW w:w="1701" w:type="dxa"/>
            <w:vAlign w:val="center"/>
          </w:tcPr>
          <w:p w14:paraId="01C3DF58" w14:textId="7535D74A" w:rsidR="00BD1A9C" w:rsidRDefault="00BD1A9C" w:rsidP="009B02E9">
            <w:pPr>
              <w:widowControl w:val="0"/>
              <w:jc w:val="center"/>
              <w:rPr>
                <w:color w:val="000000"/>
              </w:rPr>
            </w:pPr>
            <w:r>
              <w:rPr>
                <w:color w:val="000000"/>
              </w:rPr>
              <w:t>5,73</w:t>
            </w:r>
          </w:p>
        </w:tc>
      </w:tr>
      <w:tr w:rsidR="00BD1A9C" w:rsidRPr="00E148FD" w14:paraId="1CFB53E4" w14:textId="525BDCC7" w:rsidTr="00BD1A9C">
        <w:trPr>
          <w:trHeight w:val="630"/>
          <w:jc w:val="center"/>
        </w:trPr>
        <w:tc>
          <w:tcPr>
            <w:tcW w:w="8359" w:type="dxa"/>
            <w:shd w:val="clear" w:color="auto" w:fill="auto"/>
            <w:vAlign w:val="center"/>
            <w:hideMark/>
          </w:tcPr>
          <w:p w14:paraId="4EB95B15" w14:textId="77777777" w:rsidR="00BD1A9C" w:rsidRPr="00E148FD" w:rsidRDefault="00BD1A9C" w:rsidP="009B02E9">
            <w:pPr>
              <w:widowControl w:val="0"/>
              <w:rPr>
                <w:color w:val="000000"/>
              </w:rPr>
            </w:pPr>
            <w:r w:rsidRPr="00E148FD">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BD1A9C" w:rsidRPr="00E148FD" w:rsidRDefault="00BD1A9C" w:rsidP="009B02E9">
            <w:pPr>
              <w:widowControl w:val="0"/>
              <w:jc w:val="center"/>
              <w:rPr>
                <w:color w:val="000000"/>
              </w:rPr>
            </w:pPr>
            <w:r>
              <w:rPr>
                <w:color w:val="000000"/>
              </w:rPr>
              <w:t>Гкал/год</w:t>
            </w:r>
          </w:p>
        </w:tc>
        <w:tc>
          <w:tcPr>
            <w:tcW w:w="1559" w:type="dxa"/>
            <w:vAlign w:val="center"/>
          </w:tcPr>
          <w:p w14:paraId="1C9E7357" w14:textId="5D5A65EF" w:rsidR="00BD1A9C" w:rsidRDefault="00BD1A9C" w:rsidP="009B02E9">
            <w:pPr>
              <w:widowControl w:val="0"/>
              <w:jc w:val="center"/>
              <w:rPr>
                <w:color w:val="000000"/>
              </w:rPr>
            </w:pPr>
            <w:r>
              <w:rPr>
                <w:color w:val="000000"/>
              </w:rPr>
              <w:t>412,00</w:t>
            </w:r>
          </w:p>
        </w:tc>
        <w:tc>
          <w:tcPr>
            <w:tcW w:w="1701" w:type="dxa"/>
            <w:vAlign w:val="center"/>
          </w:tcPr>
          <w:p w14:paraId="5BCB845E" w14:textId="5BBA9AC6" w:rsidR="00BD1A9C" w:rsidRDefault="00BD1A9C" w:rsidP="009B02E9">
            <w:pPr>
              <w:widowControl w:val="0"/>
              <w:jc w:val="center"/>
              <w:rPr>
                <w:color w:val="000000"/>
              </w:rPr>
            </w:pPr>
            <w:r>
              <w:rPr>
                <w:color w:val="000000"/>
              </w:rPr>
              <w:t>366,52</w:t>
            </w:r>
          </w:p>
        </w:tc>
        <w:tc>
          <w:tcPr>
            <w:tcW w:w="1701" w:type="dxa"/>
            <w:vAlign w:val="center"/>
          </w:tcPr>
          <w:p w14:paraId="2931A5C6" w14:textId="29E2C661" w:rsidR="00BD1A9C" w:rsidRDefault="00BD1A9C" w:rsidP="009B02E9">
            <w:pPr>
              <w:widowControl w:val="0"/>
              <w:jc w:val="center"/>
              <w:rPr>
                <w:color w:val="000000"/>
              </w:rPr>
            </w:pPr>
            <w:r>
              <w:rPr>
                <w:color w:val="000000"/>
              </w:rPr>
              <w:t>157,05</w:t>
            </w:r>
          </w:p>
        </w:tc>
      </w:tr>
    </w:tbl>
    <w:p w14:paraId="70CE181C" w14:textId="77777777" w:rsidR="00E027B0" w:rsidRDefault="00E027B0" w:rsidP="00E027B0">
      <w:pPr>
        <w:widowControl w:val="0"/>
        <w:tabs>
          <w:tab w:val="left" w:pos="8016"/>
        </w:tabs>
        <w:jc w:val="right"/>
        <w:rPr>
          <w:bCs/>
          <w:color w:val="000000"/>
        </w:rPr>
      </w:pPr>
    </w:p>
    <w:p w14:paraId="459CA501" w14:textId="77777777" w:rsidR="00474185" w:rsidRDefault="00474185" w:rsidP="00E027B0">
      <w:pPr>
        <w:widowControl w:val="0"/>
        <w:tabs>
          <w:tab w:val="left" w:pos="8016"/>
        </w:tabs>
        <w:jc w:val="right"/>
        <w:rPr>
          <w:bCs/>
          <w:color w:val="000000"/>
        </w:rPr>
      </w:pPr>
    </w:p>
    <w:p w14:paraId="2572F207" w14:textId="77777777" w:rsidR="00474185" w:rsidRDefault="00474185" w:rsidP="00E027B0">
      <w:pPr>
        <w:widowControl w:val="0"/>
        <w:tabs>
          <w:tab w:val="left" w:pos="8016"/>
        </w:tabs>
        <w:jc w:val="right"/>
        <w:rPr>
          <w:bCs/>
          <w:color w:val="000000"/>
        </w:rPr>
      </w:pPr>
    </w:p>
    <w:p w14:paraId="45BBC824" w14:textId="77777777" w:rsidR="00474185" w:rsidRDefault="00474185" w:rsidP="00E027B0">
      <w:pPr>
        <w:widowControl w:val="0"/>
        <w:tabs>
          <w:tab w:val="left" w:pos="8016"/>
        </w:tabs>
        <w:jc w:val="right"/>
        <w:rPr>
          <w:bCs/>
          <w:color w:val="000000"/>
        </w:rPr>
      </w:pPr>
    </w:p>
    <w:p w14:paraId="4FF9DF80" w14:textId="77777777" w:rsidR="00474185" w:rsidRDefault="00474185" w:rsidP="00E027B0">
      <w:pPr>
        <w:widowControl w:val="0"/>
        <w:tabs>
          <w:tab w:val="left" w:pos="8016"/>
        </w:tabs>
        <w:jc w:val="right"/>
        <w:rPr>
          <w:bCs/>
          <w:color w:val="000000"/>
        </w:rPr>
      </w:pPr>
    </w:p>
    <w:p w14:paraId="400003D9" w14:textId="77777777" w:rsidR="00474185" w:rsidRDefault="00474185" w:rsidP="00E027B0">
      <w:pPr>
        <w:widowControl w:val="0"/>
        <w:tabs>
          <w:tab w:val="left" w:pos="8016"/>
        </w:tabs>
        <w:jc w:val="right"/>
        <w:rPr>
          <w:bCs/>
          <w:color w:val="000000"/>
        </w:rPr>
      </w:pPr>
    </w:p>
    <w:p w14:paraId="2D7FD28C" w14:textId="77777777" w:rsidR="00E027B0" w:rsidRPr="002D7A32" w:rsidRDefault="00E027B0" w:rsidP="00E027B0">
      <w:pPr>
        <w:widowControl w:val="0"/>
        <w:tabs>
          <w:tab w:val="left" w:pos="8016"/>
        </w:tabs>
        <w:jc w:val="center"/>
        <w:rPr>
          <w:bCs/>
          <w:color w:val="000000"/>
        </w:rPr>
      </w:pPr>
      <w:r w:rsidRPr="002D7A32">
        <w:rPr>
          <w:color w:val="000000"/>
        </w:rPr>
        <w:lastRenderedPageBreak/>
        <w:t>ПЛАНОВЫЕ И ФАКТИЧЕСКИЕ ЗНАЧЕНИЯ ПОКАЗАТЕЛЕЙ НАДЕЖНОСТИ ОБЪЕКТОВ ТЕПЛОСНАБЖЕНИЯ НА ИСТОЧНИКАХ ТЕПЛОСНАБЖЕНИЯ</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gridCol w:w="1701"/>
        <w:gridCol w:w="1559"/>
        <w:gridCol w:w="1701"/>
      </w:tblGrid>
      <w:tr w:rsidR="00BD1A9C" w:rsidRPr="002D7A32" w14:paraId="1E01A02A" w14:textId="1D297767" w:rsidTr="00BD1A9C">
        <w:trPr>
          <w:trHeight w:val="428"/>
          <w:jc w:val="center"/>
        </w:trPr>
        <w:tc>
          <w:tcPr>
            <w:tcW w:w="9351" w:type="dxa"/>
            <w:vMerge w:val="restart"/>
            <w:shd w:val="clear" w:color="auto" w:fill="auto"/>
            <w:noWrap/>
            <w:vAlign w:val="center"/>
            <w:hideMark/>
          </w:tcPr>
          <w:p w14:paraId="1BBD1FC0" w14:textId="4D44F7B9" w:rsidR="00BD1A9C" w:rsidRPr="002D7A32" w:rsidRDefault="00BD1A9C" w:rsidP="009B02E9">
            <w:pPr>
              <w:jc w:val="center"/>
              <w:rPr>
                <w:color w:val="000000"/>
              </w:rPr>
            </w:pPr>
            <w:r>
              <w:rPr>
                <w:color w:val="000000"/>
              </w:rPr>
              <w:t>Наименование</w:t>
            </w:r>
          </w:p>
        </w:tc>
        <w:tc>
          <w:tcPr>
            <w:tcW w:w="1701" w:type="dxa"/>
            <w:vAlign w:val="center"/>
          </w:tcPr>
          <w:p w14:paraId="3BA248F2" w14:textId="13C51EA4" w:rsidR="00BD1A9C" w:rsidRDefault="00BD1A9C" w:rsidP="009B02E9">
            <w:pPr>
              <w:jc w:val="center"/>
              <w:rPr>
                <w:color w:val="000000"/>
              </w:rPr>
            </w:pPr>
            <w:r>
              <w:t xml:space="preserve">МО СП </w:t>
            </w:r>
            <w:r w:rsidRPr="00E41518">
              <w:t>«</w:t>
            </w:r>
            <w:r>
              <w:t>Юбилейное</w:t>
            </w:r>
            <w:r w:rsidRPr="00E41518">
              <w:t>»</w:t>
            </w:r>
          </w:p>
        </w:tc>
        <w:tc>
          <w:tcPr>
            <w:tcW w:w="1559" w:type="dxa"/>
            <w:vAlign w:val="center"/>
          </w:tcPr>
          <w:p w14:paraId="5F2C0C20" w14:textId="0C352FFB" w:rsidR="00BD1A9C" w:rsidRDefault="00BD1A9C" w:rsidP="009B02E9">
            <w:pPr>
              <w:jc w:val="center"/>
              <w:rPr>
                <w:color w:val="000000"/>
              </w:rPr>
            </w:pPr>
            <w:r>
              <w:t>МО СП «Баянгольское»</w:t>
            </w:r>
          </w:p>
        </w:tc>
        <w:tc>
          <w:tcPr>
            <w:tcW w:w="1701" w:type="dxa"/>
          </w:tcPr>
          <w:p w14:paraId="5AD65B32" w14:textId="47235EEA" w:rsidR="00BD1A9C" w:rsidRDefault="00BD1A9C" w:rsidP="009B02E9">
            <w:pPr>
              <w:jc w:val="center"/>
            </w:pPr>
            <w:r>
              <w:t>МО СП «Сувинское»</w:t>
            </w:r>
          </w:p>
        </w:tc>
      </w:tr>
      <w:tr w:rsidR="00BD1A9C" w:rsidRPr="002D7A32" w14:paraId="6885F648" w14:textId="6C757084" w:rsidTr="00BD1A9C">
        <w:trPr>
          <w:trHeight w:val="264"/>
          <w:jc w:val="center"/>
        </w:trPr>
        <w:tc>
          <w:tcPr>
            <w:tcW w:w="9351" w:type="dxa"/>
            <w:vMerge/>
            <w:shd w:val="clear" w:color="auto" w:fill="auto"/>
            <w:noWrap/>
            <w:vAlign w:val="center"/>
          </w:tcPr>
          <w:p w14:paraId="7297BA1E" w14:textId="77777777" w:rsidR="00BD1A9C" w:rsidRDefault="00BD1A9C" w:rsidP="009B02E9">
            <w:pPr>
              <w:jc w:val="center"/>
              <w:rPr>
                <w:color w:val="000000"/>
              </w:rPr>
            </w:pPr>
          </w:p>
        </w:tc>
        <w:tc>
          <w:tcPr>
            <w:tcW w:w="1701" w:type="dxa"/>
            <w:vAlign w:val="center"/>
          </w:tcPr>
          <w:p w14:paraId="203AEAC7" w14:textId="779A697F" w:rsidR="00BD1A9C" w:rsidRDefault="00BD1A9C" w:rsidP="009B02E9">
            <w:pPr>
              <w:jc w:val="center"/>
              <w:rPr>
                <w:color w:val="000000"/>
              </w:rPr>
            </w:pPr>
            <w:r>
              <w:rPr>
                <w:color w:val="000000"/>
              </w:rPr>
              <w:t>2023-2033</w:t>
            </w:r>
          </w:p>
        </w:tc>
        <w:tc>
          <w:tcPr>
            <w:tcW w:w="1559" w:type="dxa"/>
            <w:vAlign w:val="center"/>
          </w:tcPr>
          <w:p w14:paraId="4556B749" w14:textId="79CE361A" w:rsidR="00BD1A9C" w:rsidRDefault="00BD1A9C" w:rsidP="009B02E9">
            <w:pPr>
              <w:jc w:val="center"/>
              <w:rPr>
                <w:color w:val="000000"/>
              </w:rPr>
            </w:pPr>
            <w:r>
              <w:rPr>
                <w:color w:val="000000"/>
              </w:rPr>
              <w:t>2023-2033</w:t>
            </w:r>
          </w:p>
        </w:tc>
        <w:tc>
          <w:tcPr>
            <w:tcW w:w="1701" w:type="dxa"/>
            <w:vAlign w:val="center"/>
          </w:tcPr>
          <w:p w14:paraId="706A729C" w14:textId="32FD20E2" w:rsidR="00BD1A9C" w:rsidRDefault="00BD1A9C" w:rsidP="009B02E9">
            <w:pPr>
              <w:jc w:val="center"/>
              <w:rPr>
                <w:color w:val="000000"/>
              </w:rPr>
            </w:pPr>
            <w:r>
              <w:rPr>
                <w:color w:val="000000"/>
              </w:rPr>
              <w:t>2023-2033</w:t>
            </w:r>
          </w:p>
        </w:tc>
      </w:tr>
      <w:tr w:rsidR="00BD1A9C" w:rsidRPr="002D7A32" w14:paraId="39A149DB" w14:textId="3EBBB1D9" w:rsidTr="00BD1A9C">
        <w:trPr>
          <w:trHeight w:val="875"/>
          <w:jc w:val="center"/>
        </w:trPr>
        <w:tc>
          <w:tcPr>
            <w:tcW w:w="9351" w:type="dxa"/>
            <w:shd w:val="clear" w:color="auto" w:fill="auto"/>
            <w:vAlign w:val="center"/>
            <w:hideMark/>
          </w:tcPr>
          <w:p w14:paraId="3F6A2A59" w14:textId="77777777" w:rsidR="00BD1A9C" w:rsidRPr="002D7A32" w:rsidRDefault="00BD1A9C" w:rsidP="009B02E9">
            <w:pPr>
              <w:rPr>
                <w:color w:val="000000"/>
              </w:rPr>
            </w:pPr>
            <w:r w:rsidRPr="002D7A32">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302716A8" w14:textId="5732A0E6" w:rsidR="00BD1A9C" w:rsidRPr="002D7A32" w:rsidRDefault="00BD1A9C" w:rsidP="009B02E9">
            <w:pPr>
              <w:jc w:val="center"/>
              <w:rPr>
                <w:color w:val="000000"/>
              </w:rPr>
            </w:pPr>
            <w:r w:rsidRPr="002D7A32">
              <w:rPr>
                <w:color w:val="000000"/>
              </w:rPr>
              <w:t>0</w:t>
            </w:r>
          </w:p>
        </w:tc>
        <w:tc>
          <w:tcPr>
            <w:tcW w:w="1559" w:type="dxa"/>
            <w:vAlign w:val="center"/>
          </w:tcPr>
          <w:p w14:paraId="798150E0" w14:textId="4BE30CD7" w:rsidR="00BD1A9C" w:rsidRPr="002D7A32" w:rsidRDefault="00BD1A9C" w:rsidP="009B02E9">
            <w:pPr>
              <w:jc w:val="center"/>
              <w:rPr>
                <w:color w:val="000000"/>
              </w:rPr>
            </w:pPr>
            <w:r w:rsidRPr="002D7A32">
              <w:rPr>
                <w:color w:val="000000"/>
              </w:rPr>
              <w:t>0</w:t>
            </w:r>
          </w:p>
        </w:tc>
        <w:tc>
          <w:tcPr>
            <w:tcW w:w="1701" w:type="dxa"/>
            <w:vAlign w:val="center"/>
          </w:tcPr>
          <w:p w14:paraId="41A2B051" w14:textId="13752182" w:rsidR="00BD1A9C" w:rsidRPr="002D7A32" w:rsidRDefault="00BD1A9C" w:rsidP="009B02E9">
            <w:pPr>
              <w:jc w:val="center"/>
              <w:rPr>
                <w:color w:val="000000"/>
              </w:rPr>
            </w:pPr>
            <w:r w:rsidRPr="002D7A32">
              <w:rPr>
                <w:color w:val="000000"/>
              </w:rPr>
              <w:t>0</w:t>
            </w:r>
          </w:p>
        </w:tc>
      </w:tr>
      <w:tr w:rsidR="00BD1A9C" w:rsidRPr="002D7A32" w14:paraId="6CC1E34A" w14:textId="1952EF24" w:rsidTr="00BD1A9C">
        <w:trPr>
          <w:trHeight w:val="578"/>
          <w:jc w:val="center"/>
        </w:trPr>
        <w:tc>
          <w:tcPr>
            <w:tcW w:w="9351" w:type="dxa"/>
            <w:shd w:val="clear" w:color="auto" w:fill="auto"/>
            <w:vAlign w:val="center"/>
            <w:hideMark/>
          </w:tcPr>
          <w:p w14:paraId="7B9B2515" w14:textId="77777777" w:rsidR="00BD1A9C" w:rsidRPr="002D7A32" w:rsidRDefault="00BD1A9C" w:rsidP="009B02E9">
            <w:pPr>
              <w:rPr>
                <w:color w:val="000000"/>
              </w:rPr>
            </w:pPr>
            <w:r w:rsidRPr="002D7A32">
              <w:rPr>
                <w:color w:val="000000"/>
              </w:rPr>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2F975EC8" w14:textId="4C538D1E" w:rsidR="00BD1A9C" w:rsidRPr="002D7A32" w:rsidRDefault="00BD1A9C" w:rsidP="009B02E9">
            <w:pPr>
              <w:jc w:val="center"/>
              <w:rPr>
                <w:color w:val="000000"/>
              </w:rPr>
            </w:pPr>
            <w:r w:rsidRPr="002D7A32">
              <w:rPr>
                <w:color w:val="000000"/>
              </w:rPr>
              <w:t>0</w:t>
            </w:r>
          </w:p>
        </w:tc>
        <w:tc>
          <w:tcPr>
            <w:tcW w:w="1559" w:type="dxa"/>
            <w:vAlign w:val="center"/>
          </w:tcPr>
          <w:p w14:paraId="72F4DEE4" w14:textId="607066AD" w:rsidR="00BD1A9C" w:rsidRPr="002D7A32" w:rsidRDefault="00BD1A9C" w:rsidP="009B02E9">
            <w:pPr>
              <w:jc w:val="center"/>
              <w:rPr>
                <w:color w:val="000000"/>
              </w:rPr>
            </w:pPr>
            <w:r w:rsidRPr="002D7A32">
              <w:rPr>
                <w:color w:val="000000"/>
              </w:rPr>
              <w:t>0</w:t>
            </w:r>
          </w:p>
        </w:tc>
        <w:tc>
          <w:tcPr>
            <w:tcW w:w="1701" w:type="dxa"/>
            <w:vAlign w:val="center"/>
          </w:tcPr>
          <w:p w14:paraId="1DACF825" w14:textId="0F932A95" w:rsidR="00BD1A9C" w:rsidRPr="002D7A32" w:rsidRDefault="00BD1A9C" w:rsidP="009B02E9">
            <w:pPr>
              <w:jc w:val="center"/>
              <w:rPr>
                <w:color w:val="000000"/>
              </w:rPr>
            </w:pPr>
            <w:r w:rsidRPr="002D7A32">
              <w:rPr>
                <w:color w:val="000000"/>
              </w:rPr>
              <w:t>0</w:t>
            </w:r>
          </w:p>
        </w:tc>
      </w:tr>
      <w:tr w:rsidR="00BD1A9C" w:rsidRPr="002D7A32" w14:paraId="76DCE6F1" w14:textId="0FB86289" w:rsidTr="00BD1A9C">
        <w:trPr>
          <w:trHeight w:val="315"/>
          <w:jc w:val="center"/>
        </w:trPr>
        <w:tc>
          <w:tcPr>
            <w:tcW w:w="9351" w:type="dxa"/>
            <w:shd w:val="clear" w:color="auto" w:fill="auto"/>
            <w:vAlign w:val="center"/>
            <w:hideMark/>
          </w:tcPr>
          <w:p w14:paraId="65397941" w14:textId="77777777" w:rsidR="00BD1A9C" w:rsidRPr="002D7A32" w:rsidRDefault="00BD1A9C" w:rsidP="009B02E9">
            <w:pPr>
              <w:rPr>
                <w:color w:val="000000"/>
              </w:rPr>
            </w:pPr>
            <w:r w:rsidRPr="002D7A32">
              <w:rPr>
                <w:color w:val="000000"/>
              </w:rPr>
              <w:t>мощность источника тепловой энергии, Гкал/час;</w:t>
            </w:r>
          </w:p>
        </w:tc>
        <w:tc>
          <w:tcPr>
            <w:tcW w:w="1701" w:type="dxa"/>
            <w:vAlign w:val="center"/>
          </w:tcPr>
          <w:p w14:paraId="135B65DB" w14:textId="29B00AFF" w:rsidR="00BD1A9C" w:rsidRDefault="00BD1A9C" w:rsidP="009B02E9">
            <w:pPr>
              <w:jc w:val="center"/>
              <w:rPr>
                <w:color w:val="000000"/>
              </w:rPr>
            </w:pPr>
            <w:r>
              <w:rPr>
                <w:color w:val="000000"/>
              </w:rPr>
              <w:t>1,96</w:t>
            </w:r>
          </w:p>
        </w:tc>
        <w:tc>
          <w:tcPr>
            <w:tcW w:w="1559" w:type="dxa"/>
            <w:vAlign w:val="center"/>
          </w:tcPr>
          <w:p w14:paraId="27E8EF96" w14:textId="42A3CD6B" w:rsidR="00BD1A9C" w:rsidRDefault="00BD1A9C" w:rsidP="009B02E9">
            <w:pPr>
              <w:jc w:val="center"/>
              <w:rPr>
                <w:color w:val="000000"/>
              </w:rPr>
            </w:pPr>
            <w:r>
              <w:rPr>
                <w:color w:val="000000"/>
              </w:rPr>
              <w:t>1,6</w:t>
            </w:r>
          </w:p>
        </w:tc>
        <w:tc>
          <w:tcPr>
            <w:tcW w:w="1701" w:type="dxa"/>
            <w:vAlign w:val="center"/>
          </w:tcPr>
          <w:p w14:paraId="2FA8D300" w14:textId="283B8748" w:rsidR="00BD1A9C" w:rsidRDefault="00BD1A9C" w:rsidP="00D5666A">
            <w:pPr>
              <w:jc w:val="center"/>
              <w:rPr>
                <w:color w:val="000000"/>
              </w:rPr>
            </w:pPr>
            <w:r>
              <w:rPr>
                <w:color w:val="000000"/>
              </w:rPr>
              <w:t>0,</w:t>
            </w:r>
            <w:r w:rsidR="00D5666A">
              <w:rPr>
                <w:color w:val="000000"/>
              </w:rPr>
              <w:t>57</w:t>
            </w:r>
          </w:p>
        </w:tc>
      </w:tr>
      <w:tr w:rsidR="00BD1A9C" w:rsidRPr="002D7A32" w14:paraId="60448E77" w14:textId="7AB3676F" w:rsidTr="00BD1A9C">
        <w:trPr>
          <w:trHeight w:val="490"/>
          <w:jc w:val="center"/>
        </w:trPr>
        <w:tc>
          <w:tcPr>
            <w:tcW w:w="9351" w:type="dxa"/>
            <w:shd w:val="clear" w:color="auto" w:fill="auto"/>
            <w:vAlign w:val="center"/>
            <w:hideMark/>
          </w:tcPr>
          <w:p w14:paraId="1394A8C2" w14:textId="77777777" w:rsidR="00BD1A9C" w:rsidRPr="002D7A32" w:rsidRDefault="00BD1A9C" w:rsidP="009B02E9">
            <w:pPr>
              <w:rPr>
                <w:color w:val="000000"/>
              </w:rPr>
            </w:pPr>
            <w:r w:rsidRPr="002D7A32">
              <w:rPr>
                <w:color w:val="000000"/>
              </w:rPr>
              <w:t>общая мощность источников тепловой энергии в году реализации инвестиционной программы;</w:t>
            </w:r>
          </w:p>
        </w:tc>
        <w:tc>
          <w:tcPr>
            <w:tcW w:w="1701" w:type="dxa"/>
            <w:vAlign w:val="center"/>
          </w:tcPr>
          <w:p w14:paraId="4754BEA7" w14:textId="61A2AFC7" w:rsidR="00BD1A9C" w:rsidRDefault="00BD1A9C" w:rsidP="009B02E9">
            <w:pPr>
              <w:jc w:val="center"/>
              <w:rPr>
                <w:color w:val="000000"/>
              </w:rPr>
            </w:pPr>
            <w:r>
              <w:rPr>
                <w:color w:val="000000"/>
              </w:rPr>
              <w:t>1,96</w:t>
            </w:r>
          </w:p>
        </w:tc>
        <w:tc>
          <w:tcPr>
            <w:tcW w:w="1559" w:type="dxa"/>
            <w:vAlign w:val="center"/>
          </w:tcPr>
          <w:p w14:paraId="5195FDE4" w14:textId="210C6527" w:rsidR="00BD1A9C" w:rsidRDefault="00BD1A9C" w:rsidP="009B02E9">
            <w:pPr>
              <w:jc w:val="center"/>
              <w:rPr>
                <w:color w:val="000000"/>
              </w:rPr>
            </w:pPr>
            <w:r>
              <w:rPr>
                <w:color w:val="000000"/>
              </w:rPr>
              <w:t>1,6</w:t>
            </w:r>
          </w:p>
        </w:tc>
        <w:tc>
          <w:tcPr>
            <w:tcW w:w="1701" w:type="dxa"/>
            <w:vAlign w:val="center"/>
          </w:tcPr>
          <w:p w14:paraId="4F94159E" w14:textId="5735C2F7" w:rsidR="00BD1A9C" w:rsidRDefault="00BD1A9C" w:rsidP="00D5666A">
            <w:pPr>
              <w:jc w:val="center"/>
              <w:rPr>
                <w:color w:val="000000"/>
              </w:rPr>
            </w:pPr>
            <w:r>
              <w:rPr>
                <w:color w:val="000000"/>
              </w:rPr>
              <w:t>0,</w:t>
            </w:r>
            <w:r w:rsidR="00D5666A">
              <w:rPr>
                <w:color w:val="000000"/>
              </w:rPr>
              <w:t>57</w:t>
            </w:r>
          </w:p>
        </w:tc>
      </w:tr>
      <w:tr w:rsidR="00BD1A9C" w:rsidRPr="002D7A32" w14:paraId="243A4234" w14:textId="7F0E37D2" w:rsidTr="00BD1A9C">
        <w:trPr>
          <w:trHeight w:val="837"/>
          <w:jc w:val="center"/>
        </w:trPr>
        <w:tc>
          <w:tcPr>
            <w:tcW w:w="9351" w:type="dxa"/>
            <w:shd w:val="clear" w:color="auto" w:fill="auto"/>
            <w:vAlign w:val="center"/>
            <w:hideMark/>
          </w:tcPr>
          <w:p w14:paraId="411A65E3" w14:textId="77777777" w:rsidR="00BD1A9C" w:rsidRPr="002D7A32" w:rsidRDefault="00BD1A9C" w:rsidP="009B02E9">
            <w:pPr>
              <w:rPr>
                <w:color w:val="000000"/>
              </w:rPr>
            </w:pPr>
            <w:r w:rsidRPr="002D7A32">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6A25C414" w14:textId="7AF04598" w:rsidR="00BD1A9C" w:rsidRPr="002D7A32" w:rsidRDefault="00BD1A9C" w:rsidP="009B02E9">
            <w:pPr>
              <w:jc w:val="center"/>
              <w:rPr>
                <w:color w:val="000000"/>
              </w:rPr>
            </w:pPr>
            <w:r w:rsidRPr="002D7A32">
              <w:rPr>
                <w:color w:val="000000"/>
              </w:rPr>
              <w:t> </w:t>
            </w:r>
          </w:p>
        </w:tc>
        <w:tc>
          <w:tcPr>
            <w:tcW w:w="1559" w:type="dxa"/>
            <w:vAlign w:val="center"/>
          </w:tcPr>
          <w:p w14:paraId="045F5F49" w14:textId="77777777" w:rsidR="00BD1A9C" w:rsidRPr="002D7A32" w:rsidRDefault="00BD1A9C" w:rsidP="009B02E9">
            <w:pPr>
              <w:jc w:val="center"/>
              <w:rPr>
                <w:color w:val="000000"/>
              </w:rPr>
            </w:pPr>
          </w:p>
        </w:tc>
        <w:tc>
          <w:tcPr>
            <w:tcW w:w="1701" w:type="dxa"/>
            <w:vAlign w:val="center"/>
          </w:tcPr>
          <w:p w14:paraId="5F8062EE" w14:textId="77777777" w:rsidR="00BD1A9C" w:rsidRPr="002D7A32" w:rsidRDefault="00BD1A9C" w:rsidP="009B02E9">
            <w:pPr>
              <w:jc w:val="center"/>
              <w:rPr>
                <w:color w:val="000000"/>
              </w:rPr>
            </w:pPr>
          </w:p>
        </w:tc>
      </w:tr>
      <w:tr w:rsidR="00BD1A9C" w:rsidRPr="002D7A32" w14:paraId="49027D12" w14:textId="5B60372D" w:rsidTr="00BD1A9C">
        <w:trPr>
          <w:trHeight w:val="423"/>
          <w:jc w:val="center"/>
        </w:trPr>
        <w:tc>
          <w:tcPr>
            <w:tcW w:w="9351" w:type="dxa"/>
            <w:shd w:val="clear" w:color="auto" w:fill="auto"/>
            <w:vAlign w:val="center"/>
            <w:hideMark/>
          </w:tcPr>
          <w:p w14:paraId="6A0A9031" w14:textId="77777777" w:rsidR="00BD1A9C" w:rsidRPr="002D7A32" w:rsidRDefault="00BD1A9C" w:rsidP="009B02E9">
            <w:pPr>
              <w:rPr>
                <w:color w:val="000000"/>
              </w:rPr>
            </w:pPr>
            <w:r w:rsidRPr="002D7A32">
              <w:rPr>
                <w:color w:val="000000"/>
              </w:rPr>
              <w:t>год, предшествующий году начала реализации инвестиционной программы</w:t>
            </w:r>
          </w:p>
        </w:tc>
        <w:tc>
          <w:tcPr>
            <w:tcW w:w="1701" w:type="dxa"/>
            <w:vAlign w:val="center"/>
          </w:tcPr>
          <w:p w14:paraId="42ED0DBE" w14:textId="393E48A6" w:rsidR="00BD1A9C" w:rsidRDefault="00BD1A9C" w:rsidP="009B02E9">
            <w:pPr>
              <w:jc w:val="center"/>
              <w:rPr>
                <w:color w:val="000000"/>
              </w:rPr>
            </w:pPr>
            <w:r>
              <w:rPr>
                <w:color w:val="000000"/>
              </w:rPr>
              <w:t>1,96</w:t>
            </w:r>
          </w:p>
        </w:tc>
        <w:tc>
          <w:tcPr>
            <w:tcW w:w="1559" w:type="dxa"/>
            <w:vAlign w:val="center"/>
          </w:tcPr>
          <w:p w14:paraId="307570FB" w14:textId="7391567E" w:rsidR="00BD1A9C" w:rsidRDefault="00BD1A9C" w:rsidP="009B02E9">
            <w:pPr>
              <w:jc w:val="center"/>
              <w:rPr>
                <w:color w:val="000000"/>
              </w:rPr>
            </w:pPr>
            <w:r>
              <w:rPr>
                <w:color w:val="000000"/>
              </w:rPr>
              <w:t>1,6</w:t>
            </w:r>
          </w:p>
        </w:tc>
        <w:tc>
          <w:tcPr>
            <w:tcW w:w="1701" w:type="dxa"/>
            <w:vAlign w:val="center"/>
          </w:tcPr>
          <w:p w14:paraId="153196B6" w14:textId="7753A1EE" w:rsidR="00BD1A9C" w:rsidRDefault="00BD1A9C" w:rsidP="00D5666A">
            <w:pPr>
              <w:jc w:val="center"/>
              <w:rPr>
                <w:color w:val="000000"/>
              </w:rPr>
            </w:pPr>
            <w:r>
              <w:rPr>
                <w:color w:val="000000"/>
              </w:rPr>
              <w:t>0,</w:t>
            </w:r>
            <w:r w:rsidR="00D5666A">
              <w:rPr>
                <w:color w:val="000000"/>
              </w:rPr>
              <w:t>57</w:t>
            </w:r>
          </w:p>
        </w:tc>
      </w:tr>
      <w:tr w:rsidR="00BD1A9C" w:rsidRPr="002D7A32" w14:paraId="108F16DF" w14:textId="2A6F8408" w:rsidTr="00BD1A9C">
        <w:trPr>
          <w:trHeight w:val="1110"/>
          <w:jc w:val="center"/>
        </w:trPr>
        <w:tc>
          <w:tcPr>
            <w:tcW w:w="9351" w:type="dxa"/>
            <w:shd w:val="clear" w:color="auto" w:fill="auto"/>
            <w:vAlign w:val="center"/>
            <w:hideMark/>
          </w:tcPr>
          <w:p w14:paraId="7F84E9FC" w14:textId="77777777" w:rsidR="00BD1A9C" w:rsidRPr="002D7A32" w:rsidRDefault="00BD1A9C" w:rsidP="009B02E9">
            <w:pPr>
              <w:rPr>
                <w:b/>
                <w:bCs/>
                <w:color w:val="000000"/>
              </w:rPr>
            </w:pPr>
            <w:r w:rsidRPr="002D7A32">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5DF244FF" w14:textId="2954CEF8" w:rsidR="00BD1A9C" w:rsidRPr="002D7A32" w:rsidRDefault="00BD1A9C" w:rsidP="009B02E9">
            <w:pPr>
              <w:jc w:val="center"/>
              <w:rPr>
                <w:b/>
                <w:bCs/>
                <w:color w:val="000000"/>
              </w:rPr>
            </w:pPr>
            <w:r w:rsidRPr="002D7A32">
              <w:rPr>
                <w:b/>
                <w:bCs/>
                <w:color w:val="000000"/>
              </w:rPr>
              <w:t>0</w:t>
            </w:r>
          </w:p>
        </w:tc>
        <w:tc>
          <w:tcPr>
            <w:tcW w:w="1559" w:type="dxa"/>
            <w:vAlign w:val="center"/>
          </w:tcPr>
          <w:p w14:paraId="48F4EE3B" w14:textId="44823AD8" w:rsidR="00BD1A9C" w:rsidRPr="002D7A32" w:rsidRDefault="00BD1A9C" w:rsidP="009B02E9">
            <w:pPr>
              <w:jc w:val="center"/>
              <w:rPr>
                <w:b/>
                <w:bCs/>
                <w:color w:val="000000"/>
              </w:rPr>
            </w:pPr>
            <w:r w:rsidRPr="002D7A32">
              <w:rPr>
                <w:b/>
                <w:bCs/>
                <w:color w:val="000000"/>
              </w:rPr>
              <w:t>0</w:t>
            </w:r>
          </w:p>
        </w:tc>
        <w:tc>
          <w:tcPr>
            <w:tcW w:w="1701" w:type="dxa"/>
            <w:vAlign w:val="center"/>
          </w:tcPr>
          <w:p w14:paraId="1328FE6D" w14:textId="5B23CA1D" w:rsidR="00BD1A9C" w:rsidRPr="002D7A32" w:rsidRDefault="00BD1A9C" w:rsidP="009B02E9">
            <w:pPr>
              <w:jc w:val="center"/>
              <w:rPr>
                <w:b/>
                <w:bCs/>
                <w:color w:val="000000"/>
              </w:rPr>
            </w:pPr>
            <w:r w:rsidRPr="002D7A32">
              <w:rPr>
                <w:b/>
                <w:bCs/>
                <w:color w:val="000000"/>
              </w:rPr>
              <w:t>0</w:t>
            </w:r>
          </w:p>
        </w:tc>
      </w:tr>
      <w:tr w:rsidR="00BD1A9C" w:rsidRPr="002D7A32" w14:paraId="7EA0CFE2" w14:textId="26B55512" w:rsidTr="00BD1A9C">
        <w:trPr>
          <w:trHeight w:val="980"/>
          <w:jc w:val="center"/>
        </w:trPr>
        <w:tc>
          <w:tcPr>
            <w:tcW w:w="9351" w:type="dxa"/>
            <w:shd w:val="clear" w:color="auto" w:fill="auto"/>
            <w:vAlign w:val="center"/>
            <w:hideMark/>
          </w:tcPr>
          <w:p w14:paraId="5C6D1478" w14:textId="77777777" w:rsidR="00BD1A9C" w:rsidRPr="002D7A32" w:rsidRDefault="00BD1A9C" w:rsidP="009B02E9">
            <w:pPr>
              <w:rPr>
                <w:color w:val="000000"/>
              </w:rPr>
            </w:pPr>
            <w:r w:rsidRPr="002D7A32">
              <w:rPr>
                <w:color w:val="000000"/>
              </w:rPr>
              <w:t>N</w:t>
            </w:r>
            <w:r w:rsidRPr="002D7A32">
              <w:rPr>
                <w:color w:val="000000"/>
                <w:vertAlign w:val="subscript"/>
              </w:rPr>
              <w:t xml:space="preserve">n ист от </w:t>
            </w:r>
            <w:r w:rsidRPr="002D7A32">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70963E87" w14:textId="3594C434" w:rsidR="00BD1A9C" w:rsidRPr="002D7A32" w:rsidRDefault="00BD1A9C" w:rsidP="009B02E9">
            <w:pPr>
              <w:jc w:val="center"/>
              <w:rPr>
                <w:color w:val="000000"/>
              </w:rPr>
            </w:pPr>
            <w:r w:rsidRPr="002D7A32">
              <w:rPr>
                <w:color w:val="000000"/>
              </w:rPr>
              <w:t>0</w:t>
            </w:r>
          </w:p>
        </w:tc>
        <w:tc>
          <w:tcPr>
            <w:tcW w:w="1559" w:type="dxa"/>
            <w:vAlign w:val="center"/>
          </w:tcPr>
          <w:p w14:paraId="5ACD1CDF" w14:textId="53183CAC" w:rsidR="00BD1A9C" w:rsidRPr="002D7A32" w:rsidRDefault="00BD1A9C" w:rsidP="009B02E9">
            <w:pPr>
              <w:jc w:val="center"/>
              <w:rPr>
                <w:color w:val="000000"/>
              </w:rPr>
            </w:pPr>
            <w:r w:rsidRPr="002D7A32">
              <w:rPr>
                <w:color w:val="000000"/>
              </w:rPr>
              <w:t>0</w:t>
            </w:r>
          </w:p>
        </w:tc>
        <w:tc>
          <w:tcPr>
            <w:tcW w:w="1701" w:type="dxa"/>
            <w:vAlign w:val="center"/>
          </w:tcPr>
          <w:p w14:paraId="158D533B" w14:textId="070DAF0D" w:rsidR="00BD1A9C" w:rsidRPr="002D7A32" w:rsidRDefault="00BD1A9C" w:rsidP="009B02E9">
            <w:pPr>
              <w:jc w:val="center"/>
              <w:rPr>
                <w:color w:val="000000"/>
              </w:rPr>
            </w:pPr>
            <w:r w:rsidRPr="002D7A32">
              <w:rPr>
                <w:color w:val="000000"/>
              </w:rPr>
              <w:t>0</w:t>
            </w:r>
          </w:p>
        </w:tc>
      </w:tr>
      <w:tr w:rsidR="00BD1A9C" w:rsidRPr="002D7A32" w14:paraId="5680C6FD" w14:textId="69BEC10B" w:rsidTr="00BD1A9C">
        <w:trPr>
          <w:trHeight w:val="549"/>
          <w:jc w:val="center"/>
        </w:trPr>
        <w:tc>
          <w:tcPr>
            <w:tcW w:w="9351" w:type="dxa"/>
            <w:shd w:val="clear" w:color="auto" w:fill="auto"/>
            <w:vAlign w:val="center"/>
            <w:hideMark/>
          </w:tcPr>
          <w:p w14:paraId="7A541AAB" w14:textId="77777777" w:rsidR="00BD1A9C" w:rsidRPr="002D7A32" w:rsidRDefault="00BD1A9C" w:rsidP="009B02E9">
            <w:pPr>
              <w:rPr>
                <w:b/>
                <w:bCs/>
                <w:color w:val="000000"/>
              </w:rPr>
            </w:pPr>
            <w:r w:rsidRPr="002D7A32">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6265C65" w14:textId="2737DD01" w:rsidR="00BD1A9C" w:rsidRDefault="00BD1A9C" w:rsidP="009B02E9">
            <w:pPr>
              <w:jc w:val="center"/>
              <w:rPr>
                <w:b/>
                <w:bCs/>
                <w:color w:val="000000"/>
              </w:rPr>
            </w:pPr>
            <w:r>
              <w:rPr>
                <w:b/>
                <w:bCs/>
                <w:color w:val="000000"/>
              </w:rPr>
              <w:t>0</w:t>
            </w:r>
          </w:p>
        </w:tc>
        <w:tc>
          <w:tcPr>
            <w:tcW w:w="1559" w:type="dxa"/>
            <w:vAlign w:val="center"/>
          </w:tcPr>
          <w:p w14:paraId="79E17DCA" w14:textId="63DC61E8" w:rsidR="00BD1A9C" w:rsidRDefault="00BD1A9C" w:rsidP="009B02E9">
            <w:pPr>
              <w:jc w:val="center"/>
              <w:rPr>
                <w:b/>
                <w:bCs/>
                <w:color w:val="000000"/>
              </w:rPr>
            </w:pPr>
            <w:r>
              <w:rPr>
                <w:b/>
                <w:bCs/>
                <w:color w:val="000000"/>
              </w:rPr>
              <w:t>0</w:t>
            </w:r>
          </w:p>
        </w:tc>
        <w:tc>
          <w:tcPr>
            <w:tcW w:w="1701" w:type="dxa"/>
            <w:vAlign w:val="center"/>
          </w:tcPr>
          <w:p w14:paraId="5600AF31" w14:textId="33014A82" w:rsidR="00BD1A9C" w:rsidRDefault="00BD1A9C" w:rsidP="009B02E9">
            <w:pPr>
              <w:jc w:val="center"/>
              <w:rPr>
                <w:b/>
                <w:bCs/>
                <w:color w:val="000000"/>
              </w:rPr>
            </w:pPr>
            <w:r>
              <w:rPr>
                <w:b/>
                <w:bCs/>
                <w:color w:val="000000"/>
              </w:rPr>
              <w:t>0</w:t>
            </w:r>
          </w:p>
        </w:tc>
      </w:tr>
    </w:tbl>
    <w:p w14:paraId="255EBB91" w14:textId="77777777" w:rsidR="00E027B0" w:rsidRDefault="00E027B0" w:rsidP="00E027B0">
      <w:pPr>
        <w:widowControl w:val="0"/>
        <w:tabs>
          <w:tab w:val="left" w:pos="8016"/>
        </w:tabs>
        <w:jc w:val="right"/>
        <w:rPr>
          <w:bCs/>
          <w:color w:val="000000"/>
        </w:rPr>
      </w:pPr>
    </w:p>
    <w:p w14:paraId="3E4E737B" w14:textId="77777777" w:rsidR="00E027B0" w:rsidRDefault="00E027B0" w:rsidP="00E027B0">
      <w:pPr>
        <w:widowControl w:val="0"/>
        <w:tabs>
          <w:tab w:val="left" w:pos="8016"/>
        </w:tabs>
        <w:jc w:val="center"/>
        <w:rPr>
          <w:color w:val="000000"/>
        </w:rPr>
      </w:pPr>
      <w:r w:rsidRPr="00C92DD9">
        <w:rPr>
          <w:color w:val="000000"/>
        </w:rPr>
        <w:lastRenderedPageBreak/>
        <w:t>ПЛАНОВЫЕ И ФАКТИЧЕСКИЕ ЗНАЧЕНИЯ ПОКАЗАТЕЛЕЙ НАДЕЖНОСТИ ОБЪЕКТОВ ТЕПЛОСНАБЖЕНИЯ НА СЕТЯХ ТЕПЛОСНАБЖЕНИЯ</w:t>
      </w:r>
    </w:p>
    <w:p w14:paraId="2CAC2CB0" w14:textId="77777777" w:rsidR="00F6359B" w:rsidRDefault="00F6359B" w:rsidP="00E027B0">
      <w:pPr>
        <w:widowControl w:val="0"/>
        <w:tabs>
          <w:tab w:val="left" w:pos="8016"/>
        </w:tabs>
        <w:jc w:val="center"/>
        <w:rPr>
          <w:color w:val="000000"/>
        </w:rPr>
      </w:pP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gridCol w:w="1560"/>
        <w:gridCol w:w="1559"/>
        <w:gridCol w:w="1701"/>
      </w:tblGrid>
      <w:tr w:rsidR="00BD1A9C" w:rsidRPr="00C92DD9" w14:paraId="339EC1B5" w14:textId="7F0DE7D2" w:rsidTr="00BD1A9C">
        <w:trPr>
          <w:trHeight w:val="442"/>
          <w:jc w:val="center"/>
        </w:trPr>
        <w:tc>
          <w:tcPr>
            <w:tcW w:w="9351" w:type="dxa"/>
            <w:vMerge w:val="restart"/>
            <w:shd w:val="clear" w:color="auto" w:fill="auto"/>
            <w:noWrap/>
            <w:vAlign w:val="center"/>
            <w:hideMark/>
          </w:tcPr>
          <w:p w14:paraId="62B10C4D" w14:textId="4D67930B" w:rsidR="00BD1A9C" w:rsidRPr="00C92DD9" w:rsidRDefault="00BD1A9C" w:rsidP="009B02E9">
            <w:pPr>
              <w:jc w:val="center"/>
              <w:rPr>
                <w:color w:val="000000"/>
              </w:rPr>
            </w:pPr>
            <w:r>
              <w:rPr>
                <w:color w:val="000000"/>
              </w:rPr>
              <w:t>Наименование</w:t>
            </w:r>
          </w:p>
        </w:tc>
        <w:tc>
          <w:tcPr>
            <w:tcW w:w="1560" w:type="dxa"/>
            <w:vAlign w:val="center"/>
          </w:tcPr>
          <w:p w14:paraId="35AD1E11" w14:textId="03F769F5" w:rsidR="00BD1A9C" w:rsidRDefault="00BD1A9C" w:rsidP="009B02E9">
            <w:pPr>
              <w:jc w:val="center"/>
              <w:rPr>
                <w:color w:val="000000"/>
              </w:rPr>
            </w:pPr>
            <w:r>
              <w:t xml:space="preserve">МО СП </w:t>
            </w:r>
            <w:r w:rsidRPr="00E41518">
              <w:t>«</w:t>
            </w:r>
            <w:r>
              <w:t>Юбилейное</w:t>
            </w:r>
            <w:r w:rsidRPr="00E41518">
              <w:t>»</w:t>
            </w:r>
          </w:p>
        </w:tc>
        <w:tc>
          <w:tcPr>
            <w:tcW w:w="1559" w:type="dxa"/>
            <w:vAlign w:val="center"/>
          </w:tcPr>
          <w:p w14:paraId="3C1CB510" w14:textId="45A891CD" w:rsidR="00BD1A9C" w:rsidRDefault="00BD1A9C" w:rsidP="009B02E9">
            <w:pPr>
              <w:jc w:val="center"/>
              <w:rPr>
                <w:color w:val="000000"/>
              </w:rPr>
            </w:pPr>
            <w:r>
              <w:t>МО СП «Баянгольское»</w:t>
            </w:r>
          </w:p>
        </w:tc>
        <w:tc>
          <w:tcPr>
            <w:tcW w:w="1701" w:type="dxa"/>
          </w:tcPr>
          <w:p w14:paraId="53836690" w14:textId="4D539CD8" w:rsidR="00BD1A9C" w:rsidRDefault="00BD1A9C" w:rsidP="009B02E9">
            <w:pPr>
              <w:jc w:val="center"/>
            </w:pPr>
            <w:r>
              <w:t>МО СП «Сувинское»</w:t>
            </w:r>
          </w:p>
        </w:tc>
      </w:tr>
      <w:tr w:rsidR="00BD1A9C" w:rsidRPr="00C92DD9" w14:paraId="3B5C83F6" w14:textId="73028524" w:rsidTr="00BD1A9C">
        <w:trPr>
          <w:trHeight w:val="442"/>
          <w:jc w:val="center"/>
        </w:trPr>
        <w:tc>
          <w:tcPr>
            <w:tcW w:w="9351" w:type="dxa"/>
            <w:vMerge/>
            <w:shd w:val="clear" w:color="auto" w:fill="auto"/>
            <w:noWrap/>
            <w:vAlign w:val="center"/>
          </w:tcPr>
          <w:p w14:paraId="59115F98" w14:textId="77777777" w:rsidR="00BD1A9C" w:rsidRDefault="00BD1A9C" w:rsidP="009B02E9">
            <w:pPr>
              <w:jc w:val="center"/>
              <w:rPr>
                <w:color w:val="000000"/>
              </w:rPr>
            </w:pPr>
          </w:p>
        </w:tc>
        <w:tc>
          <w:tcPr>
            <w:tcW w:w="1560" w:type="dxa"/>
            <w:vAlign w:val="center"/>
          </w:tcPr>
          <w:p w14:paraId="0FB39D6E" w14:textId="1C70D81D" w:rsidR="00BD1A9C" w:rsidRDefault="00BD1A9C" w:rsidP="009B02E9">
            <w:pPr>
              <w:jc w:val="center"/>
              <w:rPr>
                <w:color w:val="000000"/>
              </w:rPr>
            </w:pPr>
            <w:r>
              <w:rPr>
                <w:color w:val="000000"/>
              </w:rPr>
              <w:t>2023-2033</w:t>
            </w:r>
          </w:p>
        </w:tc>
        <w:tc>
          <w:tcPr>
            <w:tcW w:w="1559" w:type="dxa"/>
            <w:vAlign w:val="center"/>
          </w:tcPr>
          <w:p w14:paraId="1F749807" w14:textId="301F9C84" w:rsidR="00BD1A9C" w:rsidRDefault="00BD1A9C" w:rsidP="009B02E9">
            <w:pPr>
              <w:jc w:val="center"/>
              <w:rPr>
                <w:color w:val="000000"/>
              </w:rPr>
            </w:pPr>
            <w:r>
              <w:rPr>
                <w:color w:val="000000"/>
              </w:rPr>
              <w:t>2023-2033</w:t>
            </w:r>
          </w:p>
        </w:tc>
        <w:tc>
          <w:tcPr>
            <w:tcW w:w="1701" w:type="dxa"/>
            <w:vAlign w:val="center"/>
          </w:tcPr>
          <w:p w14:paraId="42BAA652" w14:textId="1BB4D793" w:rsidR="00BD1A9C" w:rsidRDefault="00BD1A9C" w:rsidP="009B02E9">
            <w:pPr>
              <w:jc w:val="center"/>
              <w:rPr>
                <w:color w:val="000000"/>
              </w:rPr>
            </w:pPr>
            <w:r>
              <w:rPr>
                <w:color w:val="000000"/>
              </w:rPr>
              <w:t>2023-2033</w:t>
            </w:r>
          </w:p>
        </w:tc>
      </w:tr>
      <w:tr w:rsidR="00BD1A9C" w:rsidRPr="00C92DD9" w14:paraId="12D26E83" w14:textId="0D8B7587" w:rsidTr="00BD1A9C">
        <w:trPr>
          <w:trHeight w:val="591"/>
          <w:jc w:val="center"/>
        </w:trPr>
        <w:tc>
          <w:tcPr>
            <w:tcW w:w="9351" w:type="dxa"/>
            <w:shd w:val="clear" w:color="auto" w:fill="auto"/>
            <w:vAlign w:val="center"/>
            <w:hideMark/>
          </w:tcPr>
          <w:p w14:paraId="6C79FE64" w14:textId="77777777" w:rsidR="00BD1A9C" w:rsidRPr="00C92DD9" w:rsidRDefault="00BD1A9C" w:rsidP="009B02E9">
            <w:pPr>
              <w:rPr>
                <w:color w:val="000000"/>
              </w:rPr>
            </w:pPr>
            <w:r w:rsidRPr="00C92DD9">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560" w:type="dxa"/>
            <w:vAlign w:val="center"/>
          </w:tcPr>
          <w:p w14:paraId="5B3C56E2" w14:textId="014AA3C5" w:rsidR="00BD1A9C" w:rsidRPr="00C92DD9" w:rsidRDefault="00BD1A9C" w:rsidP="009B02E9">
            <w:pPr>
              <w:jc w:val="center"/>
              <w:rPr>
                <w:color w:val="000000"/>
              </w:rPr>
            </w:pPr>
            <w:r w:rsidRPr="00C92DD9">
              <w:rPr>
                <w:color w:val="000000"/>
              </w:rPr>
              <w:t>0</w:t>
            </w:r>
          </w:p>
        </w:tc>
        <w:tc>
          <w:tcPr>
            <w:tcW w:w="1559" w:type="dxa"/>
            <w:vAlign w:val="center"/>
          </w:tcPr>
          <w:p w14:paraId="2A12F530" w14:textId="46C89965" w:rsidR="00BD1A9C" w:rsidRPr="00C92DD9" w:rsidRDefault="00BD1A9C" w:rsidP="009B02E9">
            <w:pPr>
              <w:jc w:val="center"/>
              <w:rPr>
                <w:color w:val="000000"/>
              </w:rPr>
            </w:pPr>
            <w:r w:rsidRPr="00C92DD9">
              <w:rPr>
                <w:color w:val="000000"/>
              </w:rPr>
              <w:t>0</w:t>
            </w:r>
          </w:p>
        </w:tc>
        <w:tc>
          <w:tcPr>
            <w:tcW w:w="1701" w:type="dxa"/>
            <w:vAlign w:val="center"/>
          </w:tcPr>
          <w:p w14:paraId="3A287870" w14:textId="6DC9452D" w:rsidR="00BD1A9C" w:rsidRPr="00C92DD9" w:rsidRDefault="00BD1A9C" w:rsidP="009B02E9">
            <w:pPr>
              <w:jc w:val="center"/>
              <w:rPr>
                <w:color w:val="000000"/>
              </w:rPr>
            </w:pPr>
            <w:r w:rsidRPr="00C92DD9">
              <w:rPr>
                <w:color w:val="000000"/>
              </w:rPr>
              <w:t>0</w:t>
            </w:r>
          </w:p>
        </w:tc>
      </w:tr>
      <w:tr w:rsidR="00BD1A9C" w:rsidRPr="00C92DD9" w14:paraId="1D6F4CCF" w14:textId="3DA12399" w:rsidTr="00BD1A9C">
        <w:trPr>
          <w:trHeight w:val="297"/>
          <w:jc w:val="center"/>
        </w:trPr>
        <w:tc>
          <w:tcPr>
            <w:tcW w:w="9351" w:type="dxa"/>
            <w:shd w:val="clear" w:color="auto" w:fill="auto"/>
            <w:vAlign w:val="center"/>
            <w:hideMark/>
          </w:tcPr>
          <w:p w14:paraId="2DE659AE" w14:textId="77777777" w:rsidR="00BD1A9C" w:rsidRPr="00C92DD9" w:rsidRDefault="00BD1A9C" w:rsidP="009B02E9">
            <w:pPr>
              <w:rPr>
                <w:color w:val="000000"/>
              </w:rPr>
            </w:pPr>
            <w:r w:rsidRPr="00BD7A12">
              <w:rPr>
                <w:color w:val="000000"/>
              </w:rPr>
              <w:t>1</w:t>
            </w:r>
            <w:r w:rsidRPr="00C92DD9">
              <w:rPr>
                <w:color w:val="000000"/>
              </w:rPr>
              <w:t>-й год реализации инвестиционной программы</w:t>
            </w:r>
          </w:p>
        </w:tc>
        <w:tc>
          <w:tcPr>
            <w:tcW w:w="1560" w:type="dxa"/>
            <w:vAlign w:val="center"/>
          </w:tcPr>
          <w:p w14:paraId="4680BE90" w14:textId="27797E21" w:rsidR="00BD1A9C" w:rsidRPr="00C92DD9" w:rsidRDefault="00BD1A9C" w:rsidP="009B02E9">
            <w:pPr>
              <w:jc w:val="center"/>
              <w:rPr>
                <w:color w:val="000000"/>
              </w:rPr>
            </w:pPr>
            <w:r w:rsidRPr="00C92DD9">
              <w:rPr>
                <w:color w:val="000000"/>
              </w:rPr>
              <w:t>0</w:t>
            </w:r>
          </w:p>
        </w:tc>
        <w:tc>
          <w:tcPr>
            <w:tcW w:w="1559" w:type="dxa"/>
            <w:vAlign w:val="center"/>
          </w:tcPr>
          <w:p w14:paraId="38BA2B88" w14:textId="18B19009" w:rsidR="00BD1A9C" w:rsidRPr="00C92DD9" w:rsidRDefault="00BD1A9C" w:rsidP="009B02E9">
            <w:pPr>
              <w:jc w:val="center"/>
              <w:rPr>
                <w:color w:val="000000"/>
              </w:rPr>
            </w:pPr>
            <w:r w:rsidRPr="00C92DD9">
              <w:rPr>
                <w:color w:val="000000"/>
              </w:rPr>
              <w:t>0</w:t>
            </w:r>
          </w:p>
        </w:tc>
        <w:tc>
          <w:tcPr>
            <w:tcW w:w="1701" w:type="dxa"/>
            <w:vAlign w:val="center"/>
          </w:tcPr>
          <w:p w14:paraId="69DF8649" w14:textId="5D6FBBEB" w:rsidR="00BD1A9C" w:rsidRPr="00C92DD9" w:rsidRDefault="00BD1A9C" w:rsidP="009B02E9">
            <w:pPr>
              <w:jc w:val="center"/>
              <w:rPr>
                <w:color w:val="000000"/>
              </w:rPr>
            </w:pPr>
            <w:r w:rsidRPr="00C92DD9">
              <w:rPr>
                <w:color w:val="000000"/>
              </w:rPr>
              <w:t>0</w:t>
            </w:r>
          </w:p>
        </w:tc>
      </w:tr>
      <w:tr w:rsidR="00BD1A9C" w:rsidRPr="00C92DD9" w14:paraId="54B2A93D" w14:textId="3F2F9954" w:rsidTr="00BD1A9C">
        <w:trPr>
          <w:trHeight w:val="567"/>
          <w:jc w:val="center"/>
        </w:trPr>
        <w:tc>
          <w:tcPr>
            <w:tcW w:w="9351" w:type="dxa"/>
            <w:shd w:val="clear" w:color="auto" w:fill="auto"/>
            <w:vAlign w:val="center"/>
            <w:hideMark/>
          </w:tcPr>
          <w:p w14:paraId="51E25CB1" w14:textId="77777777" w:rsidR="00BD1A9C" w:rsidRPr="00C92DD9" w:rsidRDefault="00BD1A9C" w:rsidP="009B02E9">
            <w:pPr>
              <w:rPr>
                <w:color w:val="000000"/>
              </w:rPr>
            </w:pPr>
            <w:r w:rsidRPr="00C92DD9">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560" w:type="dxa"/>
            <w:vAlign w:val="center"/>
          </w:tcPr>
          <w:p w14:paraId="3AC29F2C" w14:textId="7AE88F5A" w:rsidR="00BD1A9C" w:rsidRPr="00C92DD9" w:rsidRDefault="00BD1A9C" w:rsidP="009B02E9">
            <w:pPr>
              <w:jc w:val="center"/>
              <w:rPr>
                <w:color w:val="000000"/>
              </w:rPr>
            </w:pPr>
            <w:r w:rsidRPr="00C92DD9">
              <w:rPr>
                <w:color w:val="000000"/>
              </w:rPr>
              <w:t>0</w:t>
            </w:r>
          </w:p>
        </w:tc>
        <w:tc>
          <w:tcPr>
            <w:tcW w:w="1559" w:type="dxa"/>
            <w:vAlign w:val="center"/>
          </w:tcPr>
          <w:p w14:paraId="771A45F1" w14:textId="6EEF62A9" w:rsidR="00BD1A9C" w:rsidRPr="00C92DD9" w:rsidRDefault="00BD1A9C" w:rsidP="009B02E9">
            <w:pPr>
              <w:jc w:val="center"/>
              <w:rPr>
                <w:color w:val="000000"/>
              </w:rPr>
            </w:pPr>
            <w:r w:rsidRPr="00C92DD9">
              <w:rPr>
                <w:color w:val="000000"/>
              </w:rPr>
              <w:t>0</w:t>
            </w:r>
          </w:p>
        </w:tc>
        <w:tc>
          <w:tcPr>
            <w:tcW w:w="1701" w:type="dxa"/>
            <w:vAlign w:val="center"/>
          </w:tcPr>
          <w:p w14:paraId="2019FA31" w14:textId="228907DB" w:rsidR="00BD1A9C" w:rsidRPr="00C92DD9" w:rsidRDefault="00BD1A9C" w:rsidP="009B02E9">
            <w:pPr>
              <w:jc w:val="center"/>
              <w:rPr>
                <w:color w:val="000000"/>
              </w:rPr>
            </w:pPr>
            <w:r w:rsidRPr="00C92DD9">
              <w:rPr>
                <w:color w:val="000000"/>
              </w:rPr>
              <w:t>0</w:t>
            </w:r>
          </w:p>
        </w:tc>
      </w:tr>
      <w:tr w:rsidR="00BD1A9C" w:rsidRPr="00C92DD9" w14:paraId="218CE77E" w14:textId="1F9FF901" w:rsidTr="00BD1A9C">
        <w:trPr>
          <w:trHeight w:val="294"/>
          <w:jc w:val="center"/>
        </w:trPr>
        <w:tc>
          <w:tcPr>
            <w:tcW w:w="9351" w:type="dxa"/>
            <w:shd w:val="clear" w:color="auto" w:fill="auto"/>
            <w:vAlign w:val="center"/>
            <w:hideMark/>
          </w:tcPr>
          <w:p w14:paraId="6513737B" w14:textId="77777777" w:rsidR="00BD1A9C" w:rsidRPr="00C92DD9" w:rsidRDefault="00BD1A9C" w:rsidP="009B02E9">
            <w:pPr>
              <w:rPr>
                <w:color w:val="000000"/>
              </w:rPr>
            </w:pPr>
            <w:r w:rsidRPr="00C92DD9">
              <w:rPr>
                <w:color w:val="000000"/>
              </w:rPr>
              <w:t>суммарная протяженность тепловой сети в двухтрубном исчислении, километров</w:t>
            </w:r>
          </w:p>
        </w:tc>
        <w:tc>
          <w:tcPr>
            <w:tcW w:w="1560" w:type="dxa"/>
            <w:vAlign w:val="center"/>
          </w:tcPr>
          <w:p w14:paraId="43A7FD31" w14:textId="20FB5F90" w:rsidR="00BD1A9C" w:rsidRDefault="00BD1A9C" w:rsidP="009B02E9">
            <w:pPr>
              <w:jc w:val="center"/>
              <w:rPr>
                <w:color w:val="000000"/>
              </w:rPr>
            </w:pPr>
            <w:r>
              <w:rPr>
                <w:color w:val="000000"/>
              </w:rPr>
              <w:t>0,765</w:t>
            </w:r>
          </w:p>
        </w:tc>
        <w:tc>
          <w:tcPr>
            <w:tcW w:w="1559" w:type="dxa"/>
            <w:vAlign w:val="center"/>
          </w:tcPr>
          <w:p w14:paraId="29031DE5" w14:textId="3BAB9788" w:rsidR="00BD1A9C" w:rsidRDefault="00BD1A9C" w:rsidP="009B02E9">
            <w:pPr>
              <w:jc w:val="center"/>
              <w:rPr>
                <w:color w:val="000000"/>
              </w:rPr>
            </w:pPr>
            <w:r>
              <w:rPr>
                <w:color w:val="000000"/>
              </w:rPr>
              <w:t>0,529</w:t>
            </w:r>
          </w:p>
        </w:tc>
        <w:tc>
          <w:tcPr>
            <w:tcW w:w="1701" w:type="dxa"/>
            <w:vAlign w:val="center"/>
          </w:tcPr>
          <w:p w14:paraId="57204E9D" w14:textId="589148AB" w:rsidR="00BD1A9C" w:rsidRDefault="00BD1A9C" w:rsidP="009B02E9">
            <w:pPr>
              <w:jc w:val="center"/>
              <w:rPr>
                <w:color w:val="000000"/>
              </w:rPr>
            </w:pPr>
            <w:r>
              <w:rPr>
                <w:color w:val="000000"/>
              </w:rPr>
              <w:t>0,291</w:t>
            </w:r>
          </w:p>
        </w:tc>
      </w:tr>
      <w:tr w:rsidR="00BD1A9C" w:rsidRPr="00C92DD9" w14:paraId="7A962DC6" w14:textId="0D74C02B" w:rsidTr="00BD1A9C">
        <w:trPr>
          <w:trHeight w:val="631"/>
          <w:jc w:val="center"/>
        </w:trPr>
        <w:tc>
          <w:tcPr>
            <w:tcW w:w="9351" w:type="dxa"/>
            <w:shd w:val="clear" w:color="auto" w:fill="auto"/>
            <w:vAlign w:val="center"/>
            <w:hideMark/>
          </w:tcPr>
          <w:p w14:paraId="359982F3" w14:textId="77777777" w:rsidR="00BD1A9C" w:rsidRPr="00C92DD9" w:rsidRDefault="00BD1A9C" w:rsidP="009B02E9">
            <w:pPr>
              <w:rPr>
                <w:color w:val="000000"/>
              </w:rPr>
            </w:pPr>
            <w:r w:rsidRPr="00C92DD9">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560" w:type="dxa"/>
            <w:vAlign w:val="center"/>
          </w:tcPr>
          <w:p w14:paraId="580E1BA5" w14:textId="45EA2632" w:rsidR="00BD1A9C" w:rsidRPr="00C92DD9" w:rsidRDefault="00BD1A9C" w:rsidP="009B02E9">
            <w:pPr>
              <w:jc w:val="center"/>
              <w:rPr>
                <w:color w:val="000000"/>
              </w:rPr>
            </w:pPr>
            <w:r w:rsidRPr="00C92DD9">
              <w:rPr>
                <w:color w:val="000000"/>
              </w:rPr>
              <w:t>0</w:t>
            </w:r>
          </w:p>
        </w:tc>
        <w:tc>
          <w:tcPr>
            <w:tcW w:w="1559" w:type="dxa"/>
            <w:vAlign w:val="center"/>
          </w:tcPr>
          <w:p w14:paraId="1C42A18A" w14:textId="77777777" w:rsidR="00BD1A9C" w:rsidRPr="00C92DD9" w:rsidRDefault="00BD1A9C" w:rsidP="009B02E9">
            <w:pPr>
              <w:jc w:val="center"/>
              <w:rPr>
                <w:color w:val="000000"/>
              </w:rPr>
            </w:pPr>
          </w:p>
        </w:tc>
        <w:tc>
          <w:tcPr>
            <w:tcW w:w="1701" w:type="dxa"/>
            <w:vAlign w:val="center"/>
          </w:tcPr>
          <w:p w14:paraId="52FCF102" w14:textId="77777777" w:rsidR="00BD1A9C" w:rsidRPr="00C92DD9" w:rsidRDefault="00BD1A9C" w:rsidP="009B02E9">
            <w:pPr>
              <w:jc w:val="center"/>
              <w:rPr>
                <w:color w:val="000000"/>
              </w:rPr>
            </w:pPr>
          </w:p>
        </w:tc>
      </w:tr>
      <w:tr w:rsidR="00BD1A9C" w:rsidRPr="00C92DD9" w14:paraId="14D1BC89" w14:textId="4CB6CD31" w:rsidTr="00BD1A9C">
        <w:trPr>
          <w:trHeight w:val="661"/>
          <w:jc w:val="center"/>
        </w:trPr>
        <w:tc>
          <w:tcPr>
            <w:tcW w:w="9351" w:type="dxa"/>
            <w:shd w:val="clear" w:color="auto" w:fill="auto"/>
            <w:vAlign w:val="center"/>
            <w:hideMark/>
          </w:tcPr>
          <w:p w14:paraId="6E670D99" w14:textId="77777777" w:rsidR="00BD1A9C" w:rsidRPr="00C92DD9" w:rsidRDefault="00BD1A9C" w:rsidP="009B02E9">
            <w:pPr>
              <w:rPr>
                <w:color w:val="000000"/>
              </w:rPr>
            </w:pPr>
            <w:r w:rsidRPr="00C92DD9">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560" w:type="dxa"/>
            <w:vAlign w:val="center"/>
          </w:tcPr>
          <w:p w14:paraId="415439E9" w14:textId="6DB6FEDB" w:rsidR="00BD1A9C" w:rsidRDefault="00BD1A9C" w:rsidP="009B02E9">
            <w:pPr>
              <w:jc w:val="center"/>
              <w:rPr>
                <w:color w:val="000000"/>
              </w:rPr>
            </w:pPr>
            <w:r>
              <w:rPr>
                <w:color w:val="000000"/>
              </w:rPr>
              <w:t>0,765</w:t>
            </w:r>
          </w:p>
        </w:tc>
        <w:tc>
          <w:tcPr>
            <w:tcW w:w="1559" w:type="dxa"/>
            <w:vAlign w:val="center"/>
          </w:tcPr>
          <w:p w14:paraId="6EFF687E" w14:textId="40E10FCD" w:rsidR="00BD1A9C" w:rsidRDefault="00BD1A9C" w:rsidP="009B02E9">
            <w:pPr>
              <w:jc w:val="center"/>
              <w:rPr>
                <w:color w:val="000000"/>
              </w:rPr>
            </w:pPr>
            <w:r>
              <w:rPr>
                <w:color w:val="000000"/>
              </w:rPr>
              <w:t>0,529</w:t>
            </w:r>
          </w:p>
        </w:tc>
        <w:tc>
          <w:tcPr>
            <w:tcW w:w="1701" w:type="dxa"/>
            <w:vAlign w:val="center"/>
          </w:tcPr>
          <w:p w14:paraId="1BEAA71F" w14:textId="359CC689" w:rsidR="00BD1A9C" w:rsidRDefault="00BD1A9C" w:rsidP="009B02E9">
            <w:pPr>
              <w:jc w:val="center"/>
              <w:rPr>
                <w:color w:val="000000"/>
              </w:rPr>
            </w:pPr>
            <w:r>
              <w:rPr>
                <w:color w:val="000000"/>
              </w:rPr>
              <w:t>0,291</w:t>
            </w:r>
          </w:p>
        </w:tc>
      </w:tr>
      <w:tr w:rsidR="00BD1A9C" w:rsidRPr="00C92DD9" w14:paraId="05BB3559" w14:textId="141A0D55" w:rsidTr="00BD1A9C">
        <w:trPr>
          <w:trHeight w:val="210"/>
          <w:jc w:val="center"/>
        </w:trPr>
        <w:tc>
          <w:tcPr>
            <w:tcW w:w="9351" w:type="dxa"/>
            <w:shd w:val="clear" w:color="auto" w:fill="auto"/>
            <w:vAlign w:val="center"/>
            <w:hideMark/>
          </w:tcPr>
          <w:p w14:paraId="4D3A8E4A" w14:textId="77777777" w:rsidR="00BD1A9C" w:rsidRPr="00C92DD9" w:rsidRDefault="00BD1A9C" w:rsidP="009B02E9">
            <w:pPr>
              <w:rPr>
                <w:color w:val="000000"/>
              </w:rPr>
            </w:pPr>
            <w:r w:rsidRPr="00C92DD9">
              <w:rPr>
                <w:color w:val="000000"/>
              </w:rPr>
              <w:t>год, предшествующий году начала реализации инвестиционной программы.</w:t>
            </w:r>
          </w:p>
        </w:tc>
        <w:tc>
          <w:tcPr>
            <w:tcW w:w="1560" w:type="dxa"/>
            <w:vAlign w:val="center"/>
          </w:tcPr>
          <w:p w14:paraId="115D2C04" w14:textId="0602FCDE" w:rsidR="00BD1A9C" w:rsidRDefault="00BD1A9C" w:rsidP="009B02E9">
            <w:pPr>
              <w:jc w:val="center"/>
              <w:rPr>
                <w:color w:val="000000"/>
              </w:rPr>
            </w:pPr>
            <w:r>
              <w:rPr>
                <w:color w:val="000000"/>
              </w:rPr>
              <w:t>0,765</w:t>
            </w:r>
          </w:p>
        </w:tc>
        <w:tc>
          <w:tcPr>
            <w:tcW w:w="1559" w:type="dxa"/>
            <w:vAlign w:val="center"/>
          </w:tcPr>
          <w:p w14:paraId="7B225FBE" w14:textId="15280BAF" w:rsidR="00BD1A9C" w:rsidRDefault="00BD1A9C" w:rsidP="009B02E9">
            <w:pPr>
              <w:jc w:val="center"/>
              <w:rPr>
                <w:color w:val="000000"/>
              </w:rPr>
            </w:pPr>
            <w:r>
              <w:rPr>
                <w:color w:val="000000"/>
              </w:rPr>
              <w:t>0,529</w:t>
            </w:r>
          </w:p>
        </w:tc>
        <w:tc>
          <w:tcPr>
            <w:tcW w:w="1701" w:type="dxa"/>
            <w:vAlign w:val="center"/>
          </w:tcPr>
          <w:p w14:paraId="467E2AC7" w14:textId="79FE7034" w:rsidR="00BD1A9C" w:rsidRDefault="00BD1A9C" w:rsidP="009B02E9">
            <w:pPr>
              <w:jc w:val="center"/>
              <w:rPr>
                <w:color w:val="000000"/>
              </w:rPr>
            </w:pPr>
            <w:r>
              <w:rPr>
                <w:color w:val="000000"/>
              </w:rPr>
              <w:t>0,291</w:t>
            </w:r>
          </w:p>
        </w:tc>
      </w:tr>
      <w:tr w:rsidR="00BD1A9C" w:rsidRPr="00C92DD9" w14:paraId="3E0F6D5C" w14:textId="713BF745" w:rsidTr="00BD1A9C">
        <w:trPr>
          <w:trHeight w:val="922"/>
          <w:jc w:val="center"/>
        </w:trPr>
        <w:tc>
          <w:tcPr>
            <w:tcW w:w="9351" w:type="dxa"/>
            <w:shd w:val="clear" w:color="auto" w:fill="auto"/>
            <w:vAlign w:val="center"/>
            <w:hideMark/>
          </w:tcPr>
          <w:p w14:paraId="79FA5C30" w14:textId="77777777" w:rsidR="00BD1A9C" w:rsidRPr="00C92DD9" w:rsidRDefault="00BD1A9C" w:rsidP="009B02E9">
            <w:pPr>
              <w:rPr>
                <w:b/>
                <w:bCs/>
                <w:color w:val="000000"/>
              </w:rPr>
            </w:pPr>
            <w:r w:rsidRPr="00C92DD9">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560" w:type="dxa"/>
            <w:vAlign w:val="center"/>
          </w:tcPr>
          <w:p w14:paraId="2AF3017A" w14:textId="4D0FA1CD" w:rsidR="00BD1A9C" w:rsidRPr="00C92DD9" w:rsidRDefault="00BD1A9C" w:rsidP="009B02E9">
            <w:pPr>
              <w:jc w:val="center"/>
              <w:rPr>
                <w:b/>
                <w:bCs/>
                <w:color w:val="000000"/>
              </w:rPr>
            </w:pPr>
            <w:r w:rsidRPr="00C92DD9">
              <w:rPr>
                <w:b/>
                <w:bCs/>
                <w:color w:val="000000"/>
              </w:rPr>
              <w:t>0</w:t>
            </w:r>
          </w:p>
        </w:tc>
        <w:tc>
          <w:tcPr>
            <w:tcW w:w="1559" w:type="dxa"/>
            <w:vAlign w:val="center"/>
          </w:tcPr>
          <w:p w14:paraId="0F5EB8DA" w14:textId="56CB569B" w:rsidR="00BD1A9C" w:rsidRPr="00C92DD9" w:rsidRDefault="00BD1A9C" w:rsidP="009B02E9">
            <w:pPr>
              <w:jc w:val="center"/>
              <w:rPr>
                <w:b/>
                <w:bCs/>
                <w:color w:val="000000"/>
              </w:rPr>
            </w:pPr>
            <w:r w:rsidRPr="00C92DD9">
              <w:rPr>
                <w:b/>
                <w:bCs/>
                <w:color w:val="000000"/>
              </w:rPr>
              <w:t>0</w:t>
            </w:r>
          </w:p>
        </w:tc>
        <w:tc>
          <w:tcPr>
            <w:tcW w:w="1701" w:type="dxa"/>
            <w:vAlign w:val="center"/>
          </w:tcPr>
          <w:p w14:paraId="248A103F" w14:textId="471BE44B" w:rsidR="00BD1A9C" w:rsidRPr="00C92DD9" w:rsidRDefault="00BD1A9C" w:rsidP="009B02E9">
            <w:pPr>
              <w:jc w:val="center"/>
              <w:rPr>
                <w:b/>
                <w:bCs/>
                <w:color w:val="000000"/>
              </w:rPr>
            </w:pPr>
            <w:r w:rsidRPr="00C92DD9">
              <w:rPr>
                <w:b/>
                <w:bCs/>
                <w:color w:val="000000"/>
              </w:rPr>
              <w:t>0</w:t>
            </w:r>
          </w:p>
        </w:tc>
      </w:tr>
      <w:tr w:rsidR="00BD1A9C" w:rsidRPr="00C92DD9" w14:paraId="3B1CF21A" w14:textId="5F9E163A" w:rsidTr="00BD1A9C">
        <w:trPr>
          <w:trHeight w:val="501"/>
          <w:jc w:val="center"/>
        </w:trPr>
        <w:tc>
          <w:tcPr>
            <w:tcW w:w="9351" w:type="dxa"/>
            <w:shd w:val="clear" w:color="auto" w:fill="auto"/>
            <w:vAlign w:val="center"/>
            <w:hideMark/>
          </w:tcPr>
          <w:p w14:paraId="70E33A03" w14:textId="77777777" w:rsidR="00BD1A9C" w:rsidRPr="00C92DD9" w:rsidRDefault="00BD1A9C" w:rsidP="009B02E9">
            <w:pPr>
              <w:rPr>
                <w:color w:val="000000"/>
              </w:rPr>
            </w:pPr>
            <w:r w:rsidRPr="00C92DD9">
              <w:rPr>
                <w:color w:val="000000"/>
              </w:rPr>
              <w:t>N</w:t>
            </w:r>
            <w:r w:rsidRPr="00C92DD9">
              <w:rPr>
                <w:color w:val="000000"/>
                <w:vertAlign w:val="subscript"/>
              </w:rPr>
              <w:t>n сети от</w:t>
            </w:r>
            <w:r w:rsidRPr="00C92DD9">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560" w:type="dxa"/>
            <w:vAlign w:val="center"/>
          </w:tcPr>
          <w:p w14:paraId="6F5C8E96" w14:textId="6BBF220B" w:rsidR="00BD1A9C" w:rsidRPr="00C92DD9" w:rsidRDefault="00BD1A9C" w:rsidP="009B02E9">
            <w:pPr>
              <w:jc w:val="center"/>
              <w:rPr>
                <w:color w:val="000000"/>
              </w:rPr>
            </w:pPr>
            <w:r w:rsidRPr="00C92DD9">
              <w:rPr>
                <w:color w:val="000000"/>
              </w:rPr>
              <w:t>0</w:t>
            </w:r>
          </w:p>
        </w:tc>
        <w:tc>
          <w:tcPr>
            <w:tcW w:w="1559" w:type="dxa"/>
            <w:vAlign w:val="center"/>
          </w:tcPr>
          <w:p w14:paraId="01640CC7" w14:textId="51C657D7" w:rsidR="00BD1A9C" w:rsidRPr="00C92DD9" w:rsidRDefault="00BD1A9C" w:rsidP="009B02E9">
            <w:pPr>
              <w:jc w:val="center"/>
              <w:rPr>
                <w:color w:val="000000"/>
              </w:rPr>
            </w:pPr>
            <w:r w:rsidRPr="00C92DD9">
              <w:rPr>
                <w:color w:val="000000"/>
              </w:rPr>
              <w:t>0</w:t>
            </w:r>
          </w:p>
        </w:tc>
        <w:tc>
          <w:tcPr>
            <w:tcW w:w="1701" w:type="dxa"/>
            <w:vAlign w:val="center"/>
          </w:tcPr>
          <w:p w14:paraId="4EC7AB00" w14:textId="1411E159" w:rsidR="00BD1A9C" w:rsidRPr="00C92DD9" w:rsidRDefault="00BD1A9C" w:rsidP="009B02E9">
            <w:pPr>
              <w:jc w:val="center"/>
              <w:rPr>
                <w:color w:val="000000"/>
              </w:rPr>
            </w:pPr>
            <w:r w:rsidRPr="00C92DD9">
              <w:rPr>
                <w:color w:val="000000"/>
              </w:rPr>
              <w:t>0</w:t>
            </w:r>
          </w:p>
        </w:tc>
      </w:tr>
      <w:tr w:rsidR="00BD1A9C" w:rsidRPr="00C92DD9" w14:paraId="42842F63" w14:textId="5CF80979" w:rsidTr="00BD1A9C">
        <w:trPr>
          <w:trHeight w:val="519"/>
          <w:jc w:val="center"/>
        </w:trPr>
        <w:tc>
          <w:tcPr>
            <w:tcW w:w="9351" w:type="dxa"/>
            <w:shd w:val="clear" w:color="auto" w:fill="auto"/>
            <w:vAlign w:val="center"/>
            <w:hideMark/>
          </w:tcPr>
          <w:p w14:paraId="608094D4" w14:textId="77777777" w:rsidR="00BD1A9C" w:rsidRPr="00C92DD9" w:rsidRDefault="00BD1A9C" w:rsidP="009B02E9">
            <w:pPr>
              <w:rPr>
                <w:b/>
                <w:bCs/>
                <w:color w:val="000000"/>
              </w:rPr>
            </w:pPr>
            <w:r w:rsidRPr="00C92DD9">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560" w:type="dxa"/>
            <w:vAlign w:val="center"/>
          </w:tcPr>
          <w:p w14:paraId="71D64C57" w14:textId="1E89E168" w:rsidR="00BD1A9C" w:rsidRPr="00C92DD9" w:rsidRDefault="00BD1A9C" w:rsidP="009B02E9">
            <w:pPr>
              <w:jc w:val="center"/>
              <w:rPr>
                <w:b/>
                <w:bCs/>
                <w:color w:val="000000"/>
              </w:rPr>
            </w:pPr>
            <w:r w:rsidRPr="00C92DD9">
              <w:rPr>
                <w:b/>
                <w:bCs/>
                <w:color w:val="000000"/>
              </w:rPr>
              <w:t>0</w:t>
            </w:r>
          </w:p>
        </w:tc>
        <w:tc>
          <w:tcPr>
            <w:tcW w:w="1559" w:type="dxa"/>
            <w:vAlign w:val="center"/>
          </w:tcPr>
          <w:p w14:paraId="2F8AEDD9" w14:textId="4124C3A6" w:rsidR="00BD1A9C" w:rsidRPr="00C92DD9" w:rsidRDefault="00BD1A9C" w:rsidP="009B02E9">
            <w:pPr>
              <w:jc w:val="center"/>
              <w:rPr>
                <w:b/>
                <w:bCs/>
                <w:color w:val="000000"/>
              </w:rPr>
            </w:pPr>
            <w:r w:rsidRPr="00C92DD9">
              <w:rPr>
                <w:b/>
                <w:bCs/>
                <w:color w:val="000000"/>
              </w:rPr>
              <w:t>0</w:t>
            </w:r>
          </w:p>
        </w:tc>
        <w:tc>
          <w:tcPr>
            <w:tcW w:w="1701" w:type="dxa"/>
            <w:vAlign w:val="center"/>
          </w:tcPr>
          <w:p w14:paraId="32904511" w14:textId="0CFECD7B" w:rsidR="00BD1A9C" w:rsidRPr="00C92DD9" w:rsidRDefault="00BD1A9C" w:rsidP="009B02E9">
            <w:pPr>
              <w:jc w:val="center"/>
              <w:rPr>
                <w:b/>
                <w:bCs/>
                <w:color w:val="000000"/>
              </w:rPr>
            </w:pPr>
            <w:r w:rsidRPr="00C92DD9">
              <w:rPr>
                <w:b/>
                <w:bCs/>
                <w:color w:val="000000"/>
              </w:rPr>
              <w:t>0</w:t>
            </w:r>
          </w:p>
        </w:tc>
      </w:tr>
    </w:tbl>
    <w:p w14:paraId="641AC49A" w14:textId="77777777" w:rsidR="00E027B0"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B973B0" w14:paraId="7917AD9B" w14:textId="77777777" w:rsidTr="007432EA">
        <w:trPr>
          <w:jc w:val="center"/>
        </w:trPr>
        <w:tc>
          <w:tcPr>
            <w:tcW w:w="4785" w:type="dxa"/>
          </w:tcPr>
          <w:p w14:paraId="71000D4A"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A0ABD94"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4105076A" w14:textId="77777777" w:rsidTr="007432EA">
        <w:trPr>
          <w:jc w:val="center"/>
        </w:trPr>
        <w:tc>
          <w:tcPr>
            <w:tcW w:w="4785" w:type="dxa"/>
          </w:tcPr>
          <w:p w14:paraId="1C6C0128"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76751A18" w14:textId="77777777" w:rsidR="00554F6B" w:rsidRPr="006430BD" w:rsidRDefault="00554F6B" w:rsidP="007432EA">
            <w:pPr>
              <w:rPr>
                <w:b/>
                <w:sz w:val="22"/>
                <w:szCs w:val="22"/>
              </w:rPr>
            </w:pPr>
          </w:p>
        </w:tc>
        <w:tc>
          <w:tcPr>
            <w:tcW w:w="4785" w:type="dxa"/>
          </w:tcPr>
          <w:p w14:paraId="0576FE43"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782B45F5" w14:textId="77777777" w:rsidTr="007432EA">
        <w:trPr>
          <w:jc w:val="center"/>
        </w:trPr>
        <w:tc>
          <w:tcPr>
            <w:tcW w:w="4785" w:type="dxa"/>
          </w:tcPr>
          <w:p w14:paraId="78FA3463" w14:textId="77777777" w:rsidR="00554F6B" w:rsidRPr="005F0A94" w:rsidRDefault="00554F6B" w:rsidP="007432EA">
            <w:pPr>
              <w:jc w:val="center"/>
              <w:rPr>
                <w:b/>
              </w:rPr>
            </w:pPr>
            <w:r>
              <w:rPr>
                <w:b/>
              </w:rPr>
              <w:t>Глава МО «Баргузинский район»</w:t>
            </w:r>
          </w:p>
          <w:p w14:paraId="31B8B3B9" w14:textId="77777777" w:rsidR="00554F6B" w:rsidRPr="005F0A94" w:rsidRDefault="00554F6B" w:rsidP="007432EA">
            <w:pPr>
              <w:jc w:val="center"/>
            </w:pPr>
          </w:p>
          <w:p w14:paraId="15D3A07E" w14:textId="77777777" w:rsidR="00554F6B" w:rsidRDefault="00554F6B" w:rsidP="007432EA">
            <w:pPr>
              <w:jc w:val="center"/>
              <w:rPr>
                <w:b/>
              </w:rPr>
            </w:pPr>
            <w:r w:rsidRPr="005F0A94">
              <w:t>____________</w:t>
            </w:r>
            <w:r>
              <w:rPr>
                <w:b/>
              </w:rPr>
              <w:t>М.А.Мишурин</w:t>
            </w:r>
          </w:p>
          <w:p w14:paraId="72C0C4E8"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684EEEE4" w14:textId="77777777" w:rsidR="00554F6B" w:rsidRPr="00B973B0" w:rsidRDefault="00554F6B" w:rsidP="007432EA">
            <w:pPr>
              <w:widowControl w:val="0"/>
              <w:suppressAutoHyphens/>
              <w:ind w:left="720"/>
              <w:contextualSpacing/>
              <w:jc w:val="both"/>
              <w:rPr>
                <w:b/>
                <w:kern w:val="1"/>
              </w:rPr>
            </w:pPr>
          </w:p>
          <w:p w14:paraId="372F8F59"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9B201A"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5EB87DB5" w14:textId="77777777" w:rsidR="00173C24" w:rsidRDefault="00173C24" w:rsidP="00173C24">
      <w:pPr>
        <w:ind w:left="720"/>
      </w:pPr>
    </w:p>
    <w:p w14:paraId="376CDA8F" w14:textId="77777777" w:rsidR="00554F6B" w:rsidRDefault="00554F6B" w:rsidP="00173C24">
      <w:pPr>
        <w:ind w:left="720"/>
      </w:pPr>
    </w:p>
    <w:p w14:paraId="3FCCC17F" w14:textId="77777777" w:rsidR="00173C24" w:rsidRPr="00A13614" w:rsidRDefault="00173C24" w:rsidP="00173C24">
      <w:pPr>
        <w:ind w:left="720"/>
      </w:pPr>
    </w:p>
    <w:p w14:paraId="13F4A426" w14:textId="77777777" w:rsidR="00E027B0" w:rsidRDefault="00E027B0" w:rsidP="00E027B0">
      <w:pPr>
        <w:rPr>
          <w:sz w:val="20"/>
          <w:szCs w:val="20"/>
        </w:rPr>
        <w:sectPr w:rsidR="00E027B0" w:rsidSect="003F69F0">
          <w:pgSz w:w="16838" w:h="11906" w:orient="landscape"/>
          <w:pgMar w:top="1843" w:right="1134" w:bottom="851" w:left="1134" w:header="709" w:footer="709" w:gutter="0"/>
          <w:cols w:space="708"/>
          <w:docGrid w:linePitch="360"/>
        </w:sectPr>
      </w:pPr>
    </w:p>
    <w:p w14:paraId="2B49FBC1" w14:textId="77777777" w:rsidR="00E027B0" w:rsidRPr="000A4DB0" w:rsidRDefault="00E027B0" w:rsidP="00E027B0">
      <w:pPr>
        <w:jc w:val="right"/>
      </w:pPr>
      <w:r>
        <w:lastRenderedPageBreak/>
        <w:t>Приложение № 5</w:t>
      </w:r>
    </w:p>
    <w:p w14:paraId="504BEC8F" w14:textId="77777777" w:rsidR="00E027B0" w:rsidRPr="000A4DB0" w:rsidRDefault="00E027B0" w:rsidP="00E027B0">
      <w:pPr>
        <w:jc w:val="right"/>
      </w:pPr>
      <w:r w:rsidRPr="000A4DB0">
        <w:t>к Концессионному соглашению</w:t>
      </w:r>
    </w:p>
    <w:p w14:paraId="0BBF14CD" w14:textId="1CB22B10" w:rsidR="00E027B0" w:rsidRPr="000A4DB0" w:rsidRDefault="00540785" w:rsidP="00E027B0">
      <w:pPr>
        <w:jc w:val="right"/>
      </w:pPr>
      <w:r>
        <w:rPr>
          <w:bCs/>
          <w:color w:val="000000"/>
        </w:rPr>
        <w:t>№ __ от «__» ________ 20__</w:t>
      </w:r>
      <w:r w:rsidRPr="00AF39E7">
        <w:rPr>
          <w:bCs/>
          <w:color w:val="000000"/>
        </w:rPr>
        <w:t xml:space="preserve"> г.</w:t>
      </w:r>
    </w:p>
    <w:p w14:paraId="3C8DB0B3" w14:textId="77777777" w:rsidR="00E027B0" w:rsidRPr="000A4DB0" w:rsidRDefault="00E027B0" w:rsidP="00E027B0">
      <w:pPr>
        <w:ind w:left="720"/>
      </w:pPr>
    </w:p>
    <w:p w14:paraId="22C08DA8" w14:textId="77777777" w:rsidR="00E027B0" w:rsidRPr="000A4DB0" w:rsidRDefault="00E027B0" w:rsidP="00E027B0">
      <w:pPr>
        <w:spacing w:line="240" w:lineRule="atLeast"/>
        <w:ind w:firstLine="284"/>
        <w:jc w:val="center"/>
        <w:rPr>
          <w:b/>
        </w:rPr>
      </w:pPr>
    </w:p>
    <w:p w14:paraId="50073C93" w14:textId="77777777" w:rsidR="00E027B0" w:rsidRPr="000A4DB0" w:rsidRDefault="00E027B0" w:rsidP="00E027B0">
      <w:pPr>
        <w:spacing w:line="23" w:lineRule="atLeast"/>
        <w:jc w:val="center"/>
      </w:pPr>
      <w:r w:rsidRPr="000A4DB0">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t>ТЕПЛОСНАБЖЕНИЯ</w:t>
      </w:r>
      <w:r w:rsidRPr="000A4DB0">
        <w:t>, НЕ ВОЗМЕЩЕННЫХ ЕМУ НА МОМЕНТ ОКОНЧАНИЯ СРОКА ДЕЙСТВИЯ СОГЛАШЕНИЯ</w:t>
      </w:r>
    </w:p>
    <w:p w14:paraId="40ABA560" w14:textId="77777777" w:rsidR="00E027B0" w:rsidRPr="000A4DB0" w:rsidRDefault="00E027B0" w:rsidP="00E027B0">
      <w:pPr>
        <w:spacing w:line="23" w:lineRule="atLeast"/>
      </w:pPr>
    </w:p>
    <w:p w14:paraId="13F422C7" w14:textId="77777777" w:rsidR="00E027B0" w:rsidRPr="00956699" w:rsidRDefault="00E027B0" w:rsidP="00E027B0">
      <w:pPr>
        <w:pStyle w:val="Default"/>
        <w:spacing w:after="27"/>
        <w:ind w:firstLine="567"/>
        <w:jc w:val="both"/>
        <w:rPr>
          <w:bCs/>
        </w:rPr>
      </w:pPr>
      <w:r>
        <w:t>1</w:t>
      </w:r>
      <w:r w:rsidRPr="00956699">
        <w:t>. При</w:t>
      </w:r>
      <w:r w:rsidRPr="00956699">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56699" w:rsidRDefault="00E027B0" w:rsidP="00E027B0">
      <w:pPr>
        <w:pStyle w:val="Default"/>
        <w:ind w:firstLine="567"/>
        <w:jc w:val="both"/>
        <w:rPr>
          <w:bCs/>
        </w:rPr>
      </w:pPr>
      <w:r w:rsidRPr="00956699">
        <w:t xml:space="preserve">2. </w:t>
      </w:r>
      <w:r w:rsidRPr="00956699">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56699" w:rsidRDefault="00E027B0" w:rsidP="00E027B0">
      <w:pPr>
        <w:pStyle w:val="Default"/>
        <w:ind w:firstLine="567"/>
        <w:rPr>
          <w:bCs/>
        </w:rPr>
      </w:pPr>
      <w:r w:rsidRPr="00956699">
        <w:rPr>
          <w:bCs/>
        </w:rPr>
        <w:t>В = ОИф + ЭРТБОф - Дф,</w:t>
      </w:r>
    </w:p>
    <w:p w14:paraId="5DF85A92" w14:textId="77777777" w:rsidR="00E027B0" w:rsidRPr="00956699" w:rsidRDefault="00E027B0" w:rsidP="00E027B0">
      <w:pPr>
        <w:pStyle w:val="Default"/>
        <w:ind w:firstLine="567"/>
        <w:rPr>
          <w:bCs/>
        </w:rPr>
      </w:pPr>
      <w:r w:rsidRPr="00956699">
        <w:rPr>
          <w:bCs/>
        </w:rPr>
        <w:t>где:</w:t>
      </w:r>
    </w:p>
    <w:p w14:paraId="1BB76E3B" w14:textId="77777777" w:rsidR="00E027B0" w:rsidRPr="00956699" w:rsidRDefault="00E027B0" w:rsidP="00E027B0">
      <w:pPr>
        <w:pStyle w:val="Default"/>
        <w:ind w:firstLine="567"/>
        <w:jc w:val="both"/>
        <w:rPr>
          <w:bCs/>
        </w:rPr>
      </w:pPr>
      <w:r w:rsidRPr="00956699">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56699" w:rsidRDefault="00E027B0" w:rsidP="00E027B0">
      <w:pPr>
        <w:pStyle w:val="Default"/>
        <w:ind w:firstLine="567"/>
        <w:jc w:val="both"/>
        <w:rPr>
          <w:bCs/>
        </w:rPr>
      </w:pPr>
      <w:r w:rsidRPr="00956699">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56699" w:rsidRDefault="00E027B0" w:rsidP="00E027B0">
      <w:pPr>
        <w:pStyle w:val="Default"/>
        <w:ind w:firstLine="567"/>
        <w:jc w:val="both"/>
        <w:rPr>
          <w:bCs/>
        </w:rPr>
      </w:pPr>
      <w:r w:rsidRPr="00956699">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56699" w:rsidRDefault="00E027B0" w:rsidP="00E027B0">
      <w:pPr>
        <w:pStyle w:val="Standard"/>
        <w:suppressAutoHyphens w:val="0"/>
        <w:ind w:firstLine="709"/>
        <w:jc w:val="both"/>
        <w:rPr>
          <w:lang w:val="ru-RU"/>
        </w:rPr>
      </w:pPr>
      <w:r w:rsidRPr="00956699">
        <w:t>Возмещение</w:t>
      </w:r>
      <w:r>
        <w:rPr>
          <w:lang w:val="ru-RU"/>
        </w:rPr>
        <w:t xml:space="preserve"> </w:t>
      </w:r>
      <w:r w:rsidRPr="00956699">
        <w:t>расходов</w:t>
      </w:r>
      <w:r>
        <w:rPr>
          <w:lang w:val="ru-RU"/>
        </w:rPr>
        <w:t xml:space="preserve"> </w:t>
      </w:r>
      <w:r w:rsidRPr="00956699">
        <w:t>производится</w:t>
      </w:r>
      <w:r>
        <w:rPr>
          <w:lang w:val="ru-RU"/>
        </w:rPr>
        <w:t xml:space="preserve"> </w:t>
      </w:r>
      <w:r w:rsidRPr="00956699">
        <w:t>Концедентом</w:t>
      </w:r>
      <w:r>
        <w:rPr>
          <w:lang w:val="ru-RU"/>
        </w:rPr>
        <w:t xml:space="preserve"> </w:t>
      </w:r>
      <w:r w:rsidRPr="00956699">
        <w:t>за</w:t>
      </w:r>
      <w:r>
        <w:rPr>
          <w:lang w:val="ru-RU"/>
        </w:rPr>
        <w:t xml:space="preserve"> </w:t>
      </w:r>
      <w:r w:rsidRPr="00956699">
        <w:t>счет</w:t>
      </w:r>
      <w:r>
        <w:rPr>
          <w:lang w:val="ru-RU"/>
        </w:rPr>
        <w:t xml:space="preserve"> </w:t>
      </w:r>
      <w:r w:rsidRPr="00956699">
        <w:t>средств</w:t>
      </w:r>
      <w:r>
        <w:rPr>
          <w:lang w:val="ru-RU"/>
        </w:rPr>
        <w:t xml:space="preserve"> </w:t>
      </w:r>
      <w:r w:rsidRPr="00956699">
        <w:t>бюджета</w:t>
      </w:r>
      <w:r>
        <w:rPr>
          <w:lang w:val="ru-RU"/>
        </w:rPr>
        <w:t xml:space="preserve"> </w:t>
      </w:r>
      <w:r w:rsidRPr="00956699">
        <w:t>муниципального</w:t>
      </w:r>
      <w:r>
        <w:rPr>
          <w:lang w:val="ru-RU"/>
        </w:rPr>
        <w:t xml:space="preserve"> </w:t>
      </w:r>
      <w:r w:rsidRPr="00956699">
        <w:t>образования «</w:t>
      </w:r>
      <w:r w:rsidR="006A30E4">
        <w:rPr>
          <w:lang w:val="ru-RU"/>
        </w:rPr>
        <w:t>Баргузинский</w:t>
      </w:r>
      <w:r>
        <w:rPr>
          <w:lang w:val="ru-RU"/>
        </w:rPr>
        <w:t xml:space="preserve"> </w:t>
      </w:r>
      <w:r w:rsidRPr="00956699">
        <w:t xml:space="preserve"> район» или</w:t>
      </w:r>
      <w:r>
        <w:rPr>
          <w:lang w:val="ru-RU"/>
        </w:rPr>
        <w:t xml:space="preserve"> </w:t>
      </w:r>
      <w:r w:rsidRPr="00956699">
        <w:t>иных</w:t>
      </w:r>
      <w:r>
        <w:rPr>
          <w:lang w:val="ru-RU"/>
        </w:rPr>
        <w:t xml:space="preserve"> </w:t>
      </w:r>
      <w:r w:rsidRPr="00956699">
        <w:t>привлеченных</w:t>
      </w:r>
      <w:r>
        <w:rPr>
          <w:lang w:val="ru-RU"/>
        </w:rPr>
        <w:t xml:space="preserve"> </w:t>
      </w:r>
      <w:r w:rsidRPr="00956699">
        <w:t>Концедентом</w:t>
      </w:r>
      <w:r>
        <w:rPr>
          <w:lang w:val="ru-RU"/>
        </w:rPr>
        <w:t xml:space="preserve"> </w:t>
      </w:r>
      <w:r w:rsidRPr="00956699">
        <w:t>средств в течение 6 (шести) месяцев с момента</w:t>
      </w:r>
      <w:r>
        <w:rPr>
          <w:lang w:val="ru-RU"/>
        </w:rPr>
        <w:t xml:space="preserve"> </w:t>
      </w:r>
      <w:r w:rsidRPr="00956699">
        <w:t>прекращения</w:t>
      </w:r>
      <w:r>
        <w:rPr>
          <w:lang w:val="ru-RU"/>
        </w:rPr>
        <w:t xml:space="preserve"> </w:t>
      </w:r>
      <w:r w:rsidRPr="00956699">
        <w:t>Концессионного</w:t>
      </w:r>
      <w:r>
        <w:rPr>
          <w:lang w:val="ru-RU"/>
        </w:rPr>
        <w:t xml:space="preserve"> </w:t>
      </w:r>
      <w:r w:rsidRPr="00956699">
        <w:t>соглашения.</w:t>
      </w:r>
    </w:p>
    <w:p w14:paraId="29D1DE08" w14:textId="77777777" w:rsidR="00E027B0" w:rsidRDefault="00E027B0" w:rsidP="00E027B0">
      <w:pPr>
        <w:spacing w:line="23" w:lineRule="atLeast"/>
        <w:ind w:firstLine="567"/>
        <w:jc w:val="both"/>
      </w:pPr>
    </w:p>
    <w:p w14:paraId="2F27B0E8" w14:textId="77777777" w:rsidR="00554F6B"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B973B0" w14:paraId="5101F22B" w14:textId="77777777" w:rsidTr="007432EA">
        <w:trPr>
          <w:jc w:val="center"/>
        </w:trPr>
        <w:tc>
          <w:tcPr>
            <w:tcW w:w="4785" w:type="dxa"/>
          </w:tcPr>
          <w:p w14:paraId="54571D93"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D167136"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526C26B4" w14:textId="77777777" w:rsidTr="007432EA">
        <w:trPr>
          <w:jc w:val="center"/>
        </w:trPr>
        <w:tc>
          <w:tcPr>
            <w:tcW w:w="4785" w:type="dxa"/>
          </w:tcPr>
          <w:p w14:paraId="52B43562"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6670E1AB" w14:textId="77777777" w:rsidR="00554F6B" w:rsidRPr="006430BD" w:rsidRDefault="00554F6B" w:rsidP="007432EA">
            <w:pPr>
              <w:rPr>
                <w:b/>
                <w:sz w:val="22"/>
                <w:szCs w:val="22"/>
              </w:rPr>
            </w:pPr>
          </w:p>
        </w:tc>
        <w:tc>
          <w:tcPr>
            <w:tcW w:w="4785" w:type="dxa"/>
          </w:tcPr>
          <w:p w14:paraId="138E3AA2"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66A1AE4A" w14:textId="77777777" w:rsidTr="007432EA">
        <w:trPr>
          <w:jc w:val="center"/>
        </w:trPr>
        <w:tc>
          <w:tcPr>
            <w:tcW w:w="4785" w:type="dxa"/>
          </w:tcPr>
          <w:p w14:paraId="1A1596AB" w14:textId="77777777" w:rsidR="00554F6B" w:rsidRPr="005F0A94" w:rsidRDefault="00554F6B" w:rsidP="007432EA">
            <w:pPr>
              <w:jc w:val="center"/>
              <w:rPr>
                <w:b/>
              </w:rPr>
            </w:pPr>
            <w:r>
              <w:rPr>
                <w:b/>
              </w:rPr>
              <w:t>Глава МО «Баргузинский район»</w:t>
            </w:r>
          </w:p>
          <w:p w14:paraId="4941D857" w14:textId="77777777" w:rsidR="00554F6B" w:rsidRPr="005F0A94" w:rsidRDefault="00554F6B" w:rsidP="007432EA">
            <w:pPr>
              <w:jc w:val="center"/>
            </w:pPr>
          </w:p>
          <w:p w14:paraId="7E15609C" w14:textId="77777777" w:rsidR="00554F6B" w:rsidRDefault="00554F6B" w:rsidP="007432EA">
            <w:pPr>
              <w:jc w:val="center"/>
              <w:rPr>
                <w:b/>
              </w:rPr>
            </w:pPr>
            <w:r w:rsidRPr="005F0A94">
              <w:t>____________</w:t>
            </w:r>
            <w:r>
              <w:rPr>
                <w:b/>
              </w:rPr>
              <w:t>М.А.Мишурин</w:t>
            </w:r>
          </w:p>
          <w:p w14:paraId="15284D2A"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46250DEA" w14:textId="77777777" w:rsidR="00554F6B" w:rsidRPr="00B973B0" w:rsidRDefault="00554F6B" w:rsidP="007432EA">
            <w:pPr>
              <w:widowControl w:val="0"/>
              <w:suppressAutoHyphens/>
              <w:ind w:left="720"/>
              <w:contextualSpacing/>
              <w:jc w:val="both"/>
              <w:rPr>
                <w:b/>
                <w:kern w:val="1"/>
              </w:rPr>
            </w:pPr>
          </w:p>
          <w:p w14:paraId="169392B1"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6F4B1F"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20BA7326" w14:textId="77777777" w:rsidR="00554F6B" w:rsidRDefault="00554F6B" w:rsidP="00E027B0">
      <w:pPr>
        <w:spacing w:line="23" w:lineRule="atLeast"/>
        <w:ind w:firstLine="567"/>
        <w:jc w:val="both"/>
      </w:pPr>
    </w:p>
    <w:p w14:paraId="16DA1C4F" w14:textId="77777777" w:rsidR="00173C24" w:rsidRPr="00A13614" w:rsidRDefault="00173C24" w:rsidP="00173C24">
      <w:pPr>
        <w:ind w:left="720"/>
      </w:pPr>
    </w:p>
    <w:p w14:paraId="4E1AE86C" w14:textId="77777777" w:rsidR="00E027B0" w:rsidRPr="000A4DB0" w:rsidRDefault="00E027B0" w:rsidP="00E027B0">
      <w:pPr>
        <w:spacing w:line="240" w:lineRule="atLeast"/>
        <w:ind w:firstLine="284"/>
        <w:jc w:val="center"/>
        <w:rPr>
          <w:b/>
        </w:rPr>
      </w:pPr>
    </w:p>
    <w:p w14:paraId="7953448F" w14:textId="77777777" w:rsidR="00E027B0" w:rsidRDefault="00E027B0" w:rsidP="00E027B0">
      <w:pPr>
        <w:jc w:val="right"/>
        <w:sectPr w:rsidR="00E027B0" w:rsidSect="00723542">
          <w:pgSz w:w="11906" w:h="16838"/>
          <w:pgMar w:top="1134" w:right="850" w:bottom="1134" w:left="1701" w:header="708" w:footer="708" w:gutter="0"/>
          <w:cols w:space="708"/>
          <w:docGrid w:linePitch="360"/>
        </w:sectPr>
      </w:pPr>
    </w:p>
    <w:p w14:paraId="0A7A0D2D" w14:textId="77777777" w:rsidR="00E027B0" w:rsidRPr="001A6C37" w:rsidRDefault="00E027B0" w:rsidP="00E027B0">
      <w:pPr>
        <w:jc w:val="right"/>
      </w:pPr>
      <w:r>
        <w:lastRenderedPageBreak/>
        <w:t>Пр</w:t>
      </w:r>
      <w:r w:rsidRPr="001A6C37">
        <w:t>иложение № 6</w:t>
      </w:r>
    </w:p>
    <w:p w14:paraId="07582821" w14:textId="77777777" w:rsidR="00E027B0" w:rsidRPr="001A6C37" w:rsidRDefault="00E027B0" w:rsidP="00E027B0">
      <w:pPr>
        <w:jc w:val="right"/>
      </w:pPr>
      <w:r w:rsidRPr="001A6C37">
        <w:t>к Концессионному соглашению</w:t>
      </w:r>
    </w:p>
    <w:p w14:paraId="5C0836FB" w14:textId="575C58FB" w:rsidR="00E027B0" w:rsidRDefault="00540785" w:rsidP="00E027B0">
      <w:pPr>
        <w:jc w:val="right"/>
      </w:pPr>
      <w:r>
        <w:rPr>
          <w:bCs/>
          <w:color w:val="000000"/>
        </w:rPr>
        <w:t>№ __ от «__» ________ 20__</w:t>
      </w:r>
      <w:r w:rsidRPr="00AF39E7">
        <w:rPr>
          <w:bCs/>
          <w:color w:val="000000"/>
        </w:rPr>
        <w:t xml:space="preserve"> г.</w:t>
      </w:r>
    </w:p>
    <w:p w14:paraId="42320F7A" w14:textId="77777777" w:rsidR="00E027B0" w:rsidRDefault="00E027B0" w:rsidP="00E027B0">
      <w:pPr>
        <w:jc w:val="right"/>
      </w:pPr>
    </w:p>
    <w:tbl>
      <w:tblPr>
        <w:tblW w:w="15728" w:type="dxa"/>
        <w:tblInd w:w="-29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D83521" w:rsidRPr="00950917" w14:paraId="27E1B7A7" w14:textId="77777777" w:rsidTr="00BD1A9C">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39AFC9E9" w14:textId="7A84CC6C" w:rsidR="00D83521" w:rsidRPr="001B345E" w:rsidRDefault="00D83521" w:rsidP="00D83521">
            <w:pPr>
              <w:jc w:val="center"/>
              <w:rPr>
                <w:color w:val="000000"/>
              </w:rPr>
            </w:pPr>
            <w:r w:rsidRPr="007220BA">
              <w:rPr>
                <w:color w:val="000000"/>
              </w:rPr>
              <w:t xml:space="preserve">Сведения о ценах, значениях и параметрах в отношении объектов теплоснабжения, расположенных по адресу: Республика Бурятия, </w:t>
            </w:r>
            <w:r>
              <w:rPr>
                <w:color w:val="000000"/>
              </w:rPr>
              <w:t xml:space="preserve">Баргузинский </w:t>
            </w:r>
            <w:r w:rsidRPr="007220BA">
              <w:rPr>
                <w:color w:val="000000"/>
              </w:rPr>
              <w:t xml:space="preserve">район, </w:t>
            </w:r>
            <w:r>
              <w:rPr>
                <w:color w:val="000000"/>
              </w:rPr>
              <w:t>с.Баянгол, ул.Ленина, 69</w:t>
            </w:r>
          </w:p>
        </w:tc>
      </w:tr>
      <w:tr w:rsidR="00D83521" w:rsidRPr="00950917" w14:paraId="6EC97786" w14:textId="77777777" w:rsidTr="00BD1A9C">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94F4A80" w14:textId="77777777" w:rsidR="00D83521" w:rsidRPr="00950917" w:rsidRDefault="00D83521" w:rsidP="008B50AC">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1E9D942" w14:textId="77777777" w:rsidR="00D83521" w:rsidRPr="00950917" w:rsidRDefault="00D83521" w:rsidP="008B50AC">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3407AC3" w14:textId="77777777" w:rsidR="00D83521" w:rsidRPr="00950917" w:rsidRDefault="00D83521" w:rsidP="008B50AC">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6BB2771C" w14:textId="77777777" w:rsidR="00D83521" w:rsidRPr="00950917" w:rsidRDefault="00D83521" w:rsidP="008B50AC">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905912" w14:textId="77777777" w:rsidR="00D83521" w:rsidRPr="00950917" w:rsidRDefault="00D83521" w:rsidP="008B50AC">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14B5D099" w14:textId="77777777" w:rsidR="00D83521" w:rsidRPr="00950917" w:rsidRDefault="00D83521" w:rsidP="008B50AC">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E1034E2" w14:textId="77777777" w:rsidR="00D83521" w:rsidRPr="00950917" w:rsidRDefault="00D83521" w:rsidP="008B50AC">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D83521" w:rsidRPr="00950917" w14:paraId="04A38A62" w14:textId="77777777" w:rsidTr="00BD1A9C">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1FB3D13" w14:textId="77777777" w:rsidR="00D83521" w:rsidRPr="00950917" w:rsidRDefault="00D83521"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62E33C" w14:textId="77777777" w:rsidR="00D83521" w:rsidRPr="00950917" w:rsidRDefault="00D83521"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B44CC4" w14:textId="77777777" w:rsidR="00D83521" w:rsidRPr="00950917" w:rsidRDefault="00D83521"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9F1B81F" w14:textId="77777777" w:rsidR="00D83521" w:rsidRPr="00950917" w:rsidRDefault="00D83521" w:rsidP="008B50AC">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39314A97" w14:textId="77777777" w:rsidR="00D83521" w:rsidRPr="00950917" w:rsidRDefault="00D83521" w:rsidP="008B50AC">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30747B7" w14:textId="77777777" w:rsidR="00D83521" w:rsidRPr="00950917" w:rsidRDefault="00D83521" w:rsidP="008B50AC">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39570E8C" w14:textId="77777777" w:rsidR="00D83521" w:rsidRPr="00950917" w:rsidRDefault="00D83521"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BD5ED3F" w14:textId="77777777" w:rsidR="00D83521" w:rsidRPr="00950917" w:rsidRDefault="00D83521" w:rsidP="008B50AC">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38FB624E" w14:textId="77777777" w:rsidR="00D83521" w:rsidRPr="00950917" w:rsidRDefault="00D83521" w:rsidP="008B50AC">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EF70AB4" w14:textId="77777777" w:rsidR="00D83521" w:rsidRPr="00950917" w:rsidRDefault="00D83521" w:rsidP="008B50AC">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624FFE" w14:textId="77777777" w:rsidR="00D83521" w:rsidRPr="00950917" w:rsidRDefault="00D83521" w:rsidP="008B50AC">
            <w:pPr>
              <w:rPr>
                <w:color w:val="000000"/>
                <w:sz w:val="20"/>
                <w:szCs w:val="20"/>
              </w:rPr>
            </w:pPr>
          </w:p>
        </w:tc>
      </w:tr>
      <w:tr w:rsidR="00D83521" w:rsidRPr="00950917" w14:paraId="5E154674" w14:textId="77777777" w:rsidTr="00BD1A9C">
        <w:trPr>
          <w:gridAfter w:val="1"/>
          <w:wAfter w:w="135"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100938B" w14:textId="77777777" w:rsidR="00D83521" w:rsidRPr="00950917" w:rsidRDefault="00D83521"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28E8FA" w14:textId="77777777" w:rsidR="00D83521" w:rsidRPr="00950917" w:rsidRDefault="00D83521"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27EA279" w14:textId="77777777" w:rsidR="00D83521" w:rsidRPr="00950917" w:rsidRDefault="00D83521"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F2BEC20" w14:textId="77777777" w:rsidR="00D83521" w:rsidRPr="00950917" w:rsidRDefault="00D83521"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430E5E3E" w14:textId="77777777" w:rsidR="00D83521" w:rsidRPr="00950917" w:rsidRDefault="00D83521"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19424977" w14:textId="77777777" w:rsidR="00D83521" w:rsidRPr="00950917" w:rsidRDefault="00D83521"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1F092503" w14:textId="77777777" w:rsidR="00D83521" w:rsidRPr="00950917" w:rsidRDefault="00D83521"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3CDDA235" w14:textId="77777777" w:rsidR="00D83521" w:rsidRPr="00950917" w:rsidRDefault="00D83521"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DA494FC" w14:textId="77777777" w:rsidR="00D83521" w:rsidRPr="00950917" w:rsidRDefault="00D83521" w:rsidP="008B50AC">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DF45732" w14:textId="77777777" w:rsidR="00D83521" w:rsidRPr="00950917" w:rsidRDefault="00D83521" w:rsidP="008B50AC">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31C1F63A" w14:textId="77777777" w:rsidR="00D83521" w:rsidRPr="00950917" w:rsidRDefault="00D83521" w:rsidP="008B50AC">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90FD979" w14:textId="77777777" w:rsidR="00D83521" w:rsidRPr="00950917" w:rsidRDefault="00D83521" w:rsidP="008B50AC">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7016DEF4" w14:textId="77777777" w:rsidR="00D83521" w:rsidRPr="00950917" w:rsidRDefault="00D83521"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743B57" w14:textId="77777777" w:rsidR="00D83521" w:rsidRPr="00950917" w:rsidRDefault="00D83521" w:rsidP="008B50AC">
            <w:pPr>
              <w:rPr>
                <w:color w:val="000000"/>
                <w:sz w:val="20"/>
                <w:szCs w:val="20"/>
              </w:rPr>
            </w:pPr>
          </w:p>
        </w:tc>
      </w:tr>
      <w:tr w:rsidR="00D83521" w:rsidRPr="00950917" w14:paraId="4FFE7888" w14:textId="77777777" w:rsidTr="00BD1A9C">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13CC5C6" w14:textId="77777777" w:rsidR="00D83521" w:rsidRPr="00950917" w:rsidRDefault="00D83521" w:rsidP="008B50AC">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37C43E0" w14:textId="77777777" w:rsidR="00D83521" w:rsidRPr="00950917" w:rsidRDefault="00D83521" w:rsidP="008B50AC">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144C776" w14:textId="77777777" w:rsidR="00D83521" w:rsidRPr="00950917" w:rsidRDefault="00D83521" w:rsidP="008B50AC">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16A4C09A" w14:textId="77777777" w:rsidR="00D83521" w:rsidRPr="00950917" w:rsidRDefault="00D83521" w:rsidP="008B50AC">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497D9967" w14:textId="77777777" w:rsidR="00D83521" w:rsidRPr="00950917" w:rsidRDefault="00D83521" w:rsidP="008B50AC">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7272ECDE" w14:textId="77777777" w:rsidR="00D83521" w:rsidRPr="00950917" w:rsidRDefault="00D83521" w:rsidP="008B50AC">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3DF5E26E" w14:textId="77777777" w:rsidR="00D83521" w:rsidRPr="00950917" w:rsidRDefault="00D83521" w:rsidP="008B50AC">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1CFC7173" w14:textId="77777777" w:rsidR="00D83521" w:rsidRPr="00950917" w:rsidRDefault="00D83521" w:rsidP="008B50AC">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B991A4D" w14:textId="77777777" w:rsidR="00D83521" w:rsidRPr="00950917" w:rsidRDefault="00D83521" w:rsidP="008B50AC">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5B92C76D" w14:textId="77777777" w:rsidR="00D83521" w:rsidRPr="00950917" w:rsidRDefault="00D83521" w:rsidP="008B50AC">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8F97711" w14:textId="77777777" w:rsidR="00D83521" w:rsidRPr="00950917" w:rsidRDefault="00D83521" w:rsidP="008B50AC">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0559922F" w14:textId="77777777" w:rsidR="00D83521" w:rsidRPr="00950917" w:rsidRDefault="00D83521" w:rsidP="008B50AC">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5849C1BB" w14:textId="77777777" w:rsidR="00D83521" w:rsidRPr="00950917" w:rsidRDefault="00D83521" w:rsidP="008B50AC">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09A06AA" w14:textId="77777777" w:rsidR="00D83521" w:rsidRPr="00950917" w:rsidRDefault="00D83521" w:rsidP="008B50AC">
            <w:pPr>
              <w:jc w:val="center"/>
              <w:rPr>
                <w:color w:val="000000"/>
                <w:sz w:val="20"/>
                <w:szCs w:val="20"/>
              </w:rPr>
            </w:pPr>
            <w:r w:rsidRPr="00950917">
              <w:rPr>
                <w:color w:val="000000"/>
                <w:sz w:val="20"/>
                <w:szCs w:val="20"/>
              </w:rPr>
              <w:t>%</w:t>
            </w:r>
          </w:p>
        </w:tc>
      </w:tr>
      <w:tr w:rsidR="00D83521" w:rsidRPr="00950917" w14:paraId="7789EA68" w14:textId="77777777" w:rsidTr="00BD1A9C">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7062CBE6" w14:textId="77777777" w:rsidR="00D83521" w:rsidRPr="007220BA" w:rsidRDefault="00D83521" w:rsidP="008B50AC">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1935363C" w14:textId="77777777" w:rsidR="00D83521" w:rsidRPr="007220BA" w:rsidRDefault="00D83521" w:rsidP="008B50AC">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296E630E" w14:textId="51C17343" w:rsidR="00D83521" w:rsidRPr="007220BA" w:rsidRDefault="00D83521" w:rsidP="008B50AC">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shd w:val="clear" w:color="auto" w:fill="auto"/>
            <w:vAlign w:val="bottom"/>
          </w:tcPr>
          <w:p w14:paraId="0ADADFF7" w14:textId="3C3EFAC0" w:rsidR="00D83521" w:rsidRPr="007220BA" w:rsidRDefault="00D83521" w:rsidP="008B50AC">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shd w:val="clear" w:color="auto" w:fill="auto"/>
            <w:vAlign w:val="bottom"/>
          </w:tcPr>
          <w:p w14:paraId="09CEABF9" w14:textId="6E66C27F" w:rsidR="00D83521" w:rsidRPr="007220BA" w:rsidRDefault="00D83521" w:rsidP="008B50AC">
            <w:pPr>
              <w:jc w:val="center"/>
              <w:rPr>
                <w:sz w:val="20"/>
                <w:szCs w:val="20"/>
              </w:rPr>
            </w:pPr>
            <w:r>
              <w:rPr>
                <w:sz w:val="20"/>
                <w:szCs w:val="20"/>
              </w:rPr>
              <w:t>6,636</w:t>
            </w:r>
          </w:p>
        </w:tc>
        <w:tc>
          <w:tcPr>
            <w:tcW w:w="1006" w:type="dxa"/>
            <w:tcBorders>
              <w:top w:val="nil"/>
              <w:left w:val="nil"/>
              <w:bottom w:val="single" w:sz="4" w:space="0" w:color="auto"/>
              <w:right w:val="single" w:sz="4" w:space="0" w:color="auto"/>
            </w:tcBorders>
            <w:shd w:val="clear" w:color="auto" w:fill="auto"/>
            <w:vAlign w:val="bottom"/>
          </w:tcPr>
          <w:p w14:paraId="58A82D7F" w14:textId="77777777" w:rsidR="00D83521" w:rsidRPr="007220BA" w:rsidRDefault="00D83521" w:rsidP="008B50AC">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46E64A43" w14:textId="7A619833" w:rsidR="00D83521" w:rsidRPr="007220BA" w:rsidRDefault="00D83521" w:rsidP="008B50AC">
            <w:pPr>
              <w:jc w:val="center"/>
              <w:rPr>
                <w:color w:val="000000"/>
                <w:sz w:val="20"/>
                <w:szCs w:val="20"/>
              </w:rPr>
            </w:pPr>
            <w:r>
              <w:rPr>
                <w:color w:val="000000"/>
                <w:sz w:val="20"/>
                <w:szCs w:val="20"/>
              </w:rPr>
              <w:t>500,52</w:t>
            </w:r>
          </w:p>
        </w:tc>
        <w:tc>
          <w:tcPr>
            <w:tcW w:w="1134" w:type="dxa"/>
            <w:tcBorders>
              <w:top w:val="nil"/>
              <w:left w:val="nil"/>
              <w:bottom w:val="single" w:sz="4" w:space="0" w:color="auto"/>
              <w:right w:val="single" w:sz="4" w:space="0" w:color="auto"/>
            </w:tcBorders>
            <w:shd w:val="clear" w:color="auto" w:fill="auto"/>
            <w:vAlign w:val="bottom"/>
          </w:tcPr>
          <w:p w14:paraId="0BBBC01D" w14:textId="584FBA39" w:rsidR="00D83521" w:rsidRPr="007220BA" w:rsidRDefault="00D83521" w:rsidP="008B50AC">
            <w:pPr>
              <w:jc w:val="center"/>
              <w:rPr>
                <w:color w:val="000000"/>
                <w:sz w:val="20"/>
                <w:szCs w:val="20"/>
              </w:rPr>
            </w:pPr>
            <w:r>
              <w:rPr>
                <w:color w:val="000000"/>
                <w:sz w:val="20"/>
                <w:szCs w:val="20"/>
              </w:rPr>
              <w:t>3 133,61</w:t>
            </w:r>
          </w:p>
        </w:tc>
        <w:tc>
          <w:tcPr>
            <w:tcW w:w="1140" w:type="dxa"/>
            <w:tcBorders>
              <w:top w:val="nil"/>
              <w:left w:val="nil"/>
              <w:bottom w:val="single" w:sz="4" w:space="0" w:color="auto"/>
              <w:right w:val="single" w:sz="4" w:space="0" w:color="auto"/>
            </w:tcBorders>
            <w:shd w:val="clear" w:color="auto" w:fill="auto"/>
            <w:vAlign w:val="bottom"/>
          </w:tcPr>
          <w:p w14:paraId="3CC5CEDC" w14:textId="134C3A3A" w:rsidR="00D83521" w:rsidRPr="007220BA" w:rsidRDefault="00D83521" w:rsidP="008B50AC">
            <w:pPr>
              <w:jc w:val="center"/>
              <w:rPr>
                <w:color w:val="000000"/>
                <w:sz w:val="20"/>
                <w:szCs w:val="20"/>
              </w:rPr>
            </w:pPr>
            <w:r>
              <w:rPr>
                <w:color w:val="000000"/>
                <w:sz w:val="20"/>
                <w:szCs w:val="20"/>
              </w:rPr>
              <w:t>188,98</w:t>
            </w:r>
          </w:p>
        </w:tc>
        <w:tc>
          <w:tcPr>
            <w:tcW w:w="1128" w:type="dxa"/>
            <w:tcBorders>
              <w:top w:val="nil"/>
              <w:left w:val="nil"/>
              <w:bottom w:val="single" w:sz="4" w:space="0" w:color="auto"/>
              <w:right w:val="single" w:sz="4" w:space="0" w:color="auto"/>
            </w:tcBorders>
            <w:shd w:val="clear" w:color="auto" w:fill="auto"/>
            <w:vAlign w:val="bottom"/>
          </w:tcPr>
          <w:p w14:paraId="0B9D9BDA" w14:textId="6E626D7A" w:rsidR="00D83521" w:rsidRPr="007220BA" w:rsidRDefault="00D83521" w:rsidP="008B50AC">
            <w:pPr>
              <w:jc w:val="center"/>
              <w:rPr>
                <w:color w:val="000000"/>
                <w:sz w:val="20"/>
                <w:szCs w:val="20"/>
              </w:rPr>
            </w:pPr>
            <w:r>
              <w:rPr>
                <w:color w:val="000000"/>
                <w:sz w:val="20"/>
                <w:szCs w:val="20"/>
              </w:rPr>
              <w:t>53,40</w:t>
            </w:r>
          </w:p>
        </w:tc>
        <w:tc>
          <w:tcPr>
            <w:tcW w:w="1149" w:type="dxa"/>
            <w:tcBorders>
              <w:top w:val="nil"/>
              <w:left w:val="nil"/>
              <w:bottom w:val="single" w:sz="4" w:space="0" w:color="auto"/>
              <w:right w:val="single" w:sz="4" w:space="0" w:color="auto"/>
            </w:tcBorders>
            <w:shd w:val="clear" w:color="auto" w:fill="auto"/>
            <w:vAlign w:val="bottom"/>
          </w:tcPr>
          <w:p w14:paraId="3870AA13" w14:textId="510EDA2E" w:rsidR="00D83521" w:rsidRPr="007220BA" w:rsidRDefault="00D83521" w:rsidP="008B50AC">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5539775D" w14:textId="41D4F01A" w:rsidR="00D83521" w:rsidRPr="007220BA" w:rsidRDefault="00D83521" w:rsidP="008B50AC">
            <w:pPr>
              <w:jc w:val="center"/>
              <w:rPr>
                <w:color w:val="000000"/>
                <w:sz w:val="20"/>
                <w:szCs w:val="20"/>
              </w:rPr>
            </w:pPr>
            <w:r>
              <w:rPr>
                <w:color w:val="000000"/>
                <w:sz w:val="20"/>
                <w:szCs w:val="20"/>
              </w:rPr>
              <w:t>366,52</w:t>
            </w:r>
          </w:p>
        </w:tc>
        <w:tc>
          <w:tcPr>
            <w:tcW w:w="709" w:type="dxa"/>
            <w:tcBorders>
              <w:top w:val="nil"/>
              <w:left w:val="nil"/>
              <w:bottom w:val="single" w:sz="4" w:space="0" w:color="auto"/>
              <w:right w:val="single" w:sz="4" w:space="0" w:color="auto"/>
            </w:tcBorders>
            <w:shd w:val="clear" w:color="auto" w:fill="auto"/>
            <w:vAlign w:val="bottom"/>
          </w:tcPr>
          <w:p w14:paraId="18A50A2C" w14:textId="77777777" w:rsidR="00D83521" w:rsidRPr="007220BA" w:rsidRDefault="00D83521"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0E83F63B" w14:textId="77777777" w:rsidR="00D83521" w:rsidRPr="007220BA" w:rsidRDefault="00D83521" w:rsidP="008B50AC">
            <w:pPr>
              <w:jc w:val="center"/>
              <w:rPr>
                <w:color w:val="000000"/>
                <w:sz w:val="20"/>
                <w:szCs w:val="20"/>
              </w:rPr>
            </w:pPr>
            <w:r>
              <w:rPr>
                <w:color w:val="000000"/>
                <w:sz w:val="20"/>
                <w:szCs w:val="20"/>
              </w:rPr>
              <w:t>-</w:t>
            </w:r>
          </w:p>
        </w:tc>
      </w:tr>
      <w:tr w:rsidR="00D83521" w:rsidRPr="00950917" w14:paraId="66524B8F"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F281BC" w14:textId="77777777" w:rsidR="00D83521" w:rsidRPr="007220BA" w:rsidRDefault="00D83521" w:rsidP="00D83521">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7267B6C7" w14:textId="77777777" w:rsidR="00D83521" w:rsidRPr="007220BA" w:rsidRDefault="00D83521" w:rsidP="00D8352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0FDBD3F4" w14:textId="710F6617" w:rsidR="00D83521" w:rsidRPr="007220BA" w:rsidRDefault="00D83521" w:rsidP="00D83521">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shd w:val="clear" w:color="auto" w:fill="auto"/>
            <w:noWrap/>
            <w:vAlign w:val="bottom"/>
          </w:tcPr>
          <w:p w14:paraId="7F5EE69E" w14:textId="4AD86461" w:rsidR="00D83521" w:rsidRPr="007220BA" w:rsidRDefault="00D83521" w:rsidP="00D83521">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shd w:val="clear" w:color="auto" w:fill="auto"/>
            <w:noWrap/>
            <w:vAlign w:val="bottom"/>
          </w:tcPr>
          <w:p w14:paraId="76C23754" w14:textId="7740791F" w:rsidR="00D83521" w:rsidRPr="007220BA" w:rsidRDefault="00D83521" w:rsidP="00D83521">
            <w:pPr>
              <w:jc w:val="center"/>
              <w:rPr>
                <w:color w:val="000000"/>
                <w:sz w:val="20"/>
                <w:szCs w:val="20"/>
              </w:rPr>
            </w:pPr>
            <w:r>
              <w:rPr>
                <w:color w:val="000000"/>
                <w:sz w:val="20"/>
                <w:szCs w:val="20"/>
              </w:rPr>
              <w:t>6,928</w:t>
            </w:r>
          </w:p>
        </w:tc>
        <w:tc>
          <w:tcPr>
            <w:tcW w:w="1006" w:type="dxa"/>
            <w:tcBorders>
              <w:top w:val="nil"/>
              <w:left w:val="nil"/>
              <w:bottom w:val="single" w:sz="4" w:space="0" w:color="auto"/>
              <w:right w:val="single" w:sz="4" w:space="0" w:color="auto"/>
            </w:tcBorders>
            <w:shd w:val="clear" w:color="auto" w:fill="auto"/>
            <w:noWrap/>
            <w:vAlign w:val="bottom"/>
          </w:tcPr>
          <w:p w14:paraId="13D17C24" w14:textId="77777777" w:rsidR="00D83521" w:rsidRPr="007220BA" w:rsidRDefault="00D83521" w:rsidP="00D8352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669436D6" w14:textId="0D18C49B" w:rsidR="00D83521" w:rsidRPr="007220BA" w:rsidRDefault="00D83521" w:rsidP="00D83521">
            <w:pPr>
              <w:jc w:val="center"/>
              <w:rPr>
                <w:color w:val="000000"/>
                <w:sz w:val="20"/>
                <w:szCs w:val="20"/>
              </w:rPr>
            </w:pPr>
            <w:r>
              <w:rPr>
                <w:color w:val="000000"/>
                <w:sz w:val="20"/>
                <w:szCs w:val="20"/>
              </w:rPr>
              <w:t>525,04</w:t>
            </w:r>
          </w:p>
        </w:tc>
        <w:tc>
          <w:tcPr>
            <w:tcW w:w="1134" w:type="dxa"/>
            <w:tcBorders>
              <w:top w:val="nil"/>
              <w:left w:val="nil"/>
              <w:bottom w:val="single" w:sz="4" w:space="0" w:color="auto"/>
              <w:right w:val="single" w:sz="4" w:space="0" w:color="auto"/>
            </w:tcBorders>
            <w:shd w:val="clear" w:color="auto" w:fill="auto"/>
            <w:noWrap/>
            <w:vAlign w:val="bottom"/>
          </w:tcPr>
          <w:p w14:paraId="5F088DB3" w14:textId="77777777" w:rsidR="00D83521" w:rsidRPr="007220BA" w:rsidRDefault="00D83521" w:rsidP="00D8352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63103B0" w14:textId="30D3B5A2" w:rsidR="00D83521" w:rsidRPr="007220BA" w:rsidRDefault="00D83521" w:rsidP="00D83521">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shd w:val="clear" w:color="auto" w:fill="auto"/>
            <w:noWrap/>
            <w:vAlign w:val="bottom"/>
          </w:tcPr>
          <w:p w14:paraId="016753DA" w14:textId="44EBD6D3" w:rsidR="00D83521" w:rsidRPr="007220BA" w:rsidRDefault="00D83521" w:rsidP="00D83521">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shd w:val="clear" w:color="auto" w:fill="auto"/>
            <w:noWrap/>
            <w:vAlign w:val="bottom"/>
          </w:tcPr>
          <w:p w14:paraId="74088EA9" w14:textId="269D47BA" w:rsidR="00D83521" w:rsidRPr="007220BA" w:rsidRDefault="00D83521" w:rsidP="00D8352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755D9A4" w14:textId="47D6FDE3" w:rsidR="00D83521" w:rsidRPr="007220BA" w:rsidRDefault="00D83521" w:rsidP="00D83521">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shd w:val="clear" w:color="auto" w:fill="auto"/>
            <w:noWrap/>
            <w:vAlign w:val="bottom"/>
          </w:tcPr>
          <w:p w14:paraId="038B2B58" w14:textId="77777777" w:rsidR="00D83521" w:rsidRPr="007220BA" w:rsidRDefault="00D83521" w:rsidP="00D8352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D0A7C61" w14:textId="77777777" w:rsidR="00D83521" w:rsidRPr="007220BA" w:rsidRDefault="00D83521" w:rsidP="00D83521">
            <w:pPr>
              <w:jc w:val="center"/>
              <w:rPr>
                <w:color w:val="000000"/>
                <w:sz w:val="20"/>
                <w:szCs w:val="20"/>
              </w:rPr>
            </w:pPr>
            <w:r>
              <w:rPr>
                <w:color w:val="000000"/>
                <w:sz w:val="20"/>
                <w:szCs w:val="20"/>
              </w:rPr>
              <w:t>104,9</w:t>
            </w:r>
          </w:p>
        </w:tc>
      </w:tr>
      <w:tr w:rsidR="00D83521" w:rsidRPr="00950917" w14:paraId="4BDF1A92"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E29A13C" w14:textId="77777777" w:rsidR="00D83521" w:rsidRPr="007220BA" w:rsidRDefault="00D83521" w:rsidP="00D83521">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E1B7768" w14:textId="77777777" w:rsidR="00D83521" w:rsidRPr="007220BA" w:rsidRDefault="00D83521" w:rsidP="00D8352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EC086F5" w14:textId="76CC820E" w:rsidR="00D83521" w:rsidRPr="007220BA" w:rsidRDefault="00D83521" w:rsidP="00D83521">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shd w:val="clear" w:color="auto" w:fill="auto"/>
            <w:noWrap/>
            <w:vAlign w:val="bottom"/>
          </w:tcPr>
          <w:p w14:paraId="5B0624FE" w14:textId="2CDC1860" w:rsidR="00D83521" w:rsidRPr="007220BA" w:rsidRDefault="00D83521" w:rsidP="00D83521">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shd w:val="clear" w:color="auto" w:fill="auto"/>
            <w:noWrap/>
            <w:vAlign w:val="bottom"/>
          </w:tcPr>
          <w:p w14:paraId="15C602C3" w14:textId="7F73852E" w:rsidR="00D83521" w:rsidRPr="007220BA" w:rsidRDefault="00D83521" w:rsidP="00D83521">
            <w:pPr>
              <w:jc w:val="center"/>
              <w:rPr>
                <w:color w:val="000000"/>
                <w:sz w:val="20"/>
                <w:szCs w:val="20"/>
              </w:rPr>
            </w:pPr>
            <w:r>
              <w:rPr>
                <w:color w:val="000000"/>
                <w:sz w:val="20"/>
                <w:szCs w:val="20"/>
              </w:rPr>
              <w:t>7,247</w:t>
            </w:r>
          </w:p>
        </w:tc>
        <w:tc>
          <w:tcPr>
            <w:tcW w:w="1006" w:type="dxa"/>
            <w:tcBorders>
              <w:top w:val="nil"/>
              <w:left w:val="nil"/>
              <w:bottom w:val="single" w:sz="4" w:space="0" w:color="auto"/>
              <w:right w:val="single" w:sz="4" w:space="0" w:color="auto"/>
            </w:tcBorders>
            <w:shd w:val="clear" w:color="auto" w:fill="auto"/>
            <w:noWrap/>
            <w:vAlign w:val="bottom"/>
          </w:tcPr>
          <w:p w14:paraId="6864A830" w14:textId="77777777" w:rsidR="00D83521" w:rsidRPr="007220BA" w:rsidRDefault="00D83521" w:rsidP="00D8352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8951FDD" w14:textId="0A3B2D54" w:rsidR="00D83521" w:rsidRPr="007220BA" w:rsidRDefault="00D83521" w:rsidP="00D83521">
            <w:pPr>
              <w:jc w:val="center"/>
              <w:rPr>
                <w:color w:val="000000"/>
                <w:sz w:val="20"/>
                <w:szCs w:val="20"/>
              </w:rPr>
            </w:pPr>
            <w:r>
              <w:rPr>
                <w:color w:val="000000"/>
                <w:sz w:val="20"/>
                <w:szCs w:val="20"/>
              </w:rPr>
              <w:t>546,04</w:t>
            </w:r>
          </w:p>
        </w:tc>
        <w:tc>
          <w:tcPr>
            <w:tcW w:w="1134" w:type="dxa"/>
            <w:tcBorders>
              <w:top w:val="nil"/>
              <w:left w:val="nil"/>
              <w:bottom w:val="single" w:sz="4" w:space="0" w:color="auto"/>
              <w:right w:val="single" w:sz="4" w:space="0" w:color="auto"/>
            </w:tcBorders>
            <w:shd w:val="clear" w:color="auto" w:fill="auto"/>
            <w:noWrap/>
            <w:vAlign w:val="bottom"/>
          </w:tcPr>
          <w:p w14:paraId="0BF446BE" w14:textId="77777777" w:rsidR="00D83521" w:rsidRPr="007220BA" w:rsidRDefault="00D83521" w:rsidP="00D8352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54A9867" w14:textId="7AD573B2" w:rsidR="00D83521" w:rsidRPr="007220BA" w:rsidRDefault="00D83521" w:rsidP="00D83521">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shd w:val="clear" w:color="auto" w:fill="auto"/>
            <w:noWrap/>
            <w:vAlign w:val="bottom"/>
          </w:tcPr>
          <w:p w14:paraId="09C575CC" w14:textId="69C47EA7" w:rsidR="00D83521" w:rsidRPr="007220BA" w:rsidRDefault="00D83521" w:rsidP="00D83521">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shd w:val="clear" w:color="auto" w:fill="auto"/>
            <w:noWrap/>
            <w:vAlign w:val="bottom"/>
          </w:tcPr>
          <w:p w14:paraId="7744C66F" w14:textId="323BCAC6" w:rsidR="00D83521" w:rsidRPr="007220BA" w:rsidRDefault="00D83521" w:rsidP="00D8352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47D7A6D" w14:textId="43D6177D" w:rsidR="00D83521" w:rsidRPr="007220BA" w:rsidRDefault="00D83521" w:rsidP="00D83521">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shd w:val="clear" w:color="auto" w:fill="auto"/>
            <w:noWrap/>
            <w:vAlign w:val="bottom"/>
          </w:tcPr>
          <w:p w14:paraId="7CCE62DD" w14:textId="77777777" w:rsidR="00D83521" w:rsidRPr="007220BA" w:rsidRDefault="00D83521" w:rsidP="00D8352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4B3AC21" w14:textId="77777777" w:rsidR="00D83521" w:rsidRPr="007220BA" w:rsidRDefault="00D83521" w:rsidP="00D83521">
            <w:pPr>
              <w:jc w:val="center"/>
              <w:rPr>
                <w:color w:val="000000"/>
                <w:sz w:val="20"/>
                <w:szCs w:val="20"/>
              </w:rPr>
            </w:pPr>
            <w:r>
              <w:rPr>
                <w:color w:val="000000"/>
                <w:sz w:val="20"/>
                <w:szCs w:val="20"/>
              </w:rPr>
              <w:t>104,0</w:t>
            </w:r>
          </w:p>
        </w:tc>
      </w:tr>
      <w:tr w:rsidR="00D83521" w:rsidRPr="00950917" w14:paraId="175FD993"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0B2FCD" w14:textId="77777777" w:rsidR="00D83521" w:rsidRPr="007220BA" w:rsidRDefault="00D83521" w:rsidP="00D83521">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D35A05E" w14:textId="77777777" w:rsidR="00D83521" w:rsidRPr="007220BA" w:rsidRDefault="00D83521" w:rsidP="00D8352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D560846" w14:textId="1EA63D1D" w:rsidR="00D83521" w:rsidRPr="007220BA" w:rsidRDefault="00D83521" w:rsidP="00D83521">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shd w:val="clear" w:color="auto" w:fill="auto"/>
            <w:noWrap/>
            <w:vAlign w:val="bottom"/>
          </w:tcPr>
          <w:p w14:paraId="08881BE8" w14:textId="2CD9D77D" w:rsidR="00D83521" w:rsidRPr="007220BA" w:rsidRDefault="00D83521" w:rsidP="00D83521">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shd w:val="clear" w:color="auto" w:fill="auto"/>
            <w:noWrap/>
            <w:vAlign w:val="bottom"/>
          </w:tcPr>
          <w:p w14:paraId="68A348C7" w14:textId="0DC93DB6" w:rsidR="00D83521" w:rsidRPr="007220BA" w:rsidRDefault="00D83521" w:rsidP="00D83521">
            <w:pPr>
              <w:jc w:val="center"/>
              <w:rPr>
                <w:color w:val="000000"/>
                <w:sz w:val="20"/>
                <w:szCs w:val="20"/>
              </w:rPr>
            </w:pPr>
            <w:r>
              <w:rPr>
                <w:color w:val="000000"/>
                <w:sz w:val="20"/>
                <w:szCs w:val="20"/>
              </w:rPr>
              <w:t>7,581</w:t>
            </w:r>
          </w:p>
        </w:tc>
        <w:tc>
          <w:tcPr>
            <w:tcW w:w="1006" w:type="dxa"/>
            <w:tcBorders>
              <w:top w:val="nil"/>
              <w:left w:val="nil"/>
              <w:bottom w:val="single" w:sz="4" w:space="0" w:color="auto"/>
              <w:right w:val="single" w:sz="4" w:space="0" w:color="auto"/>
            </w:tcBorders>
            <w:shd w:val="clear" w:color="auto" w:fill="auto"/>
            <w:noWrap/>
            <w:vAlign w:val="bottom"/>
          </w:tcPr>
          <w:p w14:paraId="5B2BEEA8" w14:textId="77777777" w:rsidR="00D83521" w:rsidRPr="007220BA" w:rsidRDefault="00D83521" w:rsidP="00D8352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3F6F803E" w14:textId="1B4699C7" w:rsidR="00D83521" w:rsidRPr="007220BA" w:rsidRDefault="00D83521" w:rsidP="00D83521">
            <w:pPr>
              <w:jc w:val="center"/>
              <w:rPr>
                <w:color w:val="000000"/>
                <w:sz w:val="20"/>
                <w:szCs w:val="20"/>
              </w:rPr>
            </w:pPr>
            <w:r>
              <w:rPr>
                <w:color w:val="000000"/>
                <w:sz w:val="20"/>
                <w:szCs w:val="20"/>
              </w:rPr>
              <w:t>567,88</w:t>
            </w:r>
          </w:p>
        </w:tc>
        <w:tc>
          <w:tcPr>
            <w:tcW w:w="1134" w:type="dxa"/>
            <w:tcBorders>
              <w:top w:val="nil"/>
              <w:left w:val="nil"/>
              <w:bottom w:val="single" w:sz="4" w:space="0" w:color="auto"/>
              <w:right w:val="single" w:sz="4" w:space="0" w:color="auto"/>
            </w:tcBorders>
            <w:shd w:val="clear" w:color="auto" w:fill="auto"/>
            <w:noWrap/>
            <w:vAlign w:val="bottom"/>
          </w:tcPr>
          <w:p w14:paraId="3397A2DD" w14:textId="77777777" w:rsidR="00D83521" w:rsidRPr="007220BA" w:rsidRDefault="00D83521" w:rsidP="00D8352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B4FD80B" w14:textId="3ADEDC4E" w:rsidR="00D83521" w:rsidRPr="007220BA" w:rsidRDefault="00D83521" w:rsidP="00D83521">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shd w:val="clear" w:color="auto" w:fill="auto"/>
            <w:noWrap/>
            <w:vAlign w:val="bottom"/>
          </w:tcPr>
          <w:p w14:paraId="211FFD15" w14:textId="12B67607" w:rsidR="00D83521" w:rsidRPr="007220BA" w:rsidRDefault="00D83521" w:rsidP="00D83521">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shd w:val="clear" w:color="auto" w:fill="auto"/>
            <w:noWrap/>
            <w:vAlign w:val="bottom"/>
          </w:tcPr>
          <w:p w14:paraId="633CD55C" w14:textId="7CDAAE46" w:rsidR="00D83521" w:rsidRPr="007220BA" w:rsidRDefault="00D83521" w:rsidP="00D8352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FD2163F" w14:textId="074FDCC6" w:rsidR="00D83521" w:rsidRPr="007220BA" w:rsidRDefault="00D83521" w:rsidP="00D83521">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shd w:val="clear" w:color="auto" w:fill="auto"/>
            <w:noWrap/>
            <w:vAlign w:val="bottom"/>
          </w:tcPr>
          <w:p w14:paraId="29AC30FA" w14:textId="77777777" w:rsidR="00D83521" w:rsidRPr="007220BA" w:rsidRDefault="00D83521" w:rsidP="00D8352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DDFA23D" w14:textId="77777777" w:rsidR="00D83521" w:rsidRPr="007220BA" w:rsidRDefault="00D83521" w:rsidP="00D83521">
            <w:pPr>
              <w:jc w:val="center"/>
              <w:rPr>
                <w:color w:val="000000"/>
                <w:sz w:val="20"/>
                <w:szCs w:val="20"/>
              </w:rPr>
            </w:pPr>
            <w:r>
              <w:rPr>
                <w:color w:val="000000"/>
                <w:sz w:val="20"/>
                <w:szCs w:val="20"/>
              </w:rPr>
              <w:t>104,0</w:t>
            </w:r>
          </w:p>
        </w:tc>
      </w:tr>
      <w:tr w:rsidR="00D83521" w:rsidRPr="00950917" w14:paraId="01858016"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2AA6F5" w14:textId="77777777" w:rsidR="00D83521" w:rsidRPr="007220BA" w:rsidRDefault="00D83521" w:rsidP="00D83521">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2653D494" w14:textId="77777777" w:rsidR="00D83521" w:rsidRPr="007220BA" w:rsidRDefault="00D83521" w:rsidP="00D8352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790F07DB" w14:textId="6A8335E8" w:rsidR="00D83521" w:rsidRPr="007220BA" w:rsidRDefault="00D83521" w:rsidP="00D83521">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shd w:val="clear" w:color="auto" w:fill="auto"/>
            <w:noWrap/>
            <w:vAlign w:val="bottom"/>
          </w:tcPr>
          <w:p w14:paraId="50AD5172" w14:textId="4D4CD6F3" w:rsidR="00D83521" w:rsidRPr="007220BA" w:rsidRDefault="00D83521" w:rsidP="00D83521">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shd w:val="clear" w:color="auto" w:fill="auto"/>
            <w:noWrap/>
            <w:vAlign w:val="bottom"/>
          </w:tcPr>
          <w:p w14:paraId="241A6A0B" w14:textId="7C51164D" w:rsidR="00D83521" w:rsidRPr="007220BA" w:rsidRDefault="00D83521" w:rsidP="00D83521">
            <w:pPr>
              <w:jc w:val="center"/>
              <w:rPr>
                <w:color w:val="000000"/>
                <w:sz w:val="20"/>
                <w:szCs w:val="20"/>
              </w:rPr>
            </w:pPr>
            <w:r>
              <w:rPr>
                <w:color w:val="000000"/>
                <w:sz w:val="20"/>
                <w:szCs w:val="20"/>
              </w:rPr>
              <w:t>7,929</w:t>
            </w:r>
          </w:p>
        </w:tc>
        <w:tc>
          <w:tcPr>
            <w:tcW w:w="1006" w:type="dxa"/>
            <w:tcBorders>
              <w:top w:val="nil"/>
              <w:left w:val="nil"/>
              <w:bottom w:val="single" w:sz="4" w:space="0" w:color="auto"/>
              <w:right w:val="single" w:sz="4" w:space="0" w:color="auto"/>
            </w:tcBorders>
            <w:shd w:val="clear" w:color="auto" w:fill="auto"/>
            <w:noWrap/>
            <w:vAlign w:val="bottom"/>
          </w:tcPr>
          <w:p w14:paraId="2462E37E" w14:textId="77777777" w:rsidR="00D83521" w:rsidRPr="007220BA" w:rsidRDefault="00D83521" w:rsidP="00D8352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0BE14CC" w14:textId="7C4D2BC0" w:rsidR="00D83521" w:rsidRPr="007220BA" w:rsidRDefault="00D83521" w:rsidP="00D83521">
            <w:pPr>
              <w:jc w:val="center"/>
              <w:rPr>
                <w:color w:val="000000"/>
                <w:sz w:val="20"/>
                <w:szCs w:val="20"/>
              </w:rPr>
            </w:pPr>
            <w:r>
              <w:rPr>
                <w:color w:val="000000"/>
                <w:sz w:val="20"/>
                <w:szCs w:val="20"/>
              </w:rPr>
              <w:t>590,60</w:t>
            </w:r>
          </w:p>
        </w:tc>
        <w:tc>
          <w:tcPr>
            <w:tcW w:w="1134" w:type="dxa"/>
            <w:tcBorders>
              <w:top w:val="nil"/>
              <w:left w:val="nil"/>
              <w:bottom w:val="single" w:sz="4" w:space="0" w:color="auto"/>
              <w:right w:val="single" w:sz="4" w:space="0" w:color="auto"/>
            </w:tcBorders>
            <w:shd w:val="clear" w:color="auto" w:fill="auto"/>
            <w:noWrap/>
            <w:vAlign w:val="bottom"/>
          </w:tcPr>
          <w:p w14:paraId="1730762E" w14:textId="77777777" w:rsidR="00D83521" w:rsidRPr="007220BA" w:rsidRDefault="00D83521" w:rsidP="00D8352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93292A9" w14:textId="6C5CBB6C" w:rsidR="00D83521" w:rsidRPr="007220BA" w:rsidRDefault="00D83521" w:rsidP="00D83521">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shd w:val="clear" w:color="auto" w:fill="auto"/>
            <w:noWrap/>
            <w:vAlign w:val="bottom"/>
          </w:tcPr>
          <w:p w14:paraId="64313B77" w14:textId="3C8F1226" w:rsidR="00D83521" w:rsidRPr="007220BA" w:rsidRDefault="00D83521" w:rsidP="00D83521">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shd w:val="clear" w:color="auto" w:fill="auto"/>
            <w:noWrap/>
            <w:vAlign w:val="bottom"/>
          </w:tcPr>
          <w:p w14:paraId="4FC33320" w14:textId="57B815A5" w:rsidR="00D83521" w:rsidRPr="007220BA" w:rsidRDefault="00D83521" w:rsidP="00D8352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E8D25E0" w14:textId="1DD53A8D" w:rsidR="00D83521" w:rsidRPr="007220BA" w:rsidRDefault="00D83521" w:rsidP="00D83521">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shd w:val="clear" w:color="auto" w:fill="auto"/>
            <w:noWrap/>
            <w:vAlign w:val="bottom"/>
          </w:tcPr>
          <w:p w14:paraId="57F2AE48" w14:textId="77777777" w:rsidR="00D83521" w:rsidRPr="007220BA" w:rsidRDefault="00D83521" w:rsidP="00D8352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414EAEF" w14:textId="77777777" w:rsidR="00D83521" w:rsidRPr="007220BA" w:rsidRDefault="00D83521" w:rsidP="00D83521">
            <w:pPr>
              <w:jc w:val="center"/>
              <w:rPr>
                <w:color w:val="000000"/>
                <w:sz w:val="20"/>
                <w:szCs w:val="20"/>
              </w:rPr>
            </w:pPr>
            <w:r>
              <w:rPr>
                <w:color w:val="000000"/>
                <w:sz w:val="20"/>
                <w:szCs w:val="20"/>
              </w:rPr>
              <w:t>104,0</w:t>
            </w:r>
          </w:p>
        </w:tc>
      </w:tr>
      <w:tr w:rsidR="00D83521" w:rsidRPr="00950917" w14:paraId="502824ED"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8F7460" w14:textId="77777777" w:rsidR="00D83521" w:rsidRPr="007220BA" w:rsidRDefault="00D83521" w:rsidP="00D83521">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0F708369" w14:textId="77777777" w:rsidR="00D83521" w:rsidRPr="007220BA" w:rsidRDefault="00D83521" w:rsidP="00D83521">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A6E0DD0" w14:textId="46B80436" w:rsidR="00D83521" w:rsidRPr="007220BA" w:rsidRDefault="00D83521" w:rsidP="00D83521">
            <w:pPr>
              <w:jc w:val="center"/>
              <w:rPr>
                <w:color w:val="000000"/>
                <w:sz w:val="20"/>
                <w:szCs w:val="20"/>
              </w:rPr>
            </w:pPr>
            <w:r>
              <w:rPr>
                <w:color w:val="000000"/>
                <w:sz w:val="20"/>
                <w:szCs w:val="20"/>
              </w:rPr>
              <w:t>1 881,47</w:t>
            </w:r>
          </w:p>
        </w:tc>
        <w:tc>
          <w:tcPr>
            <w:tcW w:w="1047" w:type="dxa"/>
            <w:tcBorders>
              <w:top w:val="nil"/>
              <w:left w:val="nil"/>
              <w:bottom w:val="single" w:sz="4" w:space="0" w:color="auto"/>
              <w:right w:val="single" w:sz="4" w:space="0" w:color="auto"/>
            </w:tcBorders>
            <w:shd w:val="clear" w:color="auto" w:fill="auto"/>
            <w:noWrap/>
            <w:vAlign w:val="bottom"/>
          </w:tcPr>
          <w:p w14:paraId="1B14C705" w14:textId="49616EF6" w:rsidR="00D83521" w:rsidRPr="007220BA" w:rsidRDefault="00D83521" w:rsidP="00D83521">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shd w:val="clear" w:color="auto" w:fill="auto"/>
            <w:noWrap/>
            <w:vAlign w:val="bottom"/>
          </w:tcPr>
          <w:p w14:paraId="0723D839" w14:textId="4DD18819" w:rsidR="00D83521" w:rsidRPr="007220BA" w:rsidRDefault="00D83521" w:rsidP="00D83521">
            <w:pPr>
              <w:jc w:val="center"/>
              <w:rPr>
                <w:color w:val="000000"/>
                <w:sz w:val="20"/>
                <w:szCs w:val="20"/>
              </w:rPr>
            </w:pPr>
            <w:r>
              <w:rPr>
                <w:color w:val="000000"/>
                <w:sz w:val="20"/>
                <w:szCs w:val="20"/>
              </w:rPr>
              <w:t>8,294</w:t>
            </w:r>
          </w:p>
        </w:tc>
        <w:tc>
          <w:tcPr>
            <w:tcW w:w="1006" w:type="dxa"/>
            <w:tcBorders>
              <w:top w:val="nil"/>
              <w:left w:val="nil"/>
              <w:bottom w:val="single" w:sz="4" w:space="0" w:color="auto"/>
              <w:right w:val="single" w:sz="4" w:space="0" w:color="auto"/>
            </w:tcBorders>
            <w:shd w:val="clear" w:color="auto" w:fill="auto"/>
            <w:noWrap/>
            <w:vAlign w:val="bottom"/>
          </w:tcPr>
          <w:p w14:paraId="052AA82D" w14:textId="77777777" w:rsidR="00D83521" w:rsidRPr="007220BA" w:rsidRDefault="00D83521" w:rsidP="00D83521">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08272EE" w14:textId="379451C6" w:rsidR="00D83521" w:rsidRPr="007220BA" w:rsidRDefault="00D83521" w:rsidP="00D83521">
            <w:pPr>
              <w:jc w:val="center"/>
              <w:rPr>
                <w:color w:val="000000"/>
                <w:sz w:val="20"/>
                <w:szCs w:val="20"/>
              </w:rPr>
            </w:pPr>
            <w:r>
              <w:rPr>
                <w:color w:val="000000"/>
                <w:sz w:val="20"/>
                <w:szCs w:val="20"/>
              </w:rPr>
              <w:t>614,22</w:t>
            </w:r>
          </w:p>
        </w:tc>
        <w:tc>
          <w:tcPr>
            <w:tcW w:w="1134" w:type="dxa"/>
            <w:tcBorders>
              <w:top w:val="nil"/>
              <w:left w:val="nil"/>
              <w:bottom w:val="single" w:sz="4" w:space="0" w:color="auto"/>
              <w:right w:val="single" w:sz="4" w:space="0" w:color="auto"/>
            </w:tcBorders>
            <w:shd w:val="clear" w:color="auto" w:fill="auto"/>
            <w:noWrap/>
            <w:vAlign w:val="bottom"/>
          </w:tcPr>
          <w:p w14:paraId="377FF139" w14:textId="77777777" w:rsidR="00D83521" w:rsidRPr="007220BA" w:rsidRDefault="00D83521" w:rsidP="00D83521">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255EC9A" w14:textId="4C232C9D" w:rsidR="00D83521" w:rsidRPr="007220BA" w:rsidRDefault="00D83521" w:rsidP="00D83521">
            <w:pPr>
              <w:jc w:val="center"/>
              <w:rPr>
                <w:sz w:val="20"/>
                <w:szCs w:val="20"/>
              </w:rPr>
            </w:pPr>
            <w:r>
              <w:rPr>
                <w:color w:val="000000"/>
                <w:sz w:val="20"/>
                <w:szCs w:val="20"/>
              </w:rPr>
              <w:t>188,98</w:t>
            </w:r>
          </w:p>
        </w:tc>
        <w:tc>
          <w:tcPr>
            <w:tcW w:w="1128" w:type="dxa"/>
            <w:tcBorders>
              <w:top w:val="nil"/>
              <w:left w:val="nil"/>
              <w:bottom w:val="single" w:sz="4" w:space="0" w:color="auto"/>
              <w:right w:val="single" w:sz="4" w:space="0" w:color="auto"/>
            </w:tcBorders>
            <w:shd w:val="clear" w:color="auto" w:fill="auto"/>
            <w:noWrap/>
            <w:vAlign w:val="bottom"/>
          </w:tcPr>
          <w:p w14:paraId="7562A210" w14:textId="7C735C6C" w:rsidR="00D83521" w:rsidRPr="007220BA" w:rsidRDefault="00D83521" w:rsidP="00D83521">
            <w:pPr>
              <w:jc w:val="center"/>
              <w:rPr>
                <w:sz w:val="20"/>
                <w:szCs w:val="20"/>
              </w:rPr>
            </w:pPr>
            <w:r>
              <w:rPr>
                <w:color w:val="000000"/>
                <w:sz w:val="20"/>
                <w:szCs w:val="20"/>
              </w:rPr>
              <w:t>53,40</w:t>
            </w:r>
          </w:p>
        </w:tc>
        <w:tc>
          <w:tcPr>
            <w:tcW w:w="1149" w:type="dxa"/>
            <w:tcBorders>
              <w:top w:val="nil"/>
              <w:left w:val="nil"/>
              <w:bottom w:val="single" w:sz="4" w:space="0" w:color="auto"/>
              <w:right w:val="single" w:sz="4" w:space="0" w:color="auto"/>
            </w:tcBorders>
            <w:shd w:val="clear" w:color="auto" w:fill="auto"/>
            <w:noWrap/>
            <w:vAlign w:val="bottom"/>
          </w:tcPr>
          <w:p w14:paraId="63F04303" w14:textId="70AD8FD2" w:rsidR="00D83521" w:rsidRPr="007220BA" w:rsidRDefault="00D83521" w:rsidP="00D83521">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1347A608" w14:textId="1833E38E" w:rsidR="00D83521" w:rsidRPr="007220BA" w:rsidRDefault="00D83521" w:rsidP="00D83521">
            <w:pPr>
              <w:jc w:val="center"/>
              <w:rPr>
                <w:sz w:val="20"/>
                <w:szCs w:val="20"/>
              </w:rPr>
            </w:pPr>
            <w:r>
              <w:rPr>
                <w:sz w:val="20"/>
                <w:szCs w:val="20"/>
              </w:rPr>
              <w:t>243,70</w:t>
            </w:r>
          </w:p>
        </w:tc>
        <w:tc>
          <w:tcPr>
            <w:tcW w:w="709" w:type="dxa"/>
            <w:tcBorders>
              <w:top w:val="nil"/>
              <w:left w:val="nil"/>
              <w:bottom w:val="single" w:sz="4" w:space="0" w:color="auto"/>
              <w:right w:val="single" w:sz="4" w:space="0" w:color="auto"/>
            </w:tcBorders>
            <w:shd w:val="clear" w:color="auto" w:fill="auto"/>
            <w:noWrap/>
            <w:vAlign w:val="bottom"/>
          </w:tcPr>
          <w:p w14:paraId="3EB92F83" w14:textId="77777777" w:rsidR="00D83521" w:rsidRPr="007220BA" w:rsidRDefault="00D83521" w:rsidP="00D83521">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1608DAE" w14:textId="77777777" w:rsidR="00D83521" w:rsidRPr="007220BA" w:rsidRDefault="00D83521" w:rsidP="00D83521">
            <w:pPr>
              <w:jc w:val="center"/>
              <w:rPr>
                <w:color w:val="000000"/>
                <w:sz w:val="20"/>
                <w:szCs w:val="20"/>
              </w:rPr>
            </w:pPr>
            <w:r>
              <w:rPr>
                <w:color w:val="000000"/>
                <w:sz w:val="20"/>
                <w:szCs w:val="20"/>
              </w:rPr>
              <w:t>104,0</w:t>
            </w:r>
          </w:p>
        </w:tc>
      </w:tr>
      <w:tr w:rsidR="00D83521" w:rsidRPr="00950917" w14:paraId="02BA50B3"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D7456" w14:textId="77777777" w:rsidR="00D83521" w:rsidRPr="007220BA" w:rsidRDefault="00D83521" w:rsidP="00D83521">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804D1B9" w14:textId="77777777" w:rsidR="00D83521" w:rsidRPr="007220BA" w:rsidRDefault="00D83521" w:rsidP="00D83521">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EE6ED1" w14:textId="1C8659EB" w:rsidR="00D83521" w:rsidRPr="007220BA" w:rsidRDefault="00D83521" w:rsidP="00D83521">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51DFBC6" w14:textId="1707BE6A" w:rsidR="00D83521" w:rsidRPr="007220BA" w:rsidRDefault="00D83521" w:rsidP="00D83521">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A50CF71" w14:textId="7A5F184C" w:rsidR="00D83521" w:rsidRPr="007220BA" w:rsidRDefault="00D83521" w:rsidP="00D83521">
            <w:pPr>
              <w:jc w:val="center"/>
              <w:outlineLvl w:val="0"/>
              <w:rPr>
                <w:color w:val="000000"/>
                <w:sz w:val="20"/>
                <w:szCs w:val="20"/>
              </w:rPr>
            </w:pPr>
            <w:r>
              <w:rPr>
                <w:color w:val="000000"/>
                <w:sz w:val="20"/>
                <w:szCs w:val="20"/>
              </w:rPr>
              <w:t>8,675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9330D34" w14:textId="77777777" w:rsidR="00D83521" w:rsidRPr="007220BA" w:rsidRDefault="00D83521" w:rsidP="00D8352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068E2DC8" w14:textId="5011D77F" w:rsidR="00D83521" w:rsidRPr="007220BA" w:rsidRDefault="00D83521" w:rsidP="00D83521">
            <w:pPr>
              <w:jc w:val="center"/>
              <w:outlineLvl w:val="0"/>
              <w:rPr>
                <w:color w:val="000000"/>
                <w:sz w:val="20"/>
                <w:szCs w:val="20"/>
              </w:rPr>
            </w:pPr>
            <w:r>
              <w:rPr>
                <w:color w:val="000000"/>
                <w:sz w:val="20"/>
                <w:szCs w:val="20"/>
              </w:rPr>
              <w:t>638,79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77EF360" w14:textId="77777777" w:rsidR="00D83521" w:rsidRPr="007220BA" w:rsidRDefault="00D83521" w:rsidP="00D8352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C4B79AC" w14:textId="4D735D68" w:rsidR="00D83521" w:rsidRPr="007220BA" w:rsidRDefault="00D83521" w:rsidP="00D83521">
            <w:pPr>
              <w:jc w:val="center"/>
              <w:outlineLvl w:val="0"/>
              <w:rPr>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687A67B" w14:textId="5DD32AD5" w:rsidR="00D83521" w:rsidRPr="007220BA" w:rsidRDefault="00D83521" w:rsidP="00D83521">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D0AA535" w14:textId="091F153C" w:rsidR="00D83521" w:rsidRPr="007220BA" w:rsidRDefault="00D83521" w:rsidP="00D8352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C70CB15" w14:textId="19AD7822" w:rsidR="00D83521" w:rsidRPr="007220BA" w:rsidRDefault="00D83521" w:rsidP="00D83521">
            <w:pPr>
              <w:jc w:val="center"/>
              <w:outlineLvl w:val="0"/>
              <w:rPr>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E2B9C86" w14:textId="77777777" w:rsidR="00D83521" w:rsidRPr="007220BA" w:rsidRDefault="00D83521" w:rsidP="00D8352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A20ADD9" w14:textId="77777777" w:rsidR="00D83521" w:rsidRPr="007220BA" w:rsidRDefault="00D83521" w:rsidP="00D83521">
            <w:pPr>
              <w:jc w:val="center"/>
              <w:outlineLvl w:val="0"/>
              <w:rPr>
                <w:color w:val="000000"/>
                <w:sz w:val="20"/>
                <w:szCs w:val="20"/>
              </w:rPr>
            </w:pPr>
            <w:r>
              <w:rPr>
                <w:color w:val="000000"/>
                <w:sz w:val="20"/>
                <w:szCs w:val="20"/>
              </w:rPr>
              <w:t>104,0</w:t>
            </w:r>
          </w:p>
        </w:tc>
      </w:tr>
      <w:tr w:rsidR="00D83521" w:rsidRPr="00950917" w14:paraId="18D48C49"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B6A7F6" w14:textId="77777777" w:rsidR="00D83521" w:rsidRDefault="00D83521" w:rsidP="00D83521">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A566668" w14:textId="77777777" w:rsidR="00D83521" w:rsidRPr="007220BA" w:rsidRDefault="00D83521" w:rsidP="00D8352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A36CB0" w14:textId="69345F17" w:rsidR="00D83521" w:rsidRDefault="00D83521" w:rsidP="00D83521">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B8D6BA9" w14:textId="159043E5" w:rsidR="00D83521" w:rsidRDefault="00D83521" w:rsidP="00D83521">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B68166C" w14:textId="2D34070F" w:rsidR="00D83521" w:rsidRDefault="00D83521" w:rsidP="00D83521">
            <w:pPr>
              <w:jc w:val="center"/>
              <w:outlineLvl w:val="0"/>
              <w:rPr>
                <w:color w:val="000000"/>
                <w:sz w:val="20"/>
                <w:szCs w:val="20"/>
              </w:rPr>
            </w:pPr>
            <w:r>
              <w:rPr>
                <w:color w:val="000000"/>
                <w:sz w:val="20"/>
                <w:szCs w:val="20"/>
              </w:rPr>
              <w:t>9,075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33119E1" w14:textId="77777777" w:rsidR="00D83521" w:rsidRDefault="00D83521" w:rsidP="00D8352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DBAB51D" w14:textId="5784F050" w:rsidR="00D83521" w:rsidRDefault="00D83521" w:rsidP="00D83521">
            <w:pPr>
              <w:jc w:val="center"/>
              <w:outlineLvl w:val="0"/>
              <w:rPr>
                <w:color w:val="000000"/>
                <w:sz w:val="20"/>
                <w:szCs w:val="20"/>
              </w:rPr>
            </w:pPr>
            <w:r>
              <w:rPr>
                <w:color w:val="000000"/>
                <w:sz w:val="20"/>
                <w:szCs w:val="20"/>
              </w:rPr>
              <w:t>664,35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C2F45A" w14:textId="77777777" w:rsidR="00D83521" w:rsidRPr="007220BA" w:rsidRDefault="00D83521" w:rsidP="00D8352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824D9DD" w14:textId="087E48D6" w:rsidR="00D83521" w:rsidRDefault="00D83521" w:rsidP="00D83521">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8C6E3D3" w14:textId="6FBCE965" w:rsidR="00D83521" w:rsidRDefault="00D83521" w:rsidP="00D83521">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11F0F1D" w14:textId="3D52B59D" w:rsidR="00D83521" w:rsidRPr="007220BA" w:rsidRDefault="00D83521" w:rsidP="00D8352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F938FDF" w14:textId="2EE67703" w:rsidR="00D83521" w:rsidRDefault="00D83521" w:rsidP="00D83521">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B032AAA" w14:textId="77777777" w:rsidR="00D83521" w:rsidRPr="007220BA" w:rsidRDefault="00D83521" w:rsidP="00D8352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3888EA1" w14:textId="77777777" w:rsidR="00D83521" w:rsidRDefault="00D83521" w:rsidP="00D83521">
            <w:pPr>
              <w:jc w:val="center"/>
              <w:outlineLvl w:val="0"/>
              <w:rPr>
                <w:color w:val="000000"/>
                <w:sz w:val="20"/>
                <w:szCs w:val="20"/>
              </w:rPr>
            </w:pPr>
            <w:r>
              <w:rPr>
                <w:color w:val="000000"/>
                <w:sz w:val="20"/>
                <w:szCs w:val="20"/>
              </w:rPr>
              <w:t>104,0</w:t>
            </w:r>
          </w:p>
        </w:tc>
      </w:tr>
      <w:tr w:rsidR="00D83521" w:rsidRPr="00950917" w14:paraId="5397D8E7"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167F2C" w14:textId="77777777" w:rsidR="00D83521" w:rsidRDefault="00D83521" w:rsidP="00D83521">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3198CBB" w14:textId="77777777" w:rsidR="00D83521" w:rsidRPr="007220BA" w:rsidRDefault="00D83521" w:rsidP="00D8352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638C24B" w14:textId="1930E394" w:rsidR="00D83521" w:rsidRDefault="00D83521" w:rsidP="00D83521">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A82815A" w14:textId="37C84197" w:rsidR="00D83521" w:rsidRDefault="00D83521" w:rsidP="00D83521">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BA925D3" w14:textId="3FFF9035" w:rsidR="00D83521" w:rsidRDefault="00D83521" w:rsidP="00D83521">
            <w:pPr>
              <w:jc w:val="center"/>
              <w:outlineLvl w:val="0"/>
              <w:rPr>
                <w:color w:val="000000"/>
                <w:sz w:val="20"/>
                <w:szCs w:val="20"/>
              </w:rPr>
            </w:pPr>
            <w:r>
              <w:rPr>
                <w:color w:val="000000"/>
                <w:sz w:val="20"/>
                <w:szCs w:val="20"/>
              </w:rPr>
              <w:t>9,492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31CD81C" w14:textId="77777777" w:rsidR="00D83521" w:rsidRDefault="00D83521" w:rsidP="00D8352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49B7673" w14:textId="22040A5A" w:rsidR="00D83521" w:rsidRDefault="00D83521" w:rsidP="00D83521">
            <w:pPr>
              <w:jc w:val="center"/>
              <w:outlineLvl w:val="0"/>
              <w:rPr>
                <w:color w:val="000000"/>
                <w:sz w:val="20"/>
                <w:szCs w:val="20"/>
              </w:rPr>
            </w:pPr>
            <w:r>
              <w:rPr>
                <w:color w:val="000000"/>
                <w:sz w:val="20"/>
                <w:szCs w:val="20"/>
              </w:rPr>
              <w:t>690,92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B1BF02C" w14:textId="77777777" w:rsidR="00D83521" w:rsidRPr="007220BA" w:rsidRDefault="00D83521" w:rsidP="00D8352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9D98C06" w14:textId="290E0D7F" w:rsidR="00D83521" w:rsidRDefault="00D83521" w:rsidP="00D83521">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9DD72F5" w14:textId="1B28833A" w:rsidR="00D83521" w:rsidRDefault="00D83521" w:rsidP="00D83521">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F90045C" w14:textId="7C3F037C" w:rsidR="00D83521" w:rsidRPr="007220BA" w:rsidRDefault="00D83521" w:rsidP="00D8352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30411B7" w14:textId="5A706C94" w:rsidR="00D83521" w:rsidRDefault="00D83521" w:rsidP="00D83521">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288095" w14:textId="77777777" w:rsidR="00D83521" w:rsidRPr="007220BA" w:rsidRDefault="00D83521" w:rsidP="00D8352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2D9AB92" w14:textId="77777777" w:rsidR="00D83521" w:rsidRDefault="00D83521" w:rsidP="00D83521">
            <w:pPr>
              <w:jc w:val="center"/>
              <w:outlineLvl w:val="0"/>
              <w:rPr>
                <w:color w:val="000000"/>
                <w:sz w:val="20"/>
                <w:szCs w:val="20"/>
              </w:rPr>
            </w:pPr>
            <w:r>
              <w:rPr>
                <w:color w:val="000000"/>
                <w:sz w:val="20"/>
                <w:szCs w:val="20"/>
              </w:rPr>
              <w:t>104,0</w:t>
            </w:r>
          </w:p>
        </w:tc>
      </w:tr>
      <w:tr w:rsidR="00D83521" w:rsidRPr="00950917" w14:paraId="18D07AC4"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3690018" w14:textId="77777777" w:rsidR="00D83521" w:rsidRDefault="00D83521" w:rsidP="00D83521">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E355AF4" w14:textId="77777777" w:rsidR="00D83521" w:rsidRPr="007220BA" w:rsidRDefault="00D83521" w:rsidP="00D8352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FEF325D" w14:textId="03975FAA" w:rsidR="00D83521" w:rsidRDefault="00D83521" w:rsidP="00D83521">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66BC6AA" w14:textId="2A18A00D" w:rsidR="00D83521" w:rsidRDefault="00D83521" w:rsidP="00D83521">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FB16064" w14:textId="4A4C1F37" w:rsidR="00D83521" w:rsidRDefault="00D83521" w:rsidP="00D83521">
            <w:pPr>
              <w:jc w:val="center"/>
              <w:outlineLvl w:val="0"/>
              <w:rPr>
                <w:color w:val="000000"/>
                <w:sz w:val="20"/>
                <w:szCs w:val="20"/>
              </w:rPr>
            </w:pPr>
            <w:r>
              <w:rPr>
                <w:color w:val="000000"/>
                <w:sz w:val="20"/>
                <w:szCs w:val="20"/>
              </w:rPr>
              <w:t>9,929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2CBC719" w14:textId="77777777" w:rsidR="00D83521" w:rsidRDefault="00D83521" w:rsidP="00D8352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EA20411" w14:textId="100DD7A5" w:rsidR="00D83521" w:rsidRDefault="00D83521" w:rsidP="00D83521">
            <w:pPr>
              <w:jc w:val="center"/>
              <w:outlineLvl w:val="0"/>
              <w:rPr>
                <w:color w:val="000000"/>
                <w:sz w:val="20"/>
                <w:szCs w:val="20"/>
              </w:rPr>
            </w:pPr>
            <w:r>
              <w:rPr>
                <w:color w:val="000000"/>
                <w:sz w:val="20"/>
                <w:szCs w:val="20"/>
              </w:rPr>
              <w:t>718,56</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882CEEC" w14:textId="77777777" w:rsidR="00D83521" w:rsidRPr="007220BA" w:rsidRDefault="00D83521" w:rsidP="00D8352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493043" w14:textId="1875ADD3" w:rsidR="00D83521" w:rsidRDefault="00D83521" w:rsidP="00D83521">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BCD7631" w14:textId="759A4234" w:rsidR="00D83521" w:rsidRDefault="00D83521" w:rsidP="00D83521">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43C3FBF" w14:textId="39EABAD4" w:rsidR="00D83521" w:rsidRPr="007220BA" w:rsidRDefault="00D83521" w:rsidP="00D8352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666454C" w14:textId="26025657" w:rsidR="00D83521" w:rsidRDefault="00D83521" w:rsidP="00D83521">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C7D5650" w14:textId="77777777" w:rsidR="00D83521" w:rsidRPr="007220BA" w:rsidRDefault="00D83521" w:rsidP="00D8352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6535DE" w14:textId="77777777" w:rsidR="00D83521" w:rsidRDefault="00D83521" w:rsidP="00D83521">
            <w:pPr>
              <w:jc w:val="center"/>
              <w:outlineLvl w:val="0"/>
              <w:rPr>
                <w:color w:val="000000"/>
                <w:sz w:val="20"/>
                <w:szCs w:val="20"/>
              </w:rPr>
            </w:pPr>
            <w:r>
              <w:rPr>
                <w:color w:val="000000"/>
                <w:sz w:val="20"/>
                <w:szCs w:val="20"/>
              </w:rPr>
              <w:t>104,0</w:t>
            </w:r>
          </w:p>
        </w:tc>
      </w:tr>
      <w:tr w:rsidR="00D83521" w:rsidRPr="00950917" w14:paraId="1BE56394"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026116" w14:textId="77777777" w:rsidR="00D83521" w:rsidRDefault="00D83521" w:rsidP="00D83521">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3533F18" w14:textId="77777777" w:rsidR="00D83521" w:rsidRPr="007220BA" w:rsidRDefault="00D83521" w:rsidP="00D8352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BA834BD" w14:textId="613DA764" w:rsidR="00D83521" w:rsidRDefault="00D83521" w:rsidP="00D83521">
            <w:pPr>
              <w:jc w:val="center"/>
              <w:rPr>
                <w:color w:val="000000"/>
                <w:sz w:val="20"/>
                <w:szCs w:val="20"/>
              </w:rPr>
            </w:pPr>
            <w:r>
              <w:rPr>
                <w:color w:val="000000"/>
                <w:sz w:val="20"/>
                <w:szCs w:val="20"/>
              </w:rPr>
              <w:t>1 881,47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EFC1945" w14:textId="17E24BC7" w:rsidR="00D83521" w:rsidRDefault="00D83521" w:rsidP="00D83521">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862210A" w14:textId="65565247" w:rsidR="00D83521" w:rsidRDefault="00D83521" w:rsidP="00D83521">
            <w:pPr>
              <w:jc w:val="center"/>
              <w:outlineLvl w:val="0"/>
              <w:rPr>
                <w:color w:val="000000"/>
                <w:sz w:val="20"/>
                <w:szCs w:val="20"/>
              </w:rPr>
            </w:pPr>
            <w:r>
              <w:rPr>
                <w:color w:val="000000"/>
                <w:sz w:val="20"/>
                <w:szCs w:val="20"/>
              </w:rPr>
              <w:t>10,385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79A6694" w14:textId="77777777" w:rsidR="00D83521" w:rsidRDefault="00D83521" w:rsidP="00D83521">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295E35FA" w14:textId="7E168A36" w:rsidR="00D83521" w:rsidRDefault="00D83521" w:rsidP="00D83521">
            <w:pPr>
              <w:jc w:val="center"/>
              <w:outlineLvl w:val="0"/>
              <w:rPr>
                <w:color w:val="000000"/>
                <w:sz w:val="20"/>
                <w:szCs w:val="20"/>
              </w:rPr>
            </w:pPr>
            <w:r>
              <w:rPr>
                <w:color w:val="000000"/>
                <w:sz w:val="20"/>
                <w:szCs w:val="20"/>
              </w:rPr>
              <w:t>747,30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49751D" w14:textId="77777777" w:rsidR="00D83521" w:rsidRPr="007220BA" w:rsidRDefault="00D83521" w:rsidP="00D83521">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31EA358" w14:textId="7D0E2D41" w:rsidR="00D83521" w:rsidRDefault="00D83521" w:rsidP="00D83521">
            <w:pPr>
              <w:jc w:val="center"/>
              <w:outlineLvl w:val="0"/>
              <w:rPr>
                <w:color w:val="000000"/>
                <w:sz w:val="20"/>
                <w:szCs w:val="20"/>
              </w:rPr>
            </w:pPr>
            <w:r>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96D1739" w14:textId="23EB1971" w:rsidR="00D83521" w:rsidRDefault="00D83521" w:rsidP="00D83521">
            <w:pPr>
              <w:jc w:val="center"/>
              <w:outlineLvl w:val="0"/>
              <w:rPr>
                <w:sz w:val="20"/>
                <w:szCs w:val="20"/>
              </w:rPr>
            </w:pPr>
            <w:r>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920BEA5" w14:textId="0D3BBD39" w:rsidR="00D83521" w:rsidRPr="007220BA" w:rsidRDefault="00D83521" w:rsidP="00D83521">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83EC815" w14:textId="42B702A6" w:rsidR="00D83521" w:rsidRDefault="00D83521" w:rsidP="00D83521">
            <w:pPr>
              <w:jc w:val="center"/>
              <w:outlineLvl w:val="0"/>
              <w:rPr>
                <w:color w:val="000000"/>
                <w:sz w:val="20"/>
                <w:szCs w:val="20"/>
              </w:rPr>
            </w:pPr>
            <w:r>
              <w:rPr>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B8ECF7B" w14:textId="77777777" w:rsidR="00D83521" w:rsidRPr="007220BA" w:rsidRDefault="00D83521" w:rsidP="00D8352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0BA7348" w14:textId="77777777" w:rsidR="00D83521" w:rsidRDefault="00D83521" w:rsidP="00D83521">
            <w:pPr>
              <w:jc w:val="center"/>
              <w:outlineLvl w:val="0"/>
              <w:rPr>
                <w:color w:val="000000"/>
                <w:sz w:val="20"/>
                <w:szCs w:val="20"/>
              </w:rPr>
            </w:pPr>
            <w:r>
              <w:rPr>
                <w:color w:val="000000"/>
                <w:sz w:val="20"/>
                <w:szCs w:val="20"/>
              </w:rPr>
              <w:t>104,0</w:t>
            </w:r>
          </w:p>
        </w:tc>
      </w:tr>
    </w:tbl>
    <w:p w14:paraId="6EB92ABC" w14:textId="77777777" w:rsidR="001B345E" w:rsidRDefault="001B345E"/>
    <w:p w14:paraId="23105117" w14:textId="77777777" w:rsidR="00D83761" w:rsidRDefault="00D83761"/>
    <w:tbl>
      <w:tblPr>
        <w:tblW w:w="15728" w:type="dxa"/>
        <w:tblInd w:w="-274"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8B50AC" w:rsidRPr="00950917" w14:paraId="3E19A39F" w14:textId="77777777" w:rsidTr="00BD1A9C">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698F6B70" w14:textId="4E73C103" w:rsidR="008B50AC" w:rsidRPr="001B345E" w:rsidRDefault="008B50AC" w:rsidP="008B50AC">
            <w:pPr>
              <w:jc w:val="center"/>
              <w:rPr>
                <w:color w:val="000000"/>
              </w:rPr>
            </w:pPr>
            <w:r w:rsidRPr="007220BA">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w:t>
            </w:r>
            <w:r>
              <w:rPr>
                <w:color w:val="000000"/>
              </w:rPr>
              <w:t xml:space="preserve">Баргузинский </w:t>
            </w:r>
            <w:r w:rsidRPr="007220BA">
              <w:rPr>
                <w:color w:val="000000"/>
              </w:rPr>
              <w:t xml:space="preserve">район, </w:t>
            </w:r>
            <w:r>
              <w:rPr>
                <w:color w:val="000000"/>
              </w:rPr>
              <w:t>с.Юбилейный, ул.Буды Сангадина, 1А</w:t>
            </w:r>
          </w:p>
        </w:tc>
      </w:tr>
      <w:tr w:rsidR="008B50AC" w:rsidRPr="00950917" w14:paraId="24499AA3" w14:textId="77777777" w:rsidTr="00BD1A9C">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A6CEDE" w14:textId="77777777" w:rsidR="008B50AC" w:rsidRPr="00950917" w:rsidRDefault="008B50AC" w:rsidP="008B50AC">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5B1F1F" w14:textId="77777777" w:rsidR="008B50AC" w:rsidRPr="00950917" w:rsidRDefault="008B50AC" w:rsidP="008B50AC">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C5C77E" w14:textId="77777777" w:rsidR="008B50AC" w:rsidRPr="00950917" w:rsidRDefault="008B50AC" w:rsidP="008B50AC">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A8327CD" w14:textId="77777777" w:rsidR="008B50AC" w:rsidRPr="00950917" w:rsidRDefault="008B50AC" w:rsidP="008B50AC">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49AED92" w14:textId="77777777" w:rsidR="008B50AC" w:rsidRPr="00950917" w:rsidRDefault="008B50AC" w:rsidP="008B50AC">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1698A487" w14:textId="77777777" w:rsidR="008B50AC" w:rsidRPr="00950917" w:rsidRDefault="008B50AC" w:rsidP="008B50AC">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EC8224" w14:textId="77777777" w:rsidR="008B50AC" w:rsidRPr="00950917" w:rsidRDefault="008B50AC" w:rsidP="008B50AC">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8B50AC" w:rsidRPr="00950917" w14:paraId="19ECDD99" w14:textId="77777777" w:rsidTr="00BD1A9C">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6BE26EC" w14:textId="77777777" w:rsidR="008B50AC" w:rsidRPr="00950917"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E7FF0E" w14:textId="77777777" w:rsidR="008B50AC" w:rsidRPr="0095091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309553" w14:textId="77777777" w:rsidR="008B50AC" w:rsidRPr="00950917" w:rsidRDefault="008B50AC"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4DD77CF" w14:textId="77777777" w:rsidR="008B50AC" w:rsidRPr="00950917" w:rsidRDefault="008B50AC" w:rsidP="008B50AC">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F49EDD5" w14:textId="77777777" w:rsidR="008B50AC" w:rsidRPr="00950917" w:rsidRDefault="008B50AC" w:rsidP="008B50AC">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235CF9C" w14:textId="77777777" w:rsidR="008B50AC" w:rsidRPr="00950917" w:rsidRDefault="008B50AC" w:rsidP="008B50AC">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56A553D" w14:textId="77777777" w:rsidR="008B50AC" w:rsidRPr="00950917" w:rsidRDefault="008B50AC"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B54B629" w14:textId="77777777" w:rsidR="008B50AC" w:rsidRPr="00950917" w:rsidRDefault="008B50AC" w:rsidP="008B50AC">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5BDD3B27" w14:textId="77777777" w:rsidR="008B50AC" w:rsidRPr="00950917" w:rsidRDefault="008B50AC" w:rsidP="008B50AC">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333576" w14:textId="77777777" w:rsidR="008B50AC" w:rsidRPr="00950917" w:rsidRDefault="008B50AC" w:rsidP="008B50AC">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96D818" w14:textId="77777777" w:rsidR="008B50AC" w:rsidRPr="00950917" w:rsidRDefault="008B50AC" w:rsidP="008B50AC">
            <w:pPr>
              <w:rPr>
                <w:color w:val="000000"/>
                <w:sz w:val="20"/>
                <w:szCs w:val="20"/>
              </w:rPr>
            </w:pPr>
          </w:p>
        </w:tc>
      </w:tr>
      <w:tr w:rsidR="008B50AC" w:rsidRPr="00950917" w14:paraId="659F470C" w14:textId="77777777" w:rsidTr="00BD1A9C">
        <w:trPr>
          <w:gridAfter w:val="1"/>
          <w:wAfter w:w="135"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EFDF7FF" w14:textId="77777777" w:rsidR="008B50AC" w:rsidRPr="00950917"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1FBB11" w14:textId="77777777" w:rsidR="008B50AC" w:rsidRPr="0095091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C585551" w14:textId="77777777" w:rsidR="008B50AC" w:rsidRPr="00950917" w:rsidRDefault="008B50AC"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3CDCB9C" w14:textId="77777777" w:rsidR="008B50AC" w:rsidRPr="00950917" w:rsidRDefault="008B50AC"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908E894" w14:textId="77777777" w:rsidR="008B50AC" w:rsidRPr="00950917" w:rsidRDefault="008B50AC"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5CF457D" w14:textId="77777777" w:rsidR="008B50AC" w:rsidRPr="00950917" w:rsidRDefault="008B50AC"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BA9B071" w14:textId="77777777" w:rsidR="008B50AC" w:rsidRPr="00950917" w:rsidRDefault="008B50AC"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7E2A556" w14:textId="77777777" w:rsidR="008B50AC" w:rsidRPr="00950917" w:rsidRDefault="008B50AC"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CED9642" w14:textId="77777777" w:rsidR="008B50AC" w:rsidRPr="00950917" w:rsidRDefault="008B50AC" w:rsidP="008B50AC">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1AA166D" w14:textId="77777777" w:rsidR="008B50AC" w:rsidRPr="00950917" w:rsidRDefault="008B50AC" w:rsidP="008B50AC">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52B3321" w14:textId="77777777" w:rsidR="008B50AC" w:rsidRPr="00950917" w:rsidRDefault="008B50AC" w:rsidP="008B50AC">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5556987" w14:textId="77777777" w:rsidR="008B50AC" w:rsidRPr="00950917" w:rsidRDefault="008B50AC" w:rsidP="008B50AC">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8BE5980" w14:textId="77777777" w:rsidR="008B50AC" w:rsidRPr="0095091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97C6E45" w14:textId="77777777" w:rsidR="008B50AC" w:rsidRPr="00950917" w:rsidRDefault="008B50AC" w:rsidP="008B50AC">
            <w:pPr>
              <w:rPr>
                <w:color w:val="000000"/>
                <w:sz w:val="20"/>
                <w:szCs w:val="20"/>
              </w:rPr>
            </w:pPr>
          </w:p>
        </w:tc>
      </w:tr>
      <w:tr w:rsidR="008B50AC" w:rsidRPr="00950917" w14:paraId="16DC175D" w14:textId="77777777" w:rsidTr="00BD1A9C">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2A758C79" w14:textId="77777777" w:rsidR="008B50AC" w:rsidRPr="00950917" w:rsidRDefault="008B50AC" w:rsidP="008B50AC">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7A9AD41F" w14:textId="77777777" w:rsidR="008B50AC" w:rsidRPr="00950917" w:rsidRDefault="008B50AC" w:rsidP="008B50AC">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0C8A51F" w14:textId="77777777" w:rsidR="008B50AC" w:rsidRPr="00950917" w:rsidRDefault="008B50AC" w:rsidP="008B50AC">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C73537A" w14:textId="77777777" w:rsidR="008B50AC" w:rsidRPr="00950917" w:rsidRDefault="008B50AC" w:rsidP="008B50AC">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7F565884" w14:textId="77777777" w:rsidR="008B50AC" w:rsidRPr="00950917" w:rsidRDefault="008B50AC" w:rsidP="008B50AC">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2E8EC10E" w14:textId="77777777" w:rsidR="008B50AC" w:rsidRPr="00950917" w:rsidRDefault="008B50AC" w:rsidP="008B50AC">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35910EBA" w14:textId="77777777" w:rsidR="008B50AC" w:rsidRPr="00950917" w:rsidRDefault="008B50AC" w:rsidP="008B50AC">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18EECAD7" w14:textId="77777777" w:rsidR="008B50AC" w:rsidRPr="00950917" w:rsidRDefault="008B50AC" w:rsidP="008B50AC">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BE868B5" w14:textId="77777777" w:rsidR="008B50AC" w:rsidRPr="00950917" w:rsidRDefault="008B50AC" w:rsidP="008B50AC">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E05AFFC" w14:textId="77777777" w:rsidR="008B50AC" w:rsidRPr="00950917" w:rsidRDefault="008B50AC" w:rsidP="008B50AC">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7B3D3447" w14:textId="77777777" w:rsidR="008B50AC" w:rsidRPr="00950917" w:rsidRDefault="008B50AC" w:rsidP="008B50AC">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760B90E9" w14:textId="77777777" w:rsidR="008B50AC" w:rsidRPr="00950917" w:rsidRDefault="008B50AC" w:rsidP="008B50AC">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4C32412" w14:textId="77777777" w:rsidR="008B50AC" w:rsidRPr="00950917" w:rsidRDefault="008B50AC" w:rsidP="008B50AC">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D4B8FE5" w14:textId="77777777" w:rsidR="008B50AC" w:rsidRPr="00950917" w:rsidRDefault="008B50AC" w:rsidP="008B50AC">
            <w:pPr>
              <w:jc w:val="center"/>
              <w:rPr>
                <w:color w:val="000000"/>
                <w:sz w:val="20"/>
                <w:szCs w:val="20"/>
              </w:rPr>
            </w:pPr>
            <w:r w:rsidRPr="00950917">
              <w:rPr>
                <w:color w:val="000000"/>
                <w:sz w:val="20"/>
                <w:szCs w:val="20"/>
              </w:rPr>
              <w:t>%</w:t>
            </w:r>
          </w:p>
        </w:tc>
      </w:tr>
      <w:tr w:rsidR="008B50AC" w:rsidRPr="00950917" w14:paraId="5A45ED74" w14:textId="77777777" w:rsidTr="00BD1A9C">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14791617" w14:textId="77777777" w:rsidR="008B50AC" w:rsidRPr="007220BA" w:rsidRDefault="008B50AC" w:rsidP="008B50AC">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045138E4" w14:textId="77777777" w:rsidR="008B50AC" w:rsidRPr="007220BA" w:rsidRDefault="008B50AC" w:rsidP="008B50AC">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3B002FB6" w14:textId="54DA378A" w:rsidR="008B50AC" w:rsidRPr="007220BA" w:rsidRDefault="008B50AC" w:rsidP="008B50AC">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shd w:val="clear" w:color="auto" w:fill="auto"/>
            <w:vAlign w:val="bottom"/>
          </w:tcPr>
          <w:p w14:paraId="11332B64" w14:textId="77777777" w:rsidR="008B50AC" w:rsidRPr="007220BA" w:rsidRDefault="008B50AC" w:rsidP="008B50AC">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shd w:val="clear" w:color="auto" w:fill="auto"/>
            <w:vAlign w:val="bottom"/>
          </w:tcPr>
          <w:p w14:paraId="73145FBC" w14:textId="4D931097" w:rsidR="008B50AC" w:rsidRPr="007220BA" w:rsidRDefault="008B50AC" w:rsidP="008B50AC">
            <w:pPr>
              <w:jc w:val="center"/>
              <w:rPr>
                <w:sz w:val="20"/>
                <w:szCs w:val="20"/>
              </w:rPr>
            </w:pPr>
            <w:r>
              <w:rPr>
                <w:sz w:val="20"/>
                <w:szCs w:val="20"/>
              </w:rPr>
              <w:t>6,622</w:t>
            </w:r>
          </w:p>
        </w:tc>
        <w:tc>
          <w:tcPr>
            <w:tcW w:w="1006" w:type="dxa"/>
            <w:tcBorders>
              <w:top w:val="nil"/>
              <w:left w:val="nil"/>
              <w:bottom w:val="single" w:sz="4" w:space="0" w:color="auto"/>
              <w:right w:val="single" w:sz="4" w:space="0" w:color="auto"/>
            </w:tcBorders>
            <w:shd w:val="clear" w:color="auto" w:fill="auto"/>
            <w:vAlign w:val="bottom"/>
          </w:tcPr>
          <w:p w14:paraId="6FA9A947" w14:textId="77777777" w:rsidR="008B50AC" w:rsidRPr="007220BA" w:rsidRDefault="008B50AC" w:rsidP="008B50AC">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5ACFFDE8" w14:textId="18D1F2FB" w:rsidR="008B50AC" w:rsidRPr="007220BA" w:rsidRDefault="008B50AC" w:rsidP="008B50AC">
            <w:pPr>
              <w:jc w:val="center"/>
              <w:rPr>
                <w:color w:val="000000"/>
                <w:sz w:val="20"/>
                <w:szCs w:val="20"/>
              </w:rPr>
            </w:pPr>
            <w:r>
              <w:rPr>
                <w:color w:val="000000"/>
                <w:sz w:val="20"/>
                <w:szCs w:val="20"/>
              </w:rPr>
              <w:t>487,94</w:t>
            </w:r>
          </w:p>
        </w:tc>
        <w:tc>
          <w:tcPr>
            <w:tcW w:w="1134" w:type="dxa"/>
            <w:tcBorders>
              <w:top w:val="nil"/>
              <w:left w:val="nil"/>
              <w:bottom w:val="single" w:sz="4" w:space="0" w:color="auto"/>
              <w:right w:val="single" w:sz="4" w:space="0" w:color="auto"/>
            </w:tcBorders>
            <w:shd w:val="clear" w:color="auto" w:fill="auto"/>
            <w:vAlign w:val="bottom"/>
          </w:tcPr>
          <w:p w14:paraId="784C8385" w14:textId="153F7A3E" w:rsidR="008B50AC" w:rsidRPr="007220BA" w:rsidRDefault="008B50AC" w:rsidP="008B50AC">
            <w:pPr>
              <w:jc w:val="center"/>
              <w:rPr>
                <w:color w:val="000000"/>
                <w:sz w:val="20"/>
                <w:szCs w:val="20"/>
              </w:rPr>
            </w:pPr>
            <w:r>
              <w:rPr>
                <w:color w:val="000000"/>
                <w:sz w:val="20"/>
                <w:szCs w:val="20"/>
              </w:rPr>
              <w:t>2 471,95</w:t>
            </w:r>
          </w:p>
        </w:tc>
        <w:tc>
          <w:tcPr>
            <w:tcW w:w="1140" w:type="dxa"/>
            <w:tcBorders>
              <w:top w:val="nil"/>
              <w:left w:val="nil"/>
              <w:bottom w:val="single" w:sz="4" w:space="0" w:color="auto"/>
              <w:right w:val="single" w:sz="4" w:space="0" w:color="auto"/>
            </w:tcBorders>
            <w:shd w:val="clear" w:color="auto" w:fill="auto"/>
            <w:vAlign w:val="bottom"/>
          </w:tcPr>
          <w:p w14:paraId="2A5E8825" w14:textId="2E0F53D9" w:rsidR="008B50AC" w:rsidRPr="007220BA" w:rsidRDefault="008B50AC" w:rsidP="008B50AC">
            <w:pPr>
              <w:jc w:val="center"/>
              <w:rPr>
                <w:color w:val="000000"/>
                <w:sz w:val="20"/>
                <w:szCs w:val="20"/>
              </w:rPr>
            </w:pPr>
            <w:r>
              <w:rPr>
                <w:color w:val="000000"/>
                <w:sz w:val="20"/>
                <w:szCs w:val="20"/>
              </w:rPr>
              <w:t>172,12</w:t>
            </w:r>
          </w:p>
        </w:tc>
        <w:tc>
          <w:tcPr>
            <w:tcW w:w="1128" w:type="dxa"/>
            <w:tcBorders>
              <w:top w:val="nil"/>
              <w:left w:val="nil"/>
              <w:bottom w:val="single" w:sz="4" w:space="0" w:color="auto"/>
              <w:right w:val="single" w:sz="4" w:space="0" w:color="auto"/>
            </w:tcBorders>
            <w:shd w:val="clear" w:color="auto" w:fill="auto"/>
            <w:vAlign w:val="bottom"/>
          </w:tcPr>
          <w:p w14:paraId="0799AC9E" w14:textId="1D1073B1" w:rsidR="008B50AC" w:rsidRPr="007220BA" w:rsidRDefault="008B50AC" w:rsidP="008B50AC">
            <w:pPr>
              <w:jc w:val="center"/>
              <w:rPr>
                <w:color w:val="000000"/>
                <w:sz w:val="20"/>
                <w:szCs w:val="20"/>
              </w:rPr>
            </w:pPr>
            <w:r>
              <w:rPr>
                <w:color w:val="000000"/>
                <w:sz w:val="20"/>
                <w:szCs w:val="20"/>
              </w:rPr>
              <w:t>52,00</w:t>
            </w:r>
          </w:p>
        </w:tc>
        <w:tc>
          <w:tcPr>
            <w:tcW w:w="1149" w:type="dxa"/>
            <w:tcBorders>
              <w:top w:val="nil"/>
              <w:left w:val="nil"/>
              <w:bottom w:val="single" w:sz="4" w:space="0" w:color="auto"/>
              <w:right w:val="single" w:sz="4" w:space="0" w:color="auto"/>
            </w:tcBorders>
            <w:shd w:val="clear" w:color="auto" w:fill="auto"/>
            <w:vAlign w:val="bottom"/>
          </w:tcPr>
          <w:p w14:paraId="2D7FCD37" w14:textId="1B330832" w:rsidR="008B50AC" w:rsidRPr="007220BA" w:rsidRDefault="008B50AC" w:rsidP="008B50AC">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1AF08A14" w14:textId="0FCE372A" w:rsidR="008B50AC" w:rsidRPr="007220BA" w:rsidRDefault="008B50AC" w:rsidP="008B50AC">
            <w:pPr>
              <w:jc w:val="center"/>
              <w:rPr>
                <w:color w:val="000000"/>
                <w:sz w:val="20"/>
                <w:szCs w:val="20"/>
              </w:rPr>
            </w:pPr>
            <w:r>
              <w:rPr>
                <w:color w:val="000000"/>
                <w:sz w:val="20"/>
                <w:szCs w:val="20"/>
              </w:rPr>
              <w:t>412,00</w:t>
            </w:r>
          </w:p>
        </w:tc>
        <w:tc>
          <w:tcPr>
            <w:tcW w:w="709" w:type="dxa"/>
            <w:tcBorders>
              <w:top w:val="nil"/>
              <w:left w:val="nil"/>
              <w:bottom w:val="single" w:sz="4" w:space="0" w:color="auto"/>
              <w:right w:val="single" w:sz="4" w:space="0" w:color="auto"/>
            </w:tcBorders>
            <w:shd w:val="clear" w:color="auto" w:fill="auto"/>
            <w:vAlign w:val="bottom"/>
          </w:tcPr>
          <w:p w14:paraId="18EDE59A" w14:textId="77777777" w:rsidR="008B50AC" w:rsidRPr="007220BA" w:rsidRDefault="008B50AC"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798E1198" w14:textId="77777777" w:rsidR="008B50AC" w:rsidRPr="007220BA" w:rsidRDefault="008B50AC" w:rsidP="008B50AC">
            <w:pPr>
              <w:jc w:val="center"/>
              <w:rPr>
                <w:color w:val="000000"/>
                <w:sz w:val="20"/>
                <w:szCs w:val="20"/>
              </w:rPr>
            </w:pPr>
            <w:r>
              <w:rPr>
                <w:color w:val="000000"/>
                <w:sz w:val="20"/>
                <w:szCs w:val="20"/>
              </w:rPr>
              <w:t>-</w:t>
            </w:r>
          </w:p>
        </w:tc>
      </w:tr>
      <w:tr w:rsidR="008B50AC" w:rsidRPr="00950917" w14:paraId="12EF6E30"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B35115" w14:textId="77777777" w:rsidR="008B50AC" w:rsidRPr="007220BA" w:rsidRDefault="008B50AC" w:rsidP="008B50AC">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453A7995" w14:textId="77777777" w:rsidR="008B50AC" w:rsidRPr="007220BA" w:rsidRDefault="008B50AC" w:rsidP="008B50AC">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F5712A2" w14:textId="4117698E" w:rsidR="008B50AC" w:rsidRPr="007220BA" w:rsidRDefault="008B50AC" w:rsidP="008B50AC">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shd w:val="clear" w:color="auto" w:fill="auto"/>
            <w:noWrap/>
            <w:vAlign w:val="bottom"/>
          </w:tcPr>
          <w:p w14:paraId="7A72B1F5" w14:textId="77777777" w:rsidR="008B50AC" w:rsidRPr="007220BA" w:rsidRDefault="008B50AC" w:rsidP="008B50AC">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shd w:val="clear" w:color="auto" w:fill="auto"/>
            <w:noWrap/>
            <w:vAlign w:val="bottom"/>
          </w:tcPr>
          <w:p w14:paraId="1D21ED6E" w14:textId="1DF05689" w:rsidR="008B50AC" w:rsidRPr="007220BA" w:rsidRDefault="008B50AC" w:rsidP="008B50AC">
            <w:pPr>
              <w:jc w:val="center"/>
              <w:rPr>
                <w:color w:val="000000"/>
                <w:sz w:val="20"/>
                <w:szCs w:val="20"/>
              </w:rPr>
            </w:pPr>
            <w:r>
              <w:rPr>
                <w:color w:val="000000"/>
                <w:sz w:val="20"/>
                <w:szCs w:val="20"/>
              </w:rPr>
              <w:t>6,913</w:t>
            </w:r>
          </w:p>
        </w:tc>
        <w:tc>
          <w:tcPr>
            <w:tcW w:w="1006" w:type="dxa"/>
            <w:tcBorders>
              <w:top w:val="nil"/>
              <w:left w:val="nil"/>
              <w:bottom w:val="single" w:sz="4" w:space="0" w:color="auto"/>
              <w:right w:val="single" w:sz="4" w:space="0" w:color="auto"/>
            </w:tcBorders>
            <w:shd w:val="clear" w:color="auto" w:fill="auto"/>
            <w:noWrap/>
            <w:vAlign w:val="bottom"/>
          </w:tcPr>
          <w:p w14:paraId="399E5E51" w14:textId="77777777" w:rsidR="008B50AC" w:rsidRPr="007220BA" w:rsidRDefault="008B50AC" w:rsidP="008B50AC">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B951C9A" w14:textId="49633497" w:rsidR="008B50AC" w:rsidRPr="007220BA" w:rsidRDefault="008B50AC" w:rsidP="008B50AC">
            <w:pPr>
              <w:jc w:val="center"/>
              <w:rPr>
                <w:color w:val="000000"/>
                <w:sz w:val="20"/>
                <w:szCs w:val="20"/>
              </w:rPr>
            </w:pPr>
            <w:r>
              <w:rPr>
                <w:color w:val="000000"/>
                <w:sz w:val="20"/>
                <w:szCs w:val="20"/>
              </w:rPr>
              <w:t>511,85</w:t>
            </w:r>
          </w:p>
        </w:tc>
        <w:tc>
          <w:tcPr>
            <w:tcW w:w="1134" w:type="dxa"/>
            <w:tcBorders>
              <w:top w:val="nil"/>
              <w:left w:val="nil"/>
              <w:bottom w:val="single" w:sz="4" w:space="0" w:color="auto"/>
              <w:right w:val="single" w:sz="4" w:space="0" w:color="auto"/>
            </w:tcBorders>
            <w:shd w:val="clear" w:color="auto" w:fill="auto"/>
            <w:noWrap/>
            <w:vAlign w:val="bottom"/>
          </w:tcPr>
          <w:p w14:paraId="7276E4E2" w14:textId="77777777" w:rsidR="008B50AC" w:rsidRPr="007220BA" w:rsidRDefault="008B50AC" w:rsidP="008B50AC">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637A0FF" w14:textId="34ECE918" w:rsidR="008B50AC" w:rsidRPr="007220BA" w:rsidRDefault="008B50AC" w:rsidP="008B50AC">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shd w:val="clear" w:color="auto" w:fill="auto"/>
            <w:noWrap/>
            <w:vAlign w:val="bottom"/>
          </w:tcPr>
          <w:p w14:paraId="2F2829E2" w14:textId="7FB70772" w:rsidR="008B50AC" w:rsidRPr="007220BA" w:rsidRDefault="008B50AC" w:rsidP="008B50AC">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shd w:val="clear" w:color="auto" w:fill="auto"/>
            <w:noWrap/>
            <w:vAlign w:val="bottom"/>
          </w:tcPr>
          <w:p w14:paraId="32DB9560" w14:textId="2BA5966D" w:rsidR="008B50AC" w:rsidRPr="007220BA" w:rsidRDefault="008B50AC" w:rsidP="008B50AC">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CFE4849" w14:textId="0A88B0BD" w:rsidR="008B50AC" w:rsidRPr="007220BA" w:rsidRDefault="008B50AC" w:rsidP="008B50AC">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shd w:val="clear" w:color="auto" w:fill="auto"/>
            <w:noWrap/>
            <w:vAlign w:val="bottom"/>
          </w:tcPr>
          <w:p w14:paraId="3227EC24" w14:textId="77777777" w:rsidR="008B50AC" w:rsidRPr="007220BA" w:rsidRDefault="008B50AC"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09AEFD4" w14:textId="77777777" w:rsidR="008B50AC" w:rsidRPr="007220BA" w:rsidRDefault="008B50AC" w:rsidP="008B50AC">
            <w:pPr>
              <w:jc w:val="center"/>
              <w:rPr>
                <w:color w:val="000000"/>
                <w:sz w:val="20"/>
                <w:szCs w:val="20"/>
              </w:rPr>
            </w:pPr>
            <w:r>
              <w:rPr>
                <w:color w:val="000000"/>
                <w:sz w:val="20"/>
                <w:szCs w:val="20"/>
              </w:rPr>
              <w:t>104,9</w:t>
            </w:r>
          </w:p>
        </w:tc>
      </w:tr>
      <w:tr w:rsidR="008B50AC" w:rsidRPr="00950917" w14:paraId="47E05B5F"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62D692" w14:textId="77777777" w:rsidR="008B50AC" w:rsidRPr="007220BA" w:rsidRDefault="008B50AC" w:rsidP="008B50AC">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8CE5C2F" w14:textId="77777777" w:rsidR="008B50AC" w:rsidRPr="007220BA" w:rsidRDefault="008B50AC" w:rsidP="008B50AC">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3FB332F1" w14:textId="3A39471A" w:rsidR="008B50AC" w:rsidRPr="007220BA" w:rsidRDefault="008B50AC" w:rsidP="008B50AC">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shd w:val="clear" w:color="auto" w:fill="auto"/>
            <w:noWrap/>
            <w:vAlign w:val="bottom"/>
          </w:tcPr>
          <w:p w14:paraId="58B62669" w14:textId="77777777" w:rsidR="008B50AC" w:rsidRPr="007220BA" w:rsidRDefault="008B50AC" w:rsidP="008B50AC">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shd w:val="clear" w:color="auto" w:fill="auto"/>
            <w:noWrap/>
            <w:vAlign w:val="bottom"/>
          </w:tcPr>
          <w:p w14:paraId="5EEC6255" w14:textId="28348BE7" w:rsidR="008B50AC" w:rsidRPr="007220BA" w:rsidRDefault="008B50AC" w:rsidP="008B50AC">
            <w:pPr>
              <w:jc w:val="center"/>
              <w:rPr>
                <w:color w:val="000000"/>
                <w:sz w:val="20"/>
                <w:szCs w:val="20"/>
              </w:rPr>
            </w:pPr>
            <w:r>
              <w:rPr>
                <w:color w:val="000000"/>
                <w:sz w:val="20"/>
                <w:szCs w:val="20"/>
              </w:rPr>
              <w:t>7,231</w:t>
            </w:r>
          </w:p>
        </w:tc>
        <w:tc>
          <w:tcPr>
            <w:tcW w:w="1006" w:type="dxa"/>
            <w:tcBorders>
              <w:top w:val="nil"/>
              <w:left w:val="nil"/>
              <w:bottom w:val="single" w:sz="4" w:space="0" w:color="auto"/>
              <w:right w:val="single" w:sz="4" w:space="0" w:color="auto"/>
            </w:tcBorders>
            <w:shd w:val="clear" w:color="auto" w:fill="auto"/>
            <w:noWrap/>
            <w:vAlign w:val="bottom"/>
          </w:tcPr>
          <w:p w14:paraId="2D854F11" w14:textId="77777777" w:rsidR="008B50AC" w:rsidRPr="007220BA" w:rsidRDefault="008B50AC" w:rsidP="008B50AC">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6E370023" w14:textId="7DE5618A" w:rsidR="008B50AC" w:rsidRPr="007220BA" w:rsidRDefault="008B50AC" w:rsidP="008B50AC">
            <w:pPr>
              <w:jc w:val="center"/>
              <w:rPr>
                <w:color w:val="000000"/>
                <w:sz w:val="20"/>
                <w:szCs w:val="20"/>
              </w:rPr>
            </w:pPr>
            <w:r>
              <w:rPr>
                <w:color w:val="000000"/>
                <w:sz w:val="20"/>
                <w:szCs w:val="20"/>
              </w:rPr>
              <w:t>532,32</w:t>
            </w:r>
          </w:p>
        </w:tc>
        <w:tc>
          <w:tcPr>
            <w:tcW w:w="1134" w:type="dxa"/>
            <w:tcBorders>
              <w:top w:val="nil"/>
              <w:left w:val="nil"/>
              <w:bottom w:val="single" w:sz="4" w:space="0" w:color="auto"/>
              <w:right w:val="single" w:sz="4" w:space="0" w:color="auto"/>
            </w:tcBorders>
            <w:shd w:val="clear" w:color="auto" w:fill="auto"/>
            <w:noWrap/>
            <w:vAlign w:val="bottom"/>
          </w:tcPr>
          <w:p w14:paraId="4F0D2B10" w14:textId="77777777" w:rsidR="008B50AC" w:rsidRPr="007220BA" w:rsidRDefault="008B50AC" w:rsidP="008B50AC">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739D177" w14:textId="38F0EDAB" w:rsidR="008B50AC" w:rsidRPr="007220BA" w:rsidRDefault="008B50AC" w:rsidP="008B50AC">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shd w:val="clear" w:color="auto" w:fill="auto"/>
            <w:noWrap/>
            <w:vAlign w:val="bottom"/>
          </w:tcPr>
          <w:p w14:paraId="1025951B" w14:textId="0DDA9D01" w:rsidR="008B50AC" w:rsidRPr="007220BA" w:rsidRDefault="008B50AC" w:rsidP="008B50AC">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shd w:val="clear" w:color="auto" w:fill="auto"/>
            <w:noWrap/>
            <w:vAlign w:val="bottom"/>
          </w:tcPr>
          <w:p w14:paraId="0CD5DC3E" w14:textId="16C5E7B6" w:rsidR="008B50AC" w:rsidRPr="007220BA" w:rsidRDefault="008B50AC" w:rsidP="008B50AC">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36EE92E" w14:textId="4156FB5F" w:rsidR="008B50AC" w:rsidRPr="007220BA" w:rsidRDefault="008B50AC" w:rsidP="008B50AC">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shd w:val="clear" w:color="auto" w:fill="auto"/>
            <w:noWrap/>
            <w:vAlign w:val="bottom"/>
          </w:tcPr>
          <w:p w14:paraId="50F43518" w14:textId="77777777" w:rsidR="008B50AC" w:rsidRPr="007220BA" w:rsidRDefault="008B50AC"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A5BA14" w14:textId="77777777" w:rsidR="008B50AC" w:rsidRPr="007220BA" w:rsidRDefault="008B50AC" w:rsidP="008B50AC">
            <w:pPr>
              <w:jc w:val="center"/>
              <w:rPr>
                <w:color w:val="000000"/>
                <w:sz w:val="20"/>
                <w:szCs w:val="20"/>
              </w:rPr>
            </w:pPr>
            <w:r>
              <w:rPr>
                <w:color w:val="000000"/>
                <w:sz w:val="20"/>
                <w:szCs w:val="20"/>
              </w:rPr>
              <w:t>104,0</w:t>
            </w:r>
          </w:p>
        </w:tc>
      </w:tr>
      <w:tr w:rsidR="008B50AC" w:rsidRPr="00950917" w14:paraId="50544D0E"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1E17A5" w14:textId="77777777" w:rsidR="008B50AC" w:rsidRPr="007220BA" w:rsidRDefault="008B50AC" w:rsidP="008B50AC">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E7DB708" w14:textId="77777777" w:rsidR="008B50AC" w:rsidRPr="007220BA" w:rsidRDefault="008B50AC" w:rsidP="008B50AC">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7E3A08B" w14:textId="4269741B" w:rsidR="008B50AC" w:rsidRPr="007220BA" w:rsidRDefault="008B50AC" w:rsidP="008B50AC">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shd w:val="clear" w:color="auto" w:fill="auto"/>
            <w:noWrap/>
            <w:vAlign w:val="bottom"/>
          </w:tcPr>
          <w:p w14:paraId="2292F167" w14:textId="77777777" w:rsidR="008B50AC" w:rsidRPr="007220BA" w:rsidRDefault="008B50AC" w:rsidP="008B50AC">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shd w:val="clear" w:color="auto" w:fill="auto"/>
            <w:noWrap/>
            <w:vAlign w:val="bottom"/>
          </w:tcPr>
          <w:p w14:paraId="7A43CE63" w14:textId="02E7F75C" w:rsidR="008B50AC" w:rsidRPr="007220BA" w:rsidRDefault="008B50AC" w:rsidP="008B50AC">
            <w:pPr>
              <w:jc w:val="center"/>
              <w:rPr>
                <w:color w:val="000000"/>
                <w:sz w:val="20"/>
                <w:szCs w:val="20"/>
              </w:rPr>
            </w:pPr>
            <w:r>
              <w:rPr>
                <w:color w:val="000000"/>
                <w:sz w:val="20"/>
                <w:szCs w:val="20"/>
              </w:rPr>
              <w:t>7,564</w:t>
            </w:r>
          </w:p>
        </w:tc>
        <w:tc>
          <w:tcPr>
            <w:tcW w:w="1006" w:type="dxa"/>
            <w:tcBorders>
              <w:top w:val="nil"/>
              <w:left w:val="nil"/>
              <w:bottom w:val="single" w:sz="4" w:space="0" w:color="auto"/>
              <w:right w:val="single" w:sz="4" w:space="0" w:color="auto"/>
            </w:tcBorders>
            <w:shd w:val="clear" w:color="auto" w:fill="auto"/>
            <w:noWrap/>
            <w:vAlign w:val="bottom"/>
          </w:tcPr>
          <w:p w14:paraId="1651A13B" w14:textId="77777777" w:rsidR="008B50AC" w:rsidRPr="007220BA" w:rsidRDefault="008B50AC" w:rsidP="008B50AC">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4A31240" w14:textId="63DBDF6B" w:rsidR="008B50AC" w:rsidRPr="007220BA" w:rsidRDefault="008B50AC" w:rsidP="008B50AC">
            <w:pPr>
              <w:jc w:val="center"/>
              <w:rPr>
                <w:color w:val="000000"/>
                <w:sz w:val="20"/>
                <w:szCs w:val="20"/>
              </w:rPr>
            </w:pPr>
            <w:r>
              <w:rPr>
                <w:color w:val="000000"/>
                <w:sz w:val="20"/>
                <w:szCs w:val="20"/>
              </w:rPr>
              <w:t>553,61</w:t>
            </w:r>
          </w:p>
        </w:tc>
        <w:tc>
          <w:tcPr>
            <w:tcW w:w="1134" w:type="dxa"/>
            <w:tcBorders>
              <w:top w:val="nil"/>
              <w:left w:val="nil"/>
              <w:bottom w:val="single" w:sz="4" w:space="0" w:color="auto"/>
              <w:right w:val="single" w:sz="4" w:space="0" w:color="auto"/>
            </w:tcBorders>
            <w:shd w:val="clear" w:color="auto" w:fill="auto"/>
            <w:noWrap/>
            <w:vAlign w:val="bottom"/>
          </w:tcPr>
          <w:p w14:paraId="0EFFF579" w14:textId="77777777" w:rsidR="008B50AC" w:rsidRPr="007220BA" w:rsidRDefault="008B50AC" w:rsidP="008B50AC">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C78DCBB" w14:textId="40F64593" w:rsidR="008B50AC" w:rsidRPr="007220BA" w:rsidRDefault="008B50AC" w:rsidP="008B50AC">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shd w:val="clear" w:color="auto" w:fill="auto"/>
            <w:noWrap/>
            <w:vAlign w:val="bottom"/>
          </w:tcPr>
          <w:p w14:paraId="13B8A723" w14:textId="42D7FEFB" w:rsidR="008B50AC" w:rsidRPr="007220BA" w:rsidRDefault="008B50AC" w:rsidP="008B50AC">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shd w:val="clear" w:color="auto" w:fill="auto"/>
            <w:noWrap/>
            <w:vAlign w:val="bottom"/>
          </w:tcPr>
          <w:p w14:paraId="2DF09BD8" w14:textId="735DB035" w:rsidR="008B50AC" w:rsidRPr="007220BA" w:rsidRDefault="008B50AC" w:rsidP="008B50AC">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29774CE" w14:textId="6C3DD6F7" w:rsidR="008B50AC" w:rsidRPr="007220BA" w:rsidRDefault="008B50AC" w:rsidP="008B50AC">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shd w:val="clear" w:color="auto" w:fill="auto"/>
            <w:noWrap/>
            <w:vAlign w:val="bottom"/>
          </w:tcPr>
          <w:p w14:paraId="0768B351" w14:textId="77777777" w:rsidR="008B50AC" w:rsidRPr="007220BA" w:rsidRDefault="008B50AC"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B3F1E9" w14:textId="77777777" w:rsidR="008B50AC" w:rsidRPr="007220BA" w:rsidRDefault="008B50AC" w:rsidP="008B50AC">
            <w:pPr>
              <w:jc w:val="center"/>
              <w:rPr>
                <w:color w:val="000000"/>
                <w:sz w:val="20"/>
                <w:szCs w:val="20"/>
              </w:rPr>
            </w:pPr>
            <w:r>
              <w:rPr>
                <w:color w:val="000000"/>
                <w:sz w:val="20"/>
                <w:szCs w:val="20"/>
              </w:rPr>
              <w:t>104,0</w:t>
            </w:r>
          </w:p>
        </w:tc>
      </w:tr>
      <w:tr w:rsidR="008B50AC" w:rsidRPr="00950917" w14:paraId="6B038143"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1CDF56" w14:textId="77777777" w:rsidR="008B50AC" w:rsidRPr="007220BA" w:rsidRDefault="008B50AC" w:rsidP="008B50AC">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7B0CA7F" w14:textId="77777777" w:rsidR="008B50AC" w:rsidRPr="007220BA" w:rsidRDefault="008B50AC" w:rsidP="008B50AC">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04554554" w14:textId="62980A78" w:rsidR="008B50AC" w:rsidRPr="007220BA" w:rsidRDefault="008B50AC" w:rsidP="008B50AC">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shd w:val="clear" w:color="auto" w:fill="auto"/>
            <w:noWrap/>
            <w:vAlign w:val="bottom"/>
          </w:tcPr>
          <w:p w14:paraId="56515D2A" w14:textId="77777777" w:rsidR="008B50AC" w:rsidRPr="007220BA" w:rsidRDefault="008B50AC" w:rsidP="008B50AC">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shd w:val="clear" w:color="auto" w:fill="auto"/>
            <w:noWrap/>
            <w:vAlign w:val="bottom"/>
          </w:tcPr>
          <w:p w14:paraId="0A6FF033" w14:textId="1809411E" w:rsidR="008B50AC" w:rsidRPr="007220BA" w:rsidRDefault="008B50AC" w:rsidP="008B50AC">
            <w:pPr>
              <w:jc w:val="center"/>
              <w:rPr>
                <w:color w:val="000000"/>
                <w:sz w:val="20"/>
                <w:szCs w:val="20"/>
              </w:rPr>
            </w:pPr>
            <w:r>
              <w:rPr>
                <w:color w:val="000000"/>
                <w:sz w:val="20"/>
                <w:szCs w:val="20"/>
              </w:rPr>
              <w:t>7,912</w:t>
            </w:r>
          </w:p>
        </w:tc>
        <w:tc>
          <w:tcPr>
            <w:tcW w:w="1006" w:type="dxa"/>
            <w:tcBorders>
              <w:top w:val="nil"/>
              <w:left w:val="nil"/>
              <w:bottom w:val="single" w:sz="4" w:space="0" w:color="auto"/>
              <w:right w:val="single" w:sz="4" w:space="0" w:color="auto"/>
            </w:tcBorders>
            <w:shd w:val="clear" w:color="auto" w:fill="auto"/>
            <w:noWrap/>
            <w:vAlign w:val="bottom"/>
          </w:tcPr>
          <w:p w14:paraId="035E8323" w14:textId="77777777" w:rsidR="008B50AC" w:rsidRPr="007220BA" w:rsidRDefault="008B50AC" w:rsidP="008B50AC">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BD98871" w14:textId="0517087B" w:rsidR="008B50AC" w:rsidRPr="007220BA" w:rsidRDefault="008B50AC" w:rsidP="008B50AC">
            <w:pPr>
              <w:jc w:val="center"/>
              <w:rPr>
                <w:color w:val="000000"/>
                <w:sz w:val="20"/>
                <w:szCs w:val="20"/>
              </w:rPr>
            </w:pPr>
            <w:r>
              <w:rPr>
                <w:color w:val="000000"/>
                <w:sz w:val="20"/>
                <w:szCs w:val="20"/>
              </w:rPr>
              <w:t>575,76</w:t>
            </w:r>
          </w:p>
        </w:tc>
        <w:tc>
          <w:tcPr>
            <w:tcW w:w="1134" w:type="dxa"/>
            <w:tcBorders>
              <w:top w:val="nil"/>
              <w:left w:val="nil"/>
              <w:bottom w:val="single" w:sz="4" w:space="0" w:color="auto"/>
              <w:right w:val="single" w:sz="4" w:space="0" w:color="auto"/>
            </w:tcBorders>
            <w:shd w:val="clear" w:color="auto" w:fill="auto"/>
            <w:noWrap/>
            <w:vAlign w:val="bottom"/>
          </w:tcPr>
          <w:p w14:paraId="43542FC4" w14:textId="77777777" w:rsidR="008B50AC" w:rsidRPr="007220BA" w:rsidRDefault="008B50AC" w:rsidP="008B50AC">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FB94E71" w14:textId="1B6CA95C" w:rsidR="008B50AC" w:rsidRPr="007220BA" w:rsidRDefault="008B50AC" w:rsidP="008B50AC">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shd w:val="clear" w:color="auto" w:fill="auto"/>
            <w:noWrap/>
            <w:vAlign w:val="bottom"/>
          </w:tcPr>
          <w:p w14:paraId="53030F87" w14:textId="32A9E9FE" w:rsidR="008B50AC" w:rsidRPr="007220BA" w:rsidRDefault="008B50AC" w:rsidP="008B50AC">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shd w:val="clear" w:color="auto" w:fill="auto"/>
            <w:noWrap/>
            <w:vAlign w:val="bottom"/>
          </w:tcPr>
          <w:p w14:paraId="37779D03" w14:textId="3B827843" w:rsidR="008B50AC" w:rsidRPr="007220BA" w:rsidRDefault="008B50AC" w:rsidP="008B50AC">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2CF564F" w14:textId="174C64A7" w:rsidR="008B50AC" w:rsidRPr="007220BA" w:rsidRDefault="008B50AC" w:rsidP="008B50AC">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shd w:val="clear" w:color="auto" w:fill="auto"/>
            <w:noWrap/>
            <w:vAlign w:val="bottom"/>
          </w:tcPr>
          <w:p w14:paraId="672EBC7C" w14:textId="77777777" w:rsidR="008B50AC" w:rsidRPr="007220BA" w:rsidRDefault="008B50AC"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701CC33" w14:textId="77777777" w:rsidR="008B50AC" w:rsidRPr="007220BA" w:rsidRDefault="008B50AC" w:rsidP="008B50AC">
            <w:pPr>
              <w:jc w:val="center"/>
              <w:rPr>
                <w:color w:val="000000"/>
                <w:sz w:val="20"/>
                <w:szCs w:val="20"/>
              </w:rPr>
            </w:pPr>
            <w:r>
              <w:rPr>
                <w:color w:val="000000"/>
                <w:sz w:val="20"/>
                <w:szCs w:val="20"/>
              </w:rPr>
              <w:t>104,0</w:t>
            </w:r>
          </w:p>
        </w:tc>
      </w:tr>
      <w:tr w:rsidR="008B50AC" w:rsidRPr="00950917" w14:paraId="3FA44997" w14:textId="77777777" w:rsidTr="00BD1A9C">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82E526" w14:textId="77777777" w:rsidR="008B50AC" w:rsidRPr="007220BA" w:rsidRDefault="008B50AC" w:rsidP="008B50AC">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389D9562" w14:textId="77777777" w:rsidR="008B50AC" w:rsidRPr="007220BA" w:rsidRDefault="008B50AC" w:rsidP="008B50AC">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0789B62" w14:textId="7DD6958D" w:rsidR="008B50AC" w:rsidRPr="007220BA" w:rsidRDefault="008B50AC" w:rsidP="008B50AC">
            <w:pPr>
              <w:jc w:val="center"/>
              <w:rPr>
                <w:color w:val="000000"/>
                <w:sz w:val="20"/>
                <w:szCs w:val="20"/>
              </w:rPr>
            </w:pPr>
            <w:r>
              <w:rPr>
                <w:color w:val="000000"/>
                <w:sz w:val="20"/>
                <w:szCs w:val="20"/>
              </w:rPr>
              <w:t>831,18</w:t>
            </w:r>
          </w:p>
        </w:tc>
        <w:tc>
          <w:tcPr>
            <w:tcW w:w="1047" w:type="dxa"/>
            <w:tcBorders>
              <w:top w:val="nil"/>
              <w:left w:val="nil"/>
              <w:bottom w:val="single" w:sz="4" w:space="0" w:color="auto"/>
              <w:right w:val="single" w:sz="4" w:space="0" w:color="auto"/>
            </w:tcBorders>
            <w:shd w:val="clear" w:color="auto" w:fill="auto"/>
            <w:noWrap/>
            <w:vAlign w:val="bottom"/>
          </w:tcPr>
          <w:p w14:paraId="7DEDC82D" w14:textId="77777777" w:rsidR="008B50AC" w:rsidRPr="007220BA" w:rsidRDefault="008B50AC" w:rsidP="008B50AC">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shd w:val="clear" w:color="auto" w:fill="auto"/>
            <w:noWrap/>
            <w:vAlign w:val="bottom"/>
          </w:tcPr>
          <w:p w14:paraId="262574CA" w14:textId="3613D453" w:rsidR="008B50AC" w:rsidRPr="007220BA" w:rsidRDefault="008B50AC" w:rsidP="008B50AC">
            <w:pPr>
              <w:jc w:val="center"/>
              <w:rPr>
                <w:color w:val="000000"/>
                <w:sz w:val="20"/>
                <w:szCs w:val="20"/>
              </w:rPr>
            </w:pPr>
            <w:r>
              <w:rPr>
                <w:color w:val="000000"/>
                <w:sz w:val="20"/>
                <w:szCs w:val="20"/>
              </w:rPr>
              <w:t>8,276</w:t>
            </w:r>
          </w:p>
        </w:tc>
        <w:tc>
          <w:tcPr>
            <w:tcW w:w="1006" w:type="dxa"/>
            <w:tcBorders>
              <w:top w:val="nil"/>
              <w:left w:val="nil"/>
              <w:bottom w:val="single" w:sz="4" w:space="0" w:color="auto"/>
              <w:right w:val="single" w:sz="4" w:space="0" w:color="auto"/>
            </w:tcBorders>
            <w:shd w:val="clear" w:color="auto" w:fill="auto"/>
            <w:noWrap/>
            <w:vAlign w:val="bottom"/>
          </w:tcPr>
          <w:p w14:paraId="05FE2867" w14:textId="77777777" w:rsidR="008B50AC" w:rsidRPr="007220BA" w:rsidRDefault="008B50AC" w:rsidP="008B50AC">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260A1AE" w14:textId="5FAD0CC8" w:rsidR="008B50AC" w:rsidRPr="007220BA" w:rsidRDefault="008B50AC" w:rsidP="008B50AC">
            <w:pPr>
              <w:jc w:val="center"/>
              <w:rPr>
                <w:color w:val="000000"/>
                <w:sz w:val="20"/>
                <w:szCs w:val="20"/>
              </w:rPr>
            </w:pPr>
            <w:r>
              <w:rPr>
                <w:color w:val="000000"/>
                <w:sz w:val="20"/>
                <w:szCs w:val="20"/>
              </w:rPr>
              <w:t>598,79</w:t>
            </w:r>
          </w:p>
        </w:tc>
        <w:tc>
          <w:tcPr>
            <w:tcW w:w="1134" w:type="dxa"/>
            <w:tcBorders>
              <w:top w:val="nil"/>
              <w:left w:val="nil"/>
              <w:bottom w:val="single" w:sz="4" w:space="0" w:color="auto"/>
              <w:right w:val="single" w:sz="4" w:space="0" w:color="auto"/>
            </w:tcBorders>
            <w:shd w:val="clear" w:color="auto" w:fill="auto"/>
            <w:noWrap/>
            <w:vAlign w:val="bottom"/>
          </w:tcPr>
          <w:p w14:paraId="502754C5" w14:textId="77777777" w:rsidR="008B50AC" w:rsidRPr="007220BA" w:rsidRDefault="008B50AC" w:rsidP="008B50AC">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FEBEB21" w14:textId="68BE2AFD" w:rsidR="008B50AC" w:rsidRPr="007220BA" w:rsidRDefault="008B50AC" w:rsidP="008B50AC">
            <w:pPr>
              <w:jc w:val="center"/>
              <w:rPr>
                <w:sz w:val="20"/>
                <w:szCs w:val="20"/>
              </w:rPr>
            </w:pPr>
            <w:r>
              <w:rPr>
                <w:color w:val="000000"/>
                <w:sz w:val="20"/>
                <w:szCs w:val="20"/>
              </w:rPr>
              <w:t>172,12</w:t>
            </w:r>
          </w:p>
        </w:tc>
        <w:tc>
          <w:tcPr>
            <w:tcW w:w="1128" w:type="dxa"/>
            <w:tcBorders>
              <w:top w:val="nil"/>
              <w:left w:val="nil"/>
              <w:bottom w:val="single" w:sz="4" w:space="0" w:color="auto"/>
              <w:right w:val="single" w:sz="4" w:space="0" w:color="auto"/>
            </w:tcBorders>
            <w:shd w:val="clear" w:color="auto" w:fill="auto"/>
            <w:noWrap/>
            <w:vAlign w:val="bottom"/>
          </w:tcPr>
          <w:p w14:paraId="68A80822" w14:textId="62842152" w:rsidR="008B50AC" w:rsidRPr="007220BA" w:rsidRDefault="008B50AC" w:rsidP="008B50AC">
            <w:pPr>
              <w:jc w:val="center"/>
              <w:rPr>
                <w:sz w:val="20"/>
                <w:szCs w:val="20"/>
              </w:rPr>
            </w:pPr>
            <w:r>
              <w:rPr>
                <w:color w:val="000000"/>
                <w:sz w:val="20"/>
                <w:szCs w:val="20"/>
              </w:rPr>
              <w:t>52,00</w:t>
            </w:r>
          </w:p>
        </w:tc>
        <w:tc>
          <w:tcPr>
            <w:tcW w:w="1149" w:type="dxa"/>
            <w:tcBorders>
              <w:top w:val="nil"/>
              <w:left w:val="nil"/>
              <w:bottom w:val="single" w:sz="4" w:space="0" w:color="auto"/>
              <w:right w:val="single" w:sz="4" w:space="0" w:color="auto"/>
            </w:tcBorders>
            <w:shd w:val="clear" w:color="auto" w:fill="auto"/>
            <w:noWrap/>
            <w:vAlign w:val="bottom"/>
          </w:tcPr>
          <w:p w14:paraId="114CF492" w14:textId="01FF38D6" w:rsidR="008B50AC" w:rsidRPr="007220BA" w:rsidRDefault="008B50AC" w:rsidP="008B50AC">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504F2DF3" w14:textId="37340864" w:rsidR="008B50AC" w:rsidRPr="007220BA" w:rsidRDefault="008B50AC" w:rsidP="008B50AC">
            <w:pPr>
              <w:jc w:val="center"/>
              <w:rPr>
                <w:sz w:val="20"/>
                <w:szCs w:val="20"/>
              </w:rPr>
            </w:pPr>
            <w:r>
              <w:rPr>
                <w:color w:val="000000"/>
                <w:sz w:val="20"/>
                <w:szCs w:val="20"/>
              </w:rPr>
              <w:t>412,00</w:t>
            </w:r>
          </w:p>
        </w:tc>
        <w:tc>
          <w:tcPr>
            <w:tcW w:w="709" w:type="dxa"/>
            <w:tcBorders>
              <w:top w:val="nil"/>
              <w:left w:val="nil"/>
              <w:bottom w:val="single" w:sz="4" w:space="0" w:color="auto"/>
              <w:right w:val="single" w:sz="4" w:space="0" w:color="auto"/>
            </w:tcBorders>
            <w:shd w:val="clear" w:color="auto" w:fill="auto"/>
            <w:noWrap/>
            <w:vAlign w:val="bottom"/>
          </w:tcPr>
          <w:p w14:paraId="08A2A3DD" w14:textId="77777777" w:rsidR="008B50AC" w:rsidRPr="007220BA" w:rsidRDefault="008B50AC" w:rsidP="008B50A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2750DEE" w14:textId="77777777" w:rsidR="008B50AC" w:rsidRPr="007220BA" w:rsidRDefault="008B50AC" w:rsidP="008B50AC">
            <w:pPr>
              <w:jc w:val="center"/>
              <w:rPr>
                <w:color w:val="000000"/>
                <w:sz w:val="20"/>
                <w:szCs w:val="20"/>
              </w:rPr>
            </w:pPr>
            <w:r>
              <w:rPr>
                <w:color w:val="000000"/>
                <w:sz w:val="20"/>
                <w:szCs w:val="20"/>
              </w:rPr>
              <w:t>104,0</w:t>
            </w:r>
          </w:p>
        </w:tc>
      </w:tr>
      <w:tr w:rsidR="008B50AC" w:rsidRPr="00950917" w14:paraId="610FE6C0"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7EF70" w14:textId="77777777" w:rsidR="008B50AC" w:rsidRPr="007220BA" w:rsidRDefault="008B50AC" w:rsidP="008B50AC">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1995D66" w14:textId="77777777" w:rsidR="008B50AC" w:rsidRPr="007220BA" w:rsidRDefault="008B50AC" w:rsidP="008B50AC">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A0F75C" w14:textId="2C343B02" w:rsidR="008B50AC" w:rsidRPr="007220BA" w:rsidRDefault="008B50AC" w:rsidP="008B50AC">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13E4E13" w14:textId="77777777" w:rsidR="008B50AC" w:rsidRPr="007220BA" w:rsidRDefault="008B50AC" w:rsidP="008B50AC">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E461DF1" w14:textId="31C53604" w:rsidR="008B50AC" w:rsidRPr="007220BA" w:rsidRDefault="008B50AC" w:rsidP="008B50AC">
            <w:pPr>
              <w:jc w:val="center"/>
              <w:outlineLvl w:val="0"/>
              <w:rPr>
                <w:color w:val="000000"/>
                <w:sz w:val="20"/>
                <w:szCs w:val="20"/>
              </w:rPr>
            </w:pPr>
            <w:r>
              <w:rPr>
                <w:color w:val="000000"/>
                <w:sz w:val="20"/>
                <w:szCs w:val="20"/>
              </w:rPr>
              <w:t>8,656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2F7AE3E" w14:textId="77777777" w:rsidR="008B50AC" w:rsidRPr="007220BA" w:rsidRDefault="008B50AC" w:rsidP="008B50AC">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2E47EED" w14:textId="0CD0340B" w:rsidR="008B50AC" w:rsidRPr="007220BA" w:rsidRDefault="008B50AC" w:rsidP="008B50AC">
            <w:pPr>
              <w:jc w:val="center"/>
              <w:outlineLvl w:val="0"/>
              <w:rPr>
                <w:color w:val="000000"/>
                <w:sz w:val="20"/>
                <w:szCs w:val="20"/>
              </w:rPr>
            </w:pPr>
            <w:r>
              <w:rPr>
                <w:color w:val="000000"/>
                <w:sz w:val="20"/>
                <w:szCs w:val="20"/>
              </w:rPr>
              <w:t>622,74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2E63459" w14:textId="77777777" w:rsidR="008B50AC" w:rsidRPr="007220BA" w:rsidRDefault="008B50AC" w:rsidP="008B50AC">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4730389" w14:textId="6232A2F8" w:rsidR="008B50AC" w:rsidRPr="007220BA" w:rsidRDefault="008B50AC" w:rsidP="008B50AC">
            <w:pPr>
              <w:jc w:val="center"/>
              <w:outlineLvl w:val="0"/>
              <w:rPr>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B5B8A5D" w14:textId="4BA2EF3E" w:rsidR="008B50AC" w:rsidRPr="007220BA" w:rsidRDefault="008B50AC" w:rsidP="008B50AC">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1D80BB3" w14:textId="44C0ED9F" w:rsidR="008B50AC" w:rsidRPr="007220BA" w:rsidRDefault="008B50AC" w:rsidP="008B50AC">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8457385" w14:textId="3868CD45" w:rsidR="008B50AC" w:rsidRPr="007220BA" w:rsidRDefault="008B50AC" w:rsidP="008B50AC">
            <w:pPr>
              <w:jc w:val="center"/>
              <w:outlineLvl w:val="0"/>
              <w:rPr>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B6D9693" w14:textId="77777777" w:rsidR="008B50AC" w:rsidRPr="007220BA" w:rsidRDefault="008B50AC" w:rsidP="008B50AC">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366D67" w14:textId="77777777" w:rsidR="008B50AC" w:rsidRPr="007220BA" w:rsidRDefault="008B50AC" w:rsidP="008B50AC">
            <w:pPr>
              <w:jc w:val="center"/>
              <w:outlineLvl w:val="0"/>
              <w:rPr>
                <w:color w:val="000000"/>
                <w:sz w:val="20"/>
                <w:szCs w:val="20"/>
              </w:rPr>
            </w:pPr>
            <w:r>
              <w:rPr>
                <w:color w:val="000000"/>
                <w:sz w:val="20"/>
                <w:szCs w:val="20"/>
              </w:rPr>
              <w:t>104,0</w:t>
            </w:r>
          </w:p>
        </w:tc>
      </w:tr>
      <w:tr w:rsidR="008B50AC" w:rsidRPr="00950917" w14:paraId="3F3EB711"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1447E4" w14:textId="77777777" w:rsidR="008B50AC" w:rsidRDefault="008B50AC" w:rsidP="008B50AC">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16BE23" w14:textId="77777777" w:rsidR="008B50AC" w:rsidRPr="007220BA" w:rsidRDefault="008B50AC" w:rsidP="008B50AC">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E89030D" w14:textId="6AC88E12" w:rsidR="008B50AC" w:rsidRDefault="008B50AC" w:rsidP="008B50AC">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9470EB8" w14:textId="77777777" w:rsidR="008B50AC" w:rsidRDefault="008B50AC" w:rsidP="008B50AC">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0C9291" w14:textId="75B60454" w:rsidR="008B50AC" w:rsidRDefault="008B50AC" w:rsidP="008B50AC">
            <w:pPr>
              <w:jc w:val="center"/>
              <w:outlineLvl w:val="0"/>
              <w:rPr>
                <w:color w:val="000000"/>
                <w:sz w:val="20"/>
                <w:szCs w:val="20"/>
              </w:rPr>
            </w:pPr>
            <w:r>
              <w:rPr>
                <w:color w:val="000000"/>
                <w:sz w:val="20"/>
                <w:szCs w:val="20"/>
              </w:rPr>
              <w:t>9,055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B5FA9D5" w14:textId="77777777" w:rsidR="008B50AC" w:rsidRDefault="008B50AC" w:rsidP="008B50AC">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0030C18" w14:textId="2A69463D" w:rsidR="008B50AC" w:rsidRDefault="008B50AC" w:rsidP="008B50AC">
            <w:pPr>
              <w:jc w:val="center"/>
              <w:outlineLvl w:val="0"/>
              <w:rPr>
                <w:color w:val="000000"/>
                <w:sz w:val="20"/>
                <w:szCs w:val="20"/>
              </w:rPr>
            </w:pPr>
            <w:r>
              <w:rPr>
                <w:color w:val="000000"/>
                <w:sz w:val="20"/>
                <w:szCs w:val="20"/>
              </w:rPr>
              <w:t>647,65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F3EC01" w14:textId="77777777" w:rsidR="008B50AC" w:rsidRPr="007220BA" w:rsidRDefault="008B50AC" w:rsidP="008B50AC">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BB1C2CD" w14:textId="2797A81C" w:rsidR="008B50AC" w:rsidRDefault="008B50AC" w:rsidP="008B50AC">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D8ADD2F" w14:textId="0018FE10" w:rsidR="008B50AC" w:rsidRDefault="008B50AC" w:rsidP="008B50AC">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3541C15" w14:textId="59D74EA7" w:rsidR="008B50AC" w:rsidRPr="007220BA" w:rsidRDefault="008B50AC" w:rsidP="008B50AC">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CC61A76" w14:textId="33F14844" w:rsidR="008B50AC" w:rsidRDefault="008B50AC" w:rsidP="008B50AC">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6F1E99F" w14:textId="77777777" w:rsidR="008B50AC" w:rsidRPr="007220BA" w:rsidRDefault="008B50AC" w:rsidP="008B50AC">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99C60EA" w14:textId="77777777" w:rsidR="008B50AC" w:rsidRDefault="008B50AC" w:rsidP="008B50AC">
            <w:pPr>
              <w:jc w:val="center"/>
              <w:outlineLvl w:val="0"/>
              <w:rPr>
                <w:color w:val="000000"/>
                <w:sz w:val="20"/>
                <w:szCs w:val="20"/>
              </w:rPr>
            </w:pPr>
            <w:r>
              <w:rPr>
                <w:color w:val="000000"/>
                <w:sz w:val="20"/>
                <w:szCs w:val="20"/>
              </w:rPr>
              <w:t>104,0</w:t>
            </w:r>
          </w:p>
        </w:tc>
      </w:tr>
      <w:tr w:rsidR="008B50AC" w:rsidRPr="00950917" w14:paraId="2CBA1FB9"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01DAA5" w14:textId="77777777" w:rsidR="008B50AC" w:rsidRDefault="008B50AC" w:rsidP="008B50AC">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2DD31E" w14:textId="77777777" w:rsidR="008B50AC" w:rsidRPr="007220BA" w:rsidRDefault="008B50AC" w:rsidP="008B50AC">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7090450" w14:textId="2AFF3A48" w:rsidR="008B50AC" w:rsidRDefault="008B50AC" w:rsidP="008B50AC">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FF71F71" w14:textId="77777777" w:rsidR="008B50AC" w:rsidRDefault="008B50AC" w:rsidP="008B50AC">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67E1C99" w14:textId="62D0F24A" w:rsidR="008B50AC" w:rsidRDefault="008B50AC" w:rsidP="008B50AC">
            <w:pPr>
              <w:jc w:val="center"/>
              <w:outlineLvl w:val="0"/>
              <w:rPr>
                <w:color w:val="000000"/>
                <w:sz w:val="20"/>
                <w:szCs w:val="20"/>
              </w:rPr>
            </w:pPr>
            <w:r>
              <w:rPr>
                <w:color w:val="000000"/>
                <w:sz w:val="20"/>
                <w:szCs w:val="20"/>
              </w:rPr>
              <w:t>9,471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F1BFEA9" w14:textId="77777777" w:rsidR="008B50AC" w:rsidRDefault="008B50AC" w:rsidP="008B50AC">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0057482" w14:textId="23B86D80" w:rsidR="008B50AC" w:rsidRDefault="008B50AC" w:rsidP="008B50AC">
            <w:pPr>
              <w:jc w:val="center"/>
              <w:outlineLvl w:val="0"/>
              <w:rPr>
                <w:color w:val="000000"/>
                <w:sz w:val="20"/>
                <w:szCs w:val="20"/>
              </w:rPr>
            </w:pPr>
            <w:r>
              <w:rPr>
                <w:color w:val="000000"/>
                <w:sz w:val="20"/>
                <w:szCs w:val="20"/>
              </w:rPr>
              <w:t>673,55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537445" w14:textId="77777777" w:rsidR="008B50AC" w:rsidRPr="007220BA" w:rsidRDefault="008B50AC" w:rsidP="008B50AC">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8A05B21" w14:textId="4A6E39E3" w:rsidR="008B50AC" w:rsidRDefault="008B50AC" w:rsidP="008B50AC">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AD4AF39" w14:textId="01AF8380" w:rsidR="008B50AC" w:rsidRDefault="008B50AC" w:rsidP="008B50AC">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C52D3F5" w14:textId="4554644C" w:rsidR="008B50AC" w:rsidRPr="007220BA" w:rsidRDefault="008B50AC" w:rsidP="008B50AC">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09A24F6" w14:textId="51988430" w:rsidR="008B50AC" w:rsidRDefault="008B50AC" w:rsidP="008B50AC">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488CBBC" w14:textId="77777777" w:rsidR="008B50AC" w:rsidRPr="007220BA" w:rsidRDefault="008B50AC" w:rsidP="008B50AC">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EFCA106" w14:textId="77777777" w:rsidR="008B50AC" w:rsidRDefault="008B50AC" w:rsidP="008B50AC">
            <w:pPr>
              <w:jc w:val="center"/>
              <w:outlineLvl w:val="0"/>
              <w:rPr>
                <w:color w:val="000000"/>
                <w:sz w:val="20"/>
                <w:szCs w:val="20"/>
              </w:rPr>
            </w:pPr>
            <w:r>
              <w:rPr>
                <w:color w:val="000000"/>
                <w:sz w:val="20"/>
                <w:szCs w:val="20"/>
              </w:rPr>
              <w:t>104,0</w:t>
            </w:r>
          </w:p>
        </w:tc>
      </w:tr>
      <w:tr w:rsidR="008B50AC" w:rsidRPr="00950917" w14:paraId="497A3382"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B5FCD0D" w14:textId="77777777" w:rsidR="008B50AC" w:rsidRDefault="008B50AC" w:rsidP="008B50AC">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54A6B8D" w14:textId="77777777" w:rsidR="008B50AC" w:rsidRPr="007220BA" w:rsidRDefault="008B50AC" w:rsidP="008B50AC">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30CD591" w14:textId="1C6BABCF" w:rsidR="008B50AC" w:rsidRDefault="008B50AC" w:rsidP="008B50AC">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E69F13F" w14:textId="77777777" w:rsidR="008B50AC" w:rsidRDefault="008B50AC" w:rsidP="008B50AC">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158C200" w14:textId="04EBF0C1" w:rsidR="008B50AC" w:rsidRDefault="008B50AC" w:rsidP="008B50AC">
            <w:pPr>
              <w:jc w:val="center"/>
              <w:outlineLvl w:val="0"/>
              <w:rPr>
                <w:color w:val="000000"/>
                <w:sz w:val="20"/>
                <w:szCs w:val="20"/>
              </w:rPr>
            </w:pPr>
            <w:r>
              <w:rPr>
                <w:color w:val="000000"/>
                <w:sz w:val="20"/>
                <w:szCs w:val="20"/>
              </w:rPr>
              <w:t>9,907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1731C0" w14:textId="77777777" w:rsidR="008B50AC" w:rsidRDefault="008B50AC" w:rsidP="008B50AC">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35DC4B9F" w14:textId="754D8B15" w:rsidR="008B50AC" w:rsidRDefault="008B50AC" w:rsidP="008B50AC">
            <w:pPr>
              <w:jc w:val="center"/>
              <w:outlineLvl w:val="0"/>
              <w:rPr>
                <w:color w:val="000000"/>
                <w:sz w:val="20"/>
                <w:szCs w:val="20"/>
              </w:rPr>
            </w:pPr>
            <w:r>
              <w:rPr>
                <w:color w:val="000000"/>
                <w:sz w:val="20"/>
                <w:szCs w:val="20"/>
              </w:rPr>
              <w:t>700,50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F4DE76E" w14:textId="77777777" w:rsidR="008B50AC" w:rsidRPr="007220BA" w:rsidRDefault="008B50AC" w:rsidP="008B50AC">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AB44A8A" w14:textId="63140857" w:rsidR="008B50AC" w:rsidRDefault="008B50AC" w:rsidP="008B50AC">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19C7956" w14:textId="1290E8D2" w:rsidR="008B50AC" w:rsidRDefault="008B50AC" w:rsidP="008B50AC">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AE78C9D" w14:textId="5C407364" w:rsidR="008B50AC" w:rsidRPr="007220BA" w:rsidRDefault="008B50AC" w:rsidP="008B50AC">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00A61F7" w14:textId="2F979886" w:rsidR="008B50AC" w:rsidRDefault="008B50AC" w:rsidP="008B50AC">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95D1A92" w14:textId="77777777" w:rsidR="008B50AC" w:rsidRPr="007220BA" w:rsidRDefault="008B50AC" w:rsidP="008B50AC">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D124B6" w14:textId="77777777" w:rsidR="008B50AC" w:rsidRDefault="008B50AC" w:rsidP="008B50AC">
            <w:pPr>
              <w:jc w:val="center"/>
              <w:outlineLvl w:val="0"/>
              <w:rPr>
                <w:color w:val="000000"/>
                <w:sz w:val="20"/>
                <w:szCs w:val="20"/>
              </w:rPr>
            </w:pPr>
            <w:r>
              <w:rPr>
                <w:color w:val="000000"/>
                <w:sz w:val="20"/>
                <w:szCs w:val="20"/>
              </w:rPr>
              <w:t>104,0</w:t>
            </w:r>
          </w:p>
        </w:tc>
      </w:tr>
      <w:tr w:rsidR="008B50AC" w:rsidRPr="00950917" w14:paraId="5958D736" w14:textId="77777777" w:rsidTr="00BD1A9C">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16D073" w14:textId="77777777" w:rsidR="008B50AC" w:rsidRDefault="008B50AC" w:rsidP="008B50AC">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47BDE5" w14:textId="77777777" w:rsidR="008B50AC" w:rsidRPr="007220BA" w:rsidRDefault="008B50AC" w:rsidP="008B50AC">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4CC63E" w14:textId="69AADAE5" w:rsidR="008B50AC" w:rsidRDefault="008B50AC" w:rsidP="008B50AC">
            <w:pPr>
              <w:jc w:val="center"/>
              <w:rPr>
                <w:color w:val="000000"/>
                <w:sz w:val="20"/>
                <w:szCs w:val="20"/>
              </w:rPr>
            </w:pPr>
            <w:r>
              <w:rPr>
                <w:color w:val="000000"/>
                <w:sz w:val="20"/>
                <w:szCs w:val="20"/>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15E2061" w14:textId="77777777" w:rsidR="008B50AC" w:rsidRDefault="008B50AC" w:rsidP="008B50AC">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30CD36C" w14:textId="6A7FD6DB" w:rsidR="008B50AC" w:rsidRDefault="008B50AC" w:rsidP="008B50AC">
            <w:pPr>
              <w:jc w:val="center"/>
              <w:outlineLvl w:val="0"/>
              <w:rPr>
                <w:color w:val="000000"/>
                <w:sz w:val="20"/>
                <w:szCs w:val="20"/>
              </w:rPr>
            </w:pPr>
            <w:r>
              <w:rPr>
                <w:color w:val="000000"/>
                <w:sz w:val="20"/>
                <w:szCs w:val="20"/>
              </w:rPr>
              <w:t>10,362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E17BA2F" w14:textId="77777777" w:rsidR="008B50AC" w:rsidRDefault="008B50AC" w:rsidP="008B50AC">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6F4EA91D" w14:textId="3ADD9EB0" w:rsidR="008B50AC" w:rsidRDefault="008B50AC" w:rsidP="008B50AC">
            <w:pPr>
              <w:jc w:val="center"/>
              <w:outlineLvl w:val="0"/>
              <w:rPr>
                <w:color w:val="000000"/>
                <w:sz w:val="20"/>
                <w:szCs w:val="20"/>
              </w:rPr>
            </w:pPr>
            <w:r>
              <w:rPr>
                <w:color w:val="000000"/>
                <w:sz w:val="20"/>
                <w:szCs w:val="20"/>
              </w:rPr>
              <w:t>728,52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7BAAA1B" w14:textId="77777777" w:rsidR="008B50AC" w:rsidRPr="007220BA" w:rsidRDefault="008B50AC" w:rsidP="008B50AC">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F1CAF4B" w14:textId="65C3144F" w:rsidR="008B50AC" w:rsidRDefault="008B50AC" w:rsidP="008B50AC">
            <w:pPr>
              <w:jc w:val="center"/>
              <w:outlineLvl w:val="0"/>
              <w:rPr>
                <w:color w:val="000000"/>
                <w:sz w:val="20"/>
                <w:szCs w:val="20"/>
              </w:rPr>
            </w:pPr>
            <w:r>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A7D8FC9" w14:textId="07EF0D6B" w:rsidR="008B50AC" w:rsidRDefault="008B50AC" w:rsidP="008B50AC">
            <w:pPr>
              <w:jc w:val="center"/>
              <w:outlineLvl w:val="0"/>
              <w:rPr>
                <w:sz w:val="20"/>
                <w:szCs w:val="20"/>
              </w:rPr>
            </w:pPr>
            <w:r>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E01ED0F" w14:textId="78E278DE" w:rsidR="008B50AC" w:rsidRPr="007220BA" w:rsidRDefault="008B50AC" w:rsidP="008B50AC">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AF02686" w14:textId="2343C2ED" w:rsidR="008B50AC" w:rsidRDefault="008B50AC" w:rsidP="008B50AC">
            <w:pPr>
              <w:jc w:val="center"/>
              <w:outlineLvl w:val="0"/>
              <w:rPr>
                <w:color w:val="000000"/>
                <w:sz w:val="20"/>
                <w:szCs w:val="20"/>
              </w:rPr>
            </w:pPr>
            <w:r>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A02C6DB" w14:textId="77777777" w:rsidR="008B50AC" w:rsidRPr="007220BA" w:rsidRDefault="008B50AC" w:rsidP="008B50AC">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793BA24" w14:textId="77777777" w:rsidR="008B50AC" w:rsidRDefault="008B50AC" w:rsidP="008B50AC">
            <w:pPr>
              <w:jc w:val="center"/>
              <w:outlineLvl w:val="0"/>
              <w:rPr>
                <w:color w:val="000000"/>
                <w:sz w:val="20"/>
                <w:szCs w:val="20"/>
              </w:rPr>
            </w:pPr>
            <w:r>
              <w:rPr>
                <w:color w:val="000000"/>
                <w:sz w:val="20"/>
                <w:szCs w:val="20"/>
              </w:rPr>
              <w:t>104,0</w:t>
            </w:r>
          </w:p>
        </w:tc>
      </w:tr>
    </w:tbl>
    <w:p w14:paraId="7A0323ED" w14:textId="77777777" w:rsidR="008B50AC" w:rsidRDefault="008B50AC"/>
    <w:p w14:paraId="77062EA5" w14:textId="77777777" w:rsidR="009B79E9" w:rsidRDefault="009B79E9" w:rsidP="00542CF9">
      <w:pPr>
        <w:tabs>
          <w:tab w:val="left" w:pos="3824"/>
        </w:tabs>
      </w:pPr>
    </w:p>
    <w:p w14:paraId="7999D5B0" w14:textId="77777777" w:rsidR="008B50AC" w:rsidRDefault="008B50AC"/>
    <w:p w14:paraId="1DA7A7BE" w14:textId="77777777" w:rsidR="008B50AC" w:rsidRDefault="008B50AC"/>
    <w:tbl>
      <w:tblPr>
        <w:tblW w:w="15728" w:type="dxa"/>
        <w:tblInd w:w="-26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9B02E9" w:rsidRPr="00950917" w14:paraId="046CDA95" w14:textId="77777777" w:rsidTr="009B02E9">
        <w:trPr>
          <w:gridBefore w:val="1"/>
          <w:wBefore w:w="449" w:type="dxa"/>
          <w:trHeight w:val="765"/>
        </w:trPr>
        <w:tc>
          <w:tcPr>
            <w:tcW w:w="15279" w:type="dxa"/>
            <w:gridSpan w:val="15"/>
            <w:tcBorders>
              <w:top w:val="nil"/>
              <w:left w:val="nil"/>
              <w:bottom w:val="single" w:sz="4" w:space="0" w:color="auto"/>
              <w:right w:val="nil"/>
            </w:tcBorders>
            <w:shd w:val="clear" w:color="auto" w:fill="auto"/>
            <w:vAlign w:val="center"/>
            <w:hideMark/>
          </w:tcPr>
          <w:p w14:paraId="7105BE92" w14:textId="5E555F35" w:rsidR="009B02E9" w:rsidRPr="001B345E" w:rsidRDefault="009B02E9" w:rsidP="009B02E9">
            <w:pPr>
              <w:jc w:val="center"/>
              <w:rPr>
                <w:color w:val="000000"/>
              </w:rPr>
            </w:pPr>
            <w:r w:rsidRPr="007220BA">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w:t>
            </w:r>
            <w:r>
              <w:rPr>
                <w:color w:val="000000"/>
              </w:rPr>
              <w:t xml:space="preserve">Баргузинский </w:t>
            </w:r>
            <w:r w:rsidRPr="007220BA">
              <w:rPr>
                <w:color w:val="000000"/>
              </w:rPr>
              <w:t xml:space="preserve">район, </w:t>
            </w:r>
            <w:r>
              <w:rPr>
                <w:color w:val="000000"/>
              </w:rPr>
              <w:t>с.Суво, ул.Кабашова, 10</w:t>
            </w:r>
          </w:p>
        </w:tc>
      </w:tr>
      <w:tr w:rsidR="009B02E9" w:rsidRPr="00950917" w14:paraId="00FE2882" w14:textId="77777777" w:rsidTr="009B02E9">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F0A3D33" w14:textId="77777777" w:rsidR="009B02E9" w:rsidRPr="00950917" w:rsidRDefault="009B02E9" w:rsidP="008D021C">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6DABAC6" w14:textId="77777777" w:rsidR="009B02E9" w:rsidRPr="00950917" w:rsidRDefault="009B02E9" w:rsidP="008D021C">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03C1153" w14:textId="77777777" w:rsidR="009B02E9" w:rsidRPr="00950917" w:rsidRDefault="009B02E9" w:rsidP="008D021C">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B717D5D" w14:textId="77777777" w:rsidR="009B02E9" w:rsidRPr="00950917" w:rsidRDefault="009B02E9" w:rsidP="008D021C">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BE314F5" w14:textId="77777777" w:rsidR="009B02E9" w:rsidRPr="00950917" w:rsidRDefault="009B02E9" w:rsidP="008D021C">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71A7A902" w14:textId="77777777" w:rsidR="009B02E9" w:rsidRPr="00950917" w:rsidRDefault="009B02E9" w:rsidP="008D021C">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80B9FCC" w14:textId="77777777" w:rsidR="009B02E9" w:rsidRPr="00950917" w:rsidRDefault="009B02E9" w:rsidP="008D021C">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9B02E9" w:rsidRPr="00950917" w14:paraId="6A17E201" w14:textId="77777777" w:rsidTr="009B02E9">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164BD13" w14:textId="77777777" w:rsidR="009B02E9" w:rsidRPr="00950917" w:rsidRDefault="009B02E9" w:rsidP="008D021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B63E13" w14:textId="77777777" w:rsidR="009B02E9" w:rsidRPr="00950917" w:rsidRDefault="009B02E9" w:rsidP="008D021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781868" w14:textId="77777777" w:rsidR="009B02E9" w:rsidRPr="00950917" w:rsidRDefault="009B02E9" w:rsidP="008D021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C4D4A81" w14:textId="77777777" w:rsidR="009B02E9" w:rsidRPr="00950917" w:rsidRDefault="009B02E9" w:rsidP="008D021C">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C2FEFBC" w14:textId="77777777" w:rsidR="009B02E9" w:rsidRPr="00950917" w:rsidRDefault="009B02E9" w:rsidP="008D021C">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60CD3F7" w14:textId="77777777" w:rsidR="009B02E9" w:rsidRPr="00950917" w:rsidRDefault="009B02E9" w:rsidP="008D021C">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52C8E50" w14:textId="77777777" w:rsidR="009B02E9" w:rsidRPr="00950917" w:rsidRDefault="009B02E9" w:rsidP="008D021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95C55E6" w14:textId="77777777" w:rsidR="009B02E9" w:rsidRPr="00950917" w:rsidRDefault="009B02E9" w:rsidP="008D021C">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658334B" w14:textId="77777777" w:rsidR="009B02E9" w:rsidRPr="00950917" w:rsidRDefault="009B02E9" w:rsidP="008D021C">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0B49CD0" w14:textId="77777777" w:rsidR="009B02E9" w:rsidRPr="00950917" w:rsidRDefault="009B02E9" w:rsidP="008D021C">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F0A5DD" w14:textId="77777777" w:rsidR="009B02E9" w:rsidRPr="00950917" w:rsidRDefault="009B02E9" w:rsidP="008D021C">
            <w:pPr>
              <w:rPr>
                <w:color w:val="000000"/>
                <w:sz w:val="20"/>
                <w:szCs w:val="20"/>
              </w:rPr>
            </w:pPr>
          </w:p>
        </w:tc>
      </w:tr>
      <w:tr w:rsidR="009B02E9" w:rsidRPr="00950917" w14:paraId="66EBEAAF" w14:textId="77777777" w:rsidTr="009B02E9">
        <w:trPr>
          <w:gridAfter w:val="1"/>
          <w:wAfter w:w="135"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1462E96" w14:textId="77777777" w:rsidR="009B02E9" w:rsidRPr="00950917" w:rsidRDefault="009B02E9" w:rsidP="008D021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75EB62" w14:textId="77777777" w:rsidR="009B02E9" w:rsidRPr="00950917" w:rsidRDefault="009B02E9" w:rsidP="008D021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2D405F7" w14:textId="77777777" w:rsidR="009B02E9" w:rsidRPr="00950917" w:rsidRDefault="009B02E9" w:rsidP="008D021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AF595D9" w14:textId="77777777" w:rsidR="009B02E9" w:rsidRPr="00950917" w:rsidRDefault="009B02E9" w:rsidP="008D021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A825364" w14:textId="77777777" w:rsidR="009B02E9" w:rsidRPr="00950917" w:rsidRDefault="009B02E9" w:rsidP="008D021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4C5FE97" w14:textId="77777777" w:rsidR="009B02E9" w:rsidRPr="00950917" w:rsidRDefault="009B02E9" w:rsidP="008D021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4AC4C9D6" w14:textId="77777777" w:rsidR="009B02E9" w:rsidRPr="00950917" w:rsidRDefault="009B02E9" w:rsidP="008D021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A7FEE8E" w14:textId="77777777" w:rsidR="009B02E9" w:rsidRPr="00950917" w:rsidRDefault="009B02E9" w:rsidP="008D021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8EFB94C" w14:textId="77777777" w:rsidR="009B02E9" w:rsidRPr="00950917" w:rsidRDefault="009B02E9" w:rsidP="008D021C">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FA447E4" w14:textId="77777777" w:rsidR="009B02E9" w:rsidRPr="00950917" w:rsidRDefault="009B02E9" w:rsidP="008D021C">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1C66C0E9" w14:textId="77777777" w:rsidR="009B02E9" w:rsidRPr="00950917" w:rsidRDefault="009B02E9" w:rsidP="008D021C">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2D035E46" w14:textId="77777777" w:rsidR="009B02E9" w:rsidRPr="00950917" w:rsidRDefault="009B02E9" w:rsidP="008D021C">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75445CAC" w14:textId="77777777" w:rsidR="009B02E9" w:rsidRPr="00950917" w:rsidRDefault="009B02E9" w:rsidP="008D021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A429FE" w14:textId="77777777" w:rsidR="009B02E9" w:rsidRPr="00950917" w:rsidRDefault="009B02E9" w:rsidP="008D021C">
            <w:pPr>
              <w:rPr>
                <w:color w:val="000000"/>
                <w:sz w:val="20"/>
                <w:szCs w:val="20"/>
              </w:rPr>
            </w:pPr>
          </w:p>
        </w:tc>
      </w:tr>
      <w:tr w:rsidR="009B02E9" w:rsidRPr="00950917" w14:paraId="2B986409" w14:textId="77777777" w:rsidTr="009B02E9">
        <w:trPr>
          <w:gridAfter w:val="1"/>
          <w:wAfter w:w="135"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3972D9E" w14:textId="77777777" w:rsidR="009B02E9" w:rsidRPr="00950917" w:rsidRDefault="009B02E9" w:rsidP="008D021C">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9BDCB68" w14:textId="77777777" w:rsidR="009B02E9" w:rsidRPr="00950917" w:rsidRDefault="009B02E9" w:rsidP="008D021C">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13139C8" w14:textId="77777777" w:rsidR="009B02E9" w:rsidRPr="00950917" w:rsidRDefault="009B02E9" w:rsidP="008D021C">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3882A82A" w14:textId="77777777" w:rsidR="009B02E9" w:rsidRPr="00950917" w:rsidRDefault="009B02E9" w:rsidP="008D021C">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77A2C6D" w14:textId="77777777" w:rsidR="009B02E9" w:rsidRPr="00950917" w:rsidRDefault="009B02E9" w:rsidP="008D021C">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75070AEA" w14:textId="77777777" w:rsidR="009B02E9" w:rsidRPr="00950917" w:rsidRDefault="009B02E9" w:rsidP="008D021C">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2A3AB17D" w14:textId="77777777" w:rsidR="009B02E9" w:rsidRPr="00950917" w:rsidRDefault="009B02E9" w:rsidP="008D021C">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28B7D344" w14:textId="77777777" w:rsidR="009B02E9" w:rsidRPr="00950917" w:rsidRDefault="009B02E9" w:rsidP="008D021C">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F309CCA" w14:textId="77777777" w:rsidR="009B02E9" w:rsidRPr="00950917" w:rsidRDefault="009B02E9" w:rsidP="008D021C">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76FBB6FD" w14:textId="77777777" w:rsidR="009B02E9" w:rsidRPr="00950917" w:rsidRDefault="009B02E9" w:rsidP="008D021C">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31A7FE4C" w14:textId="77777777" w:rsidR="009B02E9" w:rsidRPr="00950917" w:rsidRDefault="009B02E9" w:rsidP="008D021C">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14D38327" w14:textId="77777777" w:rsidR="009B02E9" w:rsidRPr="00950917" w:rsidRDefault="009B02E9" w:rsidP="008D021C">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15B24F8" w14:textId="77777777" w:rsidR="009B02E9" w:rsidRPr="00950917" w:rsidRDefault="009B02E9" w:rsidP="008D021C">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0A6019A" w14:textId="77777777" w:rsidR="009B02E9" w:rsidRPr="00950917" w:rsidRDefault="009B02E9" w:rsidP="008D021C">
            <w:pPr>
              <w:jc w:val="center"/>
              <w:rPr>
                <w:color w:val="000000"/>
                <w:sz w:val="20"/>
                <w:szCs w:val="20"/>
              </w:rPr>
            </w:pPr>
            <w:r w:rsidRPr="00950917">
              <w:rPr>
                <w:color w:val="000000"/>
                <w:sz w:val="20"/>
                <w:szCs w:val="20"/>
              </w:rPr>
              <w:t>%</w:t>
            </w:r>
          </w:p>
        </w:tc>
      </w:tr>
      <w:tr w:rsidR="009B02E9" w:rsidRPr="00950917" w14:paraId="5CE12873" w14:textId="77777777" w:rsidTr="009B02E9">
        <w:trPr>
          <w:gridAfter w:val="1"/>
          <w:wAfter w:w="135" w:type="dxa"/>
          <w:trHeight w:val="240"/>
        </w:trPr>
        <w:tc>
          <w:tcPr>
            <w:tcW w:w="993" w:type="dxa"/>
            <w:gridSpan w:val="2"/>
            <w:tcBorders>
              <w:top w:val="nil"/>
              <w:left w:val="single" w:sz="4" w:space="0" w:color="auto"/>
              <w:bottom w:val="single" w:sz="4" w:space="0" w:color="auto"/>
              <w:right w:val="single" w:sz="4" w:space="0" w:color="auto"/>
            </w:tcBorders>
            <w:shd w:val="clear" w:color="auto" w:fill="auto"/>
            <w:vAlign w:val="bottom"/>
          </w:tcPr>
          <w:p w14:paraId="1042871D" w14:textId="77777777" w:rsidR="009B02E9" w:rsidRPr="007220BA" w:rsidRDefault="009B02E9" w:rsidP="008D021C">
            <w:pPr>
              <w:jc w:val="center"/>
              <w:rPr>
                <w:color w:val="000000"/>
                <w:sz w:val="20"/>
                <w:szCs w:val="20"/>
              </w:rPr>
            </w:pPr>
            <w:r w:rsidRPr="007220BA">
              <w:rPr>
                <w:color w:val="000000"/>
                <w:sz w:val="20"/>
                <w:szCs w:val="20"/>
              </w:rPr>
              <w:t>202</w:t>
            </w:r>
            <w:r>
              <w:rPr>
                <w:color w:val="000000"/>
                <w:sz w:val="20"/>
                <w:szCs w:val="20"/>
              </w:rPr>
              <w:t>3</w:t>
            </w:r>
          </w:p>
        </w:tc>
        <w:tc>
          <w:tcPr>
            <w:tcW w:w="1275" w:type="dxa"/>
            <w:tcBorders>
              <w:top w:val="nil"/>
              <w:left w:val="nil"/>
              <w:bottom w:val="single" w:sz="4" w:space="0" w:color="auto"/>
              <w:right w:val="single" w:sz="4" w:space="0" w:color="auto"/>
            </w:tcBorders>
            <w:shd w:val="clear" w:color="auto" w:fill="auto"/>
            <w:vAlign w:val="bottom"/>
          </w:tcPr>
          <w:p w14:paraId="63460ED8" w14:textId="77777777" w:rsidR="009B02E9" w:rsidRPr="007220BA" w:rsidRDefault="009B02E9" w:rsidP="008D021C">
            <w:pPr>
              <w:jc w:val="center"/>
              <w:rPr>
                <w:color w:val="000000"/>
                <w:sz w:val="20"/>
                <w:szCs w:val="20"/>
              </w:rPr>
            </w:pPr>
            <w:r>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bottom"/>
          </w:tcPr>
          <w:p w14:paraId="11B44DDD" w14:textId="6DF20BE1" w:rsidR="009B02E9" w:rsidRPr="007220BA" w:rsidRDefault="009B02E9" w:rsidP="008D021C">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shd w:val="clear" w:color="auto" w:fill="auto"/>
            <w:vAlign w:val="bottom"/>
          </w:tcPr>
          <w:p w14:paraId="4D1BBF26" w14:textId="77777777" w:rsidR="009B02E9" w:rsidRPr="007220BA" w:rsidRDefault="009B02E9" w:rsidP="008D021C">
            <w:pPr>
              <w:jc w:val="center"/>
              <w:rPr>
                <w:sz w:val="20"/>
                <w:szCs w:val="20"/>
              </w:rPr>
            </w:pPr>
            <w:r>
              <w:rPr>
                <w:sz w:val="20"/>
                <w:szCs w:val="20"/>
              </w:rPr>
              <w:t>3 690,00</w:t>
            </w:r>
          </w:p>
        </w:tc>
        <w:tc>
          <w:tcPr>
            <w:tcW w:w="1477" w:type="dxa"/>
            <w:tcBorders>
              <w:top w:val="nil"/>
              <w:left w:val="nil"/>
              <w:bottom w:val="single" w:sz="4" w:space="0" w:color="auto"/>
              <w:right w:val="single" w:sz="4" w:space="0" w:color="auto"/>
            </w:tcBorders>
            <w:shd w:val="clear" w:color="auto" w:fill="auto"/>
            <w:vAlign w:val="bottom"/>
          </w:tcPr>
          <w:p w14:paraId="3C80E08F" w14:textId="527D5498" w:rsidR="009B02E9" w:rsidRPr="007220BA" w:rsidRDefault="009B02E9" w:rsidP="008D021C">
            <w:pPr>
              <w:jc w:val="center"/>
              <w:rPr>
                <w:sz w:val="20"/>
                <w:szCs w:val="20"/>
              </w:rPr>
            </w:pPr>
            <w:r>
              <w:rPr>
                <w:sz w:val="20"/>
                <w:szCs w:val="20"/>
              </w:rPr>
              <w:t>6,608</w:t>
            </w:r>
          </w:p>
        </w:tc>
        <w:tc>
          <w:tcPr>
            <w:tcW w:w="1006" w:type="dxa"/>
            <w:tcBorders>
              <w:top w:val="nil"/>
              <w:left w:val="nil"/>
              <w:bottom w:val="single" w:sz="4" w:space="0" w:color="auto"/>
              <w:right w:val="single" w:sz="4" w:space="0" w:color="auto"/>
            </w:tcBorders>
            <w:shd w:val="clear" w:color="auto" w:fill="auto"/>
            <w:vAlign w:val="bottom"/>
          </w:tcPr>
          <w:p w14:paraId="373399ED" w14:textId="77777777" w:rsidR="009B02E9" w:rsidRPr="007220BA" w:rsidRDefault="009B02E9" w:rsidP="008D021C">
            <w:pPr>
              <w:jc w:val="center"/>
              <w:rPr>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vAlign w:val="bottom"/>
          </w:tcPr>
          <w:p w14:paraId="51A4F9FB" w14:textId="0D6224B3" w:rsidR="009B02E9" w:rsidRPr="007220BA" w:rsidRDefault="009B02E9" w:rsidP="008D021C">
            <w:pPr>
              <w:jc w:val="center"/>
              <w:rPr>
                <w:color w:val="000000"/>
                <w:sz w:val="20"/>
                <w:szCs w:val="20"/>
              </w:rPr>
            </w:pPr>
            <w:r>
              <w:rPr>
                <w:color w:val="000000"/>
                <w:sz w:val="20"/>
                <w:szCs w:val="20"/>
              </w:rPr>
              <w:t>560,62</w:t>
            </w:r>
          </w:p>
        </w:tc>
        <w:tc>
          <w:tcPr>
            <w:tcW w:w="1134" w:type="dxa"/>
            <w:tcBorders>
              <w:top w:val="nil"/>
              <w:left w:val="nil"/>
              <w:bottom w:val="single" w:sz="4" w:space="0" w:color="auto"/>
              <w:right w:val="single" w:sz="4" w:space="0" w:color="auto"/>
            </w:tcBorders>
            <w:shd w:val="clear" w:color="auto" w:fill="auto"/>
            <w:vAlign w:val="bottom"/>
          </w:tcPr>
          <w:p w14:paraId="4116E6B4" w14:textId="64C881D4" w:rsidR="009B02E9" w:rsidRPr="007220BA" w:rsidRDefault="009B02E9" w:rsidP="008D021C">
            <w:pPr>
              <w:jc w:val="center"/>
              <w:rPr>
                <w:color w:val="000000"/>
                <w:sz w:val="20"/>
                <w:szCs w:val="20"/>
              </w:rPr>
            </w:pPr>
            <w:r>
              <w:rPr>
                <w:color w:val="000000"/>
                <w:sz w:val="20"/>
                <w:szCs w:val="20"/>
              </w:rPr>
              <w:t>2 467,39</w:t>
            </w:r>
          </w:p>
        </w:tc>
        <w:tc>
          <w:tcPr>
            <w:tcW w:w="1140" w:type="dxa"/>
            <w:tcBorders>
              <w:top w:val="nil"/>
              <w:left w:val="nil"/>
              <w:bottom w:val="single" w:sz="4" w:space="0" w:color="auto"/>
              <w:right w:val="single" w:sz="4" w:space="0" w:color="auto"/>
            </w:tcBorders>
            <w:shd w:val="clear" w:color="auto" w:fill="auto"/>
            <w:vAlign w:val="bottom"/>
          </w:tcPr>
          <w:p w14:paraId="269D5D09" w14:textId="4EEF2B04" w:rsidR="009B02E9" w:rsidRPr="007220BA" w:rsidRDefault="009B02E9" w:rsidP="008D021C">
            <w:pPr>
              <w:jc w:val="center"/>
              <w:rPr>
                <w:color w:val="000000"/>
                <w:sz w:val="20"/>
                <w:szCs w:val="20"/>
              </w:rPr>
            </w:pPr>
            <w:r>
              <w:rPr>
                <w:color w:val="000000"/>
                <w:sz w:val="20"/>
                <w:szCs w:val="20"/>
              </w:rPr>
              <w:t>174,22</w:t>
            </w:r>
          </w:p>
        </w:tc>
        <w:tc>
          <w:tcPr>
            <w:tcW w:w="1128" w:type="dxa"/>
            <w:tcBorders>
              <w:top w:val="nil"/>
              <w:left w:val="nil"/>
              <w:bottom w:val="single" w:sz="4" w:space="0" w:color="auto"/>
              <w:right w:val="single" w:sz="4" w:space="0" w:color="auto"/>
            </w:tcBorders>
            <w:shd w:val="clear" w:color="auto" w:fill="auto"/>
            <w:vAlign w:val="bottom"/>
          </w:tcPr>
          <w:p w14:paraId="7E06ED58" w14:textId="48522ACB" w:rsidR="009B02E9" w:rsidRPr="007220BA" w:rsidRDefault="009B02E9" w:rsidP="008D021C">
            <w:pPr>
              <w:jc w:val="center"/>
              <w:rPr>
                <w:color w:val="000000"/>
                <w:sz w:val="20"/>
                <w:szCs w:val="20"/>
              </w:rPr>
            </w:pPr>
            <w:r>
              <w:rPr>
                <w:color w:val="000000"/>
                <w:sz w:val="20"/>
                <w:szCs w:val="20"/>
              </w:rPr>
              <w:t>56,46</w:t>
            </w:r>
          </w:p>
        </w:tc>
        <w:tc>
          <w:tcPr>
            <w:tcW w:w="1149" w:type="dxa"/>
            <w:tcBorders>
              <w:top w:val="nil"/>
              <w:left w:val="nil"/>
              <w:bottom w:val="single" w:sz="4" w:space="0" w:color="auto"/>
              <w:right w:val="single" w:sz="4" w:space="0" w:color="auto"/>
            </w:tcBorders>
            <w:shd w:val="clear" w:color="auto" w:fill="auto"/>
            <w:vAlign w:val="bottom"/>
          </w:tcPr>
          <w:p w14:paraId="6ACC4952" w14:textId="77777777" w:rsidR="009B02E9" w:rsidRPr="007220BA" w:rsidRDefault="009B02E9" w:rsidP="008D021C">
            <w:pPr>
              <w:jc w:val="center"/>
              <w:rPr>
                <w:color w:val="000000"/>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vAlign w:val="bottom"/>
          </w:tcPr>
          <w:p w14:paraId="3A25AE79" w14:textId="13408EA2" w:rsidR="009B02E9" w:rsidRPr="007220BA" w:rsidRDefault="009B02E9" w:rsidP="008D021C">
            <w:pPr>
              <w:jc w:val="center"/>
              <w:rPr>
                <w:color w:val="000000"/>
                <w:sz w:val="20"/>
                <w:szCs w:val="20"/>
              </w:rPr>
            </w:pPr>
            <w:r>
              <w:rPr>
                <w:color w:val="000000"/>
                <w:sz w:val="20"/>
                <w:szCs w:val="20"/>
              </w:rPr>
              <w:t>157,05</w:t>
            </w:r>
          </w:p>
        </w:tc>
        <w:tc>
          <w:tcPr>
            <w:tcW w:w="709" w:type="dxa"/>
            <w:tcBorders>
              <w:top w:val="nil"/>
              <w:left w:val="nil"/>
              <w:bottom w:val="single" w:sz="4" w:space="0" w:color="auto"/>
              <w:right w:val="single" w:sz="4" w:space="0" w:color="auto"/>
            </w:tcBorders>
            <w:shd w:val="clear" w:color="auto" w:fill="auto"/>
            <w:vAlign w:val="bottom"/>
          </w:tcPr>
          <w:p w14:paraId="52A33026" w14:textId="77777777" w:rsidR="009B02E9" w:rsidRPr="007220BA" w:rsidRDefault="009B02E9" w:rsidP="008D021C">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bottom"/>
          </w:tcPr>
          <w:p w14:paraId="597AF3A0" w14:textId="77777777" w:rsidR="009B02E9" w:rsidRPr="007220BA" w:rsidRDefault="009B02E9" w:rsidP="008D021C">
            <w:pPr>
              <w:jc w:val="center"/>
              <w:rPr>
                <w:color w:val="000000"/>
                <w:sz w:val="20"/>
                <w:szCs w:val="20"/>
              </w:rPr>
            </w:pPr>
            <w:r>
              <w:rPr>
                <w:color w:val="000000"/>
                <w:sz w:val="20"/>
                <w:szCs w:val="20"/>
              </w:rPr>
              <w:t>-</w:t>
            </w:r>
          </w:p>
        </w:tc>
      </w:tr>
      <w:tr w:rsidR="009B02E9" w:rsidRPr="00950917" w14:paraId="5B219C5D" w14:textId="77777777" w:rsidTr="009B02E9">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4D9B020" w14:textId="77777777" w:rsidR="009B02E9" w:rsidRPr="007220BA" w:rsidRDefault="009B02E9" w:rsidP="009B02E9">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6E468820" w14:textId="77777777" w:rsidR="009B02E9" w:rsidRPr="007220BA" w:rsidRDefault="009B02E9" w:rsidP="009B02E9">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22E11EED" w14:textId="537C94ED" w:rsidR="009B02E9" w:rsidRPr="007220BA" w:rsidRDefault="009B02E9" w:rsidP="009B02E9">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shd w:val="clear" w:color="auto" w:fill="auto"/>
            <w:noWrap/>
            <w:vAlign w:val="bottom"/>
          </w:tcPr>
          <w:p w14:paraId="316C21C5" w14:textId="77777777" w:rsidR="009B02E9" w:rsidRPr="007220BA" w:rsidRDefault="009B02E9" w:rsidP="009B02E9">
            <w:pPr>
              <w:jc w:val="center"/>
              <w:rPr>
                <w:sz w:val="20"/>
                <w:szCs w:val="20"/>
              </w:rPr>
            </w:pPr>
            <w:r>
              <w:rPr>
                <w:sz w:val="20"/>
                <w:szCs w:val="20"/>
              </w:rPr>
              <w:t>3 749,04</w:t>
            </w:r>
          </w:p>
        </w:tc>
        <w:tc>
          <w:tcPr>
            <w:tcW w:w="1477" w:type="dxa"/>
            <w:tcBorders>
              <w:top w:val="nil"/>
              <w:left w:val="nil"/>
              <w:bottom w:val="single" w:sz="4" w:space="0" w:color="auto"/>
              <w:right w:val="single" w:sz="4" w:space="0" w:color="auto"/>
            </w:tcBorders>
            <w:shd w:val="clear" w:color="auto" w:fill="auto"/>
            <w:noWrap/>
            <w:vAlign w:val="bottom"/>
          </w:tcPr>
          <w:p w14:paraId="1C585AD6" w14:textId="2D231ADE" w:rsidR="009B02E9" w:rsidRPr="007220BA" w:rsidRDefault="009B02E9" w:rsidP="009B02E9">
            <w:pPr>
              <w:jc w:val="center"/>
              <w:rPr>
                <w:color w:val="000000"/>
                <w:sz w:val="20"/>
                <w:szCs w:val="20"/>
              </w:rPr>
            </w:pPr>
            <w:r>
              <w:rPr>
                <w:color w:val="000000"/>
                <w:sz w:val="20"/>
                <w:szCs w:val="20"/>
              </w:rPr>
              <w:t>6,899</w:t>
            </w:r>
          </w:p>
        </w:tc>
        <w:tc>
          <w:tcPr>
            <w:tcW w:w="1006" w:type="dxa"/>
            <w:tcBorders>
              <w:top w:val="nil"/>
              <w:left w:val="nil"/>
              <w:bottom w:val="single" w:sz="4" w:space="0" w:color="auto"/>
              <w:right w:val="single" w:sz="4" w:space="0" w:color="auto"/>
            </w:tcBorders>
            <w:shd w:val="clear" w:color="auto" w:fill="auto"/>
            <w:noWrap/>
            <w:vAlign w:val="bottom"/>
          </w:tcPr>
          <w:p w14:paraId="04A1762C" w14:textId="77777777" w:rsidR="009B02E9" w:rsidRPr="007220BA" w:rsidRDefault="009B02E9" w:rsidP="009B02E9">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413F32D4" w14:textId="0926A931" w:rsidR="009B02E9" w:rsidRPr="007220BA" w:rsidRDefault="009B02E9" w:rsidP="009B02E9">
            <w:pPr>
              <w:jc w:val="center"/>
              <w:rPr>
                <w:color w:val="000000"/>
                <w:sz w:val="20"/>
                <w:szCs w:val="20"/>
              </w:rPr>
            </w:pPr>
            <w:r>
              <w:rPr>
                <w:color w:val="000000"/>
                <w:sz w:val="20"/>
                <w:szCs w:val="20"/>
              </w:rPr>
              <w:t>588,09</w:t>
            </w:r>
          </w:p>
        </w:tc>
        <w:tc>
          <w:tcPr>
            <w:tcW w:w="1134" w:type="dxa"/>
            <w:tcBorders>
              <w:top w:val="nil"/>
              <w:left w:val="nil"/>
              <w:bottom w:val="single" w:sz="4" w:space="0" w:color="auto"/>
              <w:right w:val="single" w:sz="4" w:space="0" w:color="auto"/>
            </w:tcBorders>
            <w:shd w:val="clear" w:color="auto" w:fill="auto"/>
            <w:noWrap/>
            <w:vAlign w:val="bottom"/>
          </w:tcPr>
          <w:p w14:paraId="308DB560" w14:textId="77777777" w:rsidR="009B02E9" w:rsidRPr="007220BA" w:rsidRDefault="009B02E9" w:rsidP="009B02E9">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773ECDB" w14:textId="2D0C89EE" w:rsidR="009B02E9" w:rsidRPr="007220BA" w:rsidRDefault="009B02E9" w:rsidP="009B02E9">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shd w:val="clear" w:color="auto" w:fill="auto"/>
            <w:noWrap/>
            <w:vAlign w:val="bottom"/>
          </w:tcPr>
          <w:p w14:paraId="45526440" w14:textId="55143DD6" w:rsidR="009B02E9" w:rsidRPr="007220BA" w:rsidRDefault="009B02E9" w:rsidP="009B02E9">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shd w:val="clear" w:color="auto" w:fill="auto"/>
            <w:noWrap/>
            <w:vAlign w:val="bottom"/>
          </w:tcPr>
          <w:p w14:paraId="04DCCB2A" w14:textId="663DAA0F" w:rsidR="009B02E9" w:rsidRPr="007220BA" w:rsidRDefault="009B02E9" w:rsidP="009B02E9">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256AAA8E" w14:textId="66B1E314" w:rsidR="009B02E9" w:rsidRPr="007220BA" w:rsidRDefault="009B02E9" w:rsidP="009B02E9">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shd w:val="clear" w:color="auto" w:fill="auto"/>
            <w:noWrap/>
            <w:vAlign w:val="bottom"/>
          </w:tcPr>
          <w:p w14:paraId="081DC814" w14:textId="77777777" w:rsidR="009B02E9" w:rsidRPr="007220BA" w:rsidRDefault="009B02E9" w:rsidP="009B02E9">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9916D78" w14:textId="77777777" w:rsidR="009B02E9" w:rsidRPr="007220BA" w:rsidRDefault="009B02E9" w:rsidP="009B02E9">
            <w:pPr>
              <w:jc w:val="center"/>
              <w:rPr>
                <w:color w:val="000000"/>
                <w:sz w:val="20"/>
                <w:szCs w:val="20"/>
              </w:rPr>
            </w:pPr>
            <w:r>
              <w:rPr>
                <w:color w:val="000000"/>
                <w:sz w:val="20"/>
                <w:szCs w:val="20"/>
              </w:rPr>
              <w:t>104,9</w:t>
            </w:r>
          </w:p>
        </w:tc>
      </w:tr>
      <w:tr w:rsidR="009B02E9" w:rsidRPr="00950917" w14:paraId="601FA72E" w14:textId="77777777" w:rsidTr="009B02E9">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787AB8" w14:textId="77777777" w:rsidR="009B02E9" w:rsidRPr="007220BA" w:rsidRDefault="009B02E9" w:rsidP="009B02E9">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3008C401" w14:textId="77777777" w:rsidR="009B02E9" w:rsidRPr="007220BA" w:rsidRDefault="009B02E9" w:rsidP="009B02E9">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5B542810" w14:textId="6D6A2A07" w:rsidR="009B02E9" w:rsidRPr="007220BA" w:rsidRDefault="009B02E9" w:rsidP="009B02E9">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shd w:val="clear" w:color="auto" w:fill="auto"/>
            <w:noWrap/>
            <w:vAlign w:val="bottom"/>
          </w:tcPr>
          <w:p w14:paraId="4691D583" w14:textId="77777777" w:rsidR="009B02E9" w:rsidRPr="007220BA" w:rsidRDefault="009B02E9" w:rsidP="009B02E9">
            <w:pPr>
              <w:jc w:val="center"/>
              <w:rPr>
                <w:sz w:val="20"/>
                <w:szCs w:val="20"/>
              </w:rPr>
            </w:pPr>
            <w:r>
              <w:rPr>
                <w:sz w:val="20"/>
                <w:szCs w:val="20"/>
              </w:rPr>
              <w:t>3 865,26</w:t>
            </w:r>
          </w:p>
        </w:tc>
        <w:tc>
          <w:tcPr>
            <w:tcW w:w="1477" w:type="dxa"/>
            <w:tcBorders>
              <w:top w:val="nil"/>
              <w:left w:val="nil"/>
              <w:bottom w:val="single" w:sz="4" w:space="0" w:color="auto"/>
              <w:right w:val="single" w:sz="4" w:space="0" w:color="auto"/>
            </w:tcBorders>
            <w:shd w:val="clear" w:color="auto" w:fill="auto"/>
            <w:noWrap/>
            <w:vAlign w:val="bottom"/>
          </w:tcPr>
          <w:p w14:paraId="63B8EB6A" w14:textId="36CA93B6" w:rsidR="009B02E9" w:rsidRPr="007220BA" w:rsidRDefault="009B02E9" w:rsidP="009B02E9">
            <w:pPr>
              <w:jc w:val="center"/>
              <w:rPr>
                <w:color w:val="000000"/>
                <w:sz w:val="20"/>
                <w:szCs w:val="20"/>
              </w:rPr>
            </w:pPr>
            <w:r>
              <w:rPr>
                <w:color w:val="000000"/>
                <w:sz w:val="20"/>
                <w:szCs w:val="20"/>
              </w:rPr>
              <w:t>7,216</w:t>
            </w:r>
          </w:p>
        </w:tc>
        <w:tc>
          <w:tcPr>
            <w:tcW w:w="1006" w:type="dxa"/>
            <w:tcBorders>
              <w:top w:val="nil"/>
              <w:left w:val="nil"/>
              <w:bottom w:val="single" w:sz="4" w:space="0" w:color="auto"/>
              <w:right w:val="single" w:sz="4" w:space="0" w:color="auto"/>
            </w:tcBorders>
            <w:shd w:val="clear" w:color="auto" w:fill="auto"/>
            <w:noWrap/>
            <w:vAlign w:val="bottom"/>
          </w:tcPr>
          <w:p w14:paraId="482C1FC4" w14:textId="77777777" w:rsidR="009B02E9" w:rsidRPr="007220BA" w:rsidRDefault="009B02E9" w:rsidP="009B02E9">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5FCB8F5F" w14:textId="2B357F30" w:rsidR="009B02E9" w:rsidRPr="007220BA" w:rsidRDefault="009B02E9" w:rsidP="009B02E9">
            <w:pPr>
              <w:jc w:val="center"/>
              <w:rPr>
                <w:color w:val="000000"/>
                <w:sz w:val="20"/>
                <w:szCs w:val="20"/>
              </w:rPr>
            </w:pPr>
            <w:r>
              <w:rPr>
                <w:color w:val="000000"/>
                <w:sz w:val="20"/>
                <w:szCs w:val="20"/>
              </w:rPr>
              <w:t>611,61</w:t>
            </w:r>
          </w:p>
        </w:tc>
        <w:tc>
          <w:tcPr>
            <w:tcW w:w="1134" w:type="dxa"/>
            <w:tcBorders>
              <w:top w:val="nil"/>
              <w:left w:val="nil"/>
              <w:bottom w:val="single" w:sz="4" w:space="0" w:color="auto"/>
              <w:right w:val="single" w:sz="4" w:space="0" w:color="auto"/>
            </w:tcBorders>
            <w:shd w:val="clear" w:color="auto" w:fill="auto"/>
            <w:noWrap/>
            <w:vAlign w:val="bottom"/>
          </w:tcPr>
          <w:p w14:paraId="1F48224E" w14:textId="77777777" w:rsidR="009B02E9" w:rsidRPr="007220BA" w:rsidRDefault="009B02E9" w:rsidP="009B02E9">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D58C84E" w14:textId="51616A1B" w:rsidR="009B02E9" w:rsidRPr="007220BA" w:rsidRDefault="009B02E9" w:rsidP="009B02E9">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shd w:val="clear" w:color="auto" w:fill="auto"/>
            <w:noWrap/>
            <w:vAlign w:val="bottom"/>
          </w:tcPr>
          <w:p w14:paraId="42091421" w14:textId="2130609B" w:rsidR="009B02E9" w:rsidRPr="007220BA" w:rsidRDefault="009B02E9" w:rsidP="009B02E9">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shd w:val="clear" w:color="auto" w:fill="auto"/>
            <w:noWrap/>
            <w:vAlign w:val="bottom"/>
          </w:tcPr>
          <w:p w14:paraId="71560DE0" w14:textId="365A9A7D" w:rsidR="009B02E9" w:rsidRPr="007220BA" w:rsidRDefault="009B02E9" w:rsidP="009B02E9">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0D5F4D0E" w14:textId="4CE57EC8" w:rsidR="009B02E9" w:rsidRPr="007220BA" w:rsidRDefault="009B02E9" w:rsidP="009B02E9">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shd w:val="clear" w:color="auto" w:fill="auto"/>
            <w:noWrap/>
            <w:vAlign w:val="bottom"/>
          </w:tcPr>
          <w:p w14:paraId="1C1BBD2C" w14:textId="77777777" w:rsidR="009B02E9" w:rsidRPr="007220BA" w:rsidRDefault="009B02E9" w:rsidP="009B02E9">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F350577" w14:textId="77777777" w:rsidR="009B02E9" w:rsidRPr="007220BA" w:rsidRDefault="009B02E9" w:rsidP="009B02E9">
            <w:pPr>
              <w:jc w:val="center"/>
              <w:rPr>
                <w:color w:val="000000"/>
                <w:sz w:val="20"/>
                <w:szCs w:val="20"/>
              </w:rPr>
            </w:pPr>
            <w:r>
              <w:rPr>
                <w:color w:val="000000"/>
                <w:sz w:val="20"/>
                <w:szCs w:val="20"/>
              </w:rPr>
              <w:t>104,0</w:t>
            </w:r>
          </w:p>
        </w:tc>
      </w:tr>
      <w:tr w:rsidR="009B02E9" w:rsidRPr="00950917" w14:paraId="16779B50" w14:textId="77777777" w:rsidTr="009B02E9">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5D80C7" w14:textId="77777777" w:rsidR="009B02E9" w:rsidRPr="007220BA" w:rsidRDefault="009B02E9" w:rsidP="009B02E9">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3222FCD" w14:textId="77777777" w:rsidR="009B02E9" w:rsidRPr="007220BA" w:rsidRDefault="009B02E9" w:rsidP="009B02E9">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190BFAF" w14:textId="1CDB37E5" w:rsidR="009B02E9" w:rsidRPr="007220BA" w:rsidRDefault="009B02E9" w:rsidP="009B02E9">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shd w:val="clear" w:color="auto" w:fill="auto"/>
            <w:noWrap/>
            <w:vAlign w:val="bottom"/>
          </w:tcPr>
          <w:p w14:paraId="09169237" w14:textId="77777777" w:rsidR="009B02E9" w:rsidRPr="007220BA" w:rsidRDefault="009B02E9" w:rsidP="009B02E9">
            <w:pPr>
              <w:jc w:val="center"/>
              <w:rPr>
                <w:sz w:val="20"/>
                <w:szCs w:val="20"/>
              </w:rPr>
            </w:pPr>
            <w:r>
              <w:rPr>
                <w:sz w:val="20"/>
                <w:szCs w:val="20"/>
              </w:rPr>
              <w:t>3 996,68</w:t>
            </w:r>
          </w:p>
        </w:tc>
        <w:tc>
          <w:tcPr>
            <w:tcW w:w="1477" w:type="dxa"/>
            <w:tcBorders>
              <w:top w:val="nil"/>
              <w:left w:val="nil"/>
              <w:bottom w:val="single" w:sz="4" w:space="0" w:color="auto"/>
              <w:right w:val="single" w:sz="4" w:space="0" w:color="auto"/>
            </w:tcBorders>
            <w:shd w:val="clear" w:color="auto" w:fill="auto"/>
            <w:noWrap/>
            <w:vAlign w:val="bottom"/>
          </w:tcPr>
          <w:p w14:paraId="41F40233" w14:textId="14917786" w:rsidR="009B02E9" w:rsidRPr="007220BA" w:rsidRDefault="009B02E9" w:rsidP="009B02E9">
            <w:pPr>
              <w:jc w:val="center"/>
              <w:rPr>
                <w:color w:val="000000"/>
                <w:sz w:val="20"/>
                <w:szCs w:val="20"/>
              </w:rPr>
            </w:pPr>
            <w:r>
              <w:rPr>
                <w:color w:val="000000"/>
                <w:sz w:val="20"/>
                <w:szCs w:val="20"/>
              </w:rPr>
              <w:t>8,548</w:t>
            </w:r>
          </w:p>
        </w:tc>
        <w:tc>
          <w:tcPr>
            <w:tcW w:w="1006" w:type="dxa"/>
            <w:tcBorders>
              <w:top w:val="nil"/>
              <w:left w:val="nil"/>
              <w:bottom w:val="single" w:sz="4" w:space="0" w:color="auto"/>
              <w:right w:val="single" w:sz="4" w:space="0" w:color="auto"/>
            </w:tcBorders>
            <w:shd w:val="clear" w:color="auto" w:fill="auto"/>
            <w:noWrap/>
            <w:vAlign w:val="bottom"/>
          </w:tcPr>
          <w:p w14:paraId="49053D89" w14:textId="77777777" w:rsidR="009B02E9" w:rsidRPr="007220BA" w:rsidRDefault="009B02E9" w:rsidP="009B02E9">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691696E5" w14:textId="3E5D2BBB" w:rsidR="009B02E9" w:rsidRPr="007220BA" w:rsidRDefault="009B02E9" w:rsidP="009B02E9">
            <w:pPr>
              <w:jc w:val="center"/>
              <w:rPr>
                <w:color w:val="000000"/>
                <w:sz w:val="20"/>
                <w:szCs w:val="20"/>
              </w:rPr>
            </w:pPr>
            <w:r>
              <w:rPr>
                <w:color w:val="000000"/>
                <w:sz w:val="20"/>
                <w:szCs w:val="20"/>
              </w:rPr>
              <w:t>636,08</w:t>
            </w:r>
          </w:p>
        </w:tc>
        <w:tc>
          <w:tcPr>
            <w:tcW w:w="1134" w:type="dxa"/>
            <w:tcBorders>
              <w:top w:val="nil"/>
              <w:left w:val="nil"/>
              <w:bottom w:val="single" w:sz="4" w:space="0" w:color="auto"/>
              <w:right w:val="single" w:sz="4" w:space="0" w:color="auto"/>
            </w:tcBorders>
            <w:shd w:val="clear" w:color="auto" w:fill="auto"/>
            <w:noWrap/>
            <w:vAlign w:val="bottom"/>
          </w:tcPr>
          <w:p w14:paraId="22A7BF23" w14:textId="77777777" w:rsidR="009B02E9" w:rsidRPr="007220BA" w:rsidRDefault="009B02E9" w:rsidP="009B02E9">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85C636E" w14:textId="1B3DA28A" w:rsidR="009B02E9" w:rsidRPr="007220BA" w:rsidRDefault="009B02E9" w:rsidP="009B02E9">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shd w:val="clear" w:color="auto" w:fill="auto"/>
            <w:noWrap/>
            <w:vAlign w:val="bottom"/>
          </w:tcPr>
          <w:p w14:paraId="2B5F31E7" w14:textId="2691407B" w:rsidR="009B02E9" w:rsidRPr="007220BA" w:rsidRDefault="009B02E9" w:rsidP="009B02E9">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shd w:val="clear" w:color="auto" w:fill="auto"/>
            <w:noWrap/>
            <w:vAlign w:val="bottom"/>
          </w:tcPr>
          <w:p w14:paraId="7E0A3492" w14:textId="5C236940" w:rsidR="009B02E9" w:rsidRPr="007220BA" w:rsidRDefault="009B02E9" w:rsidP="009B02E9">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688FB415" w14:textId="5589A2D3" w:rsidR="009B02E9" w:rsidRPr="007220BA" w:rsidRDefault="009B02E9" w:rsidP="009B02E9">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shd w:val="clear" w:color="auto" w:fill="auto"/>
            <w:noWrap/>
            <w:vAlign w:val="bottom"/>
          </w:tcPr>
          <w:p w14:paraId="6BFC6AF5" w14:textId="77777777" w:rsidR="009B02E9" w:rsidRPr="007220BA" w:rsidRDefault="009B02E9" w:rsidP="009B02E9">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DA03755" w14:textId="77777777" w:rsidR="009B02E9" w:rsidRPr="007220BA" w:rsidRDefault="009B02E9" w:rsidP="009B02E9">
            <w:pPr>
              <w:jc w:val="center"/>
              <w:rPr>
                <w:color w:val="000000"/>
                <w:sz w:val="20"/>
                <w:szCs w:val="20"/>
              </w:rPr>
            </w:pPr>
            <w:r>
              <w:rPr>
                <w:color w:val="000000"/>
                <w:sz w:val="20"/>
                <w:szCs w:val="20"/>
              </w:rPr>
              <w:t>104,0</w:t>
            </w:r>
          </w:p>
        </w:tc>
      </w:tr>
      <w:tr w:rsidR="009B02E9" w:rsidRPr="00950917" w14:paraId="2683D5F6" w14:textId="77777777" w:rsidTr="009B02E9">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8E00F7" w14:textId="77777777" w:rsidR="009B02E9" w:rsidRPr="007220BA" w:rsidRDefault="009B02E9" w:rsidP="009B02E9">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33C7C059" w14:textId="77777777" w:rsidR="009B02E9" w:rsidRPr="007220BA" w:rsidRDefault="009B02E9" w:rsidP="009B02E9">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112AEE27" w14:textId="20FC0EA8" w:rsidR="009B02E9" w:rsidRPr="007220BA" w:rsidRDefault="009B02E9" w:rsidP="009B02E9">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shd w:val="clear" w:color="auto" w:fill="auto"/>
            <w:noWrap/>
            <w:vAlign w:val="bottom"/>
          </w:tcPr>
          <w:p w14:paraId="36FEFD26" w14:textId="77777777" w:rsidR="009B02E9" w:rsidRPr="007220BA" w:rsidRDefault="009B02E9" w:rsidP="009B02E9">
            <w:pPr>
              <w:jc w:val="center"/>
              <w:rPr>
                <w:sz w:val="20"/>
                <w:szCs w:val="20"/>
              </w:rPr>
            </w:pPr>
            <w:r>
              <w:rPr>
                <w:sz w:val="20"/>
                <w:szCs w:val="20"/>
              </w:rPr>
              <w:t>4 132,57</w:t>
            </w:r>
          </w:p>
        </w:tc>
        <w:tc>
          <w:tcPr>
            <w:tcW w:w="1477" w:type="dxa"/>
            <w:tcBorders>
              <w:top w:val="nil"/>
              <w:left w:val="nil"/>
              <w:bottom w:val="single" w:sz="4" w:space="0" w:color="auto"/>
              <w:right w:val="single" w:sz="4" w:space="0" w:color="auto"/>
            </w:tcBorders>
            <w:shd w:val="clear" w:color="auto" w:fill="auto"/>
            <w:noWrap/>
            <w:vAlign w:val="bottom"/>
          </w:tcPr>
          <w:p w14:paraId="6F42705F" w14:textId="2BA31152" w:rsidR="009B02E9" w:rsidRPr="007220BA" w:rsidRDefault="009B02E9" w:rsidP="009B02E9">
            <w:pPr>
              <w:jc w:val="center"/>
              <w:rPr>
                <w:color w:val="000000"/>
                <w:sz w:val="20"/>
                <w:szCs w:val="20"/>
              </w:rPr>
            </w:pPr>
            <w:r>
              <w:rPr>
                <w:color w:val="000000"/>
                <w:sz w:val="20"/>
                <w:szCs w:val="20"/>
              </w:rPr>
              <w:t>7,895</w:t>
            </w:r>
          </w:p>
        </w:tc>
        <w:tc>
          <w:tcPr>
            <w:tcW w:w="1006" w:type="dxa"/>
            <w:tcBorders>
              <w:top w:val="nil"/>
              <w:left w:val="nil"/>
              <w:bottom w:val="single" w:sz="4" w:space="0" w:color="auto"/>
              <w:right w:val="single" w:sz="4" w:space="0" w:color="auto"/>
            </w:tcBorders>
            <w:shd w:val="clear" w:color="auto" w:fill="auto"/>
            <w:noWrap/>
            <w:vAlign w:val="bottom"/>
          </w:tcPr>
          <w:p w14:paraId="62DDD6FC" w14:textId="77777777" w:rsidR="009B02E9" w:rsidRPr="007220BA" w:rsidRDefault="009B02E9" w:rsidP="009B02E9">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738D5FBB" w14:textId="17636FDD" w:rsidR="009B02E9" w:rsidRPr="007220BA" w:rsidRDefault="009B02E9" w:rsidP="009B02E9">
            <w:pPr>
              <w:jc w:val="center"/>
              <w:rPr>
                <w:color w:val="000000"/>
                <w:sz w:val="20"/>
                <w:szCs w:val="20"/>
              </w:rPr>
            </w:pPr>
            <w:r>
              <w:rPr>
                <w:color w:val="000000"/>
                <w:sz w:val="20"/>
                <w:szCs w:val="20"/>
              </w:rPr>
              <w:t>661,52</w:t>
            </w:r>
          </w:p>
        </w:tc>
        <w:tc>
          <w:tcPr>
            <w:tcW w:w="1134" w:type="dxa"/>
            <w:tcBorders>
              <w:top w:val="nil"/>
              <w:left w:val="nil"/>
              <w:bottom w:val="single" w:sz="4" w:space="0" w:color="auto"/>
              <w:right w:val="single" w:sz="4" w:space="0" w:color="auto"/>
            </w:tcBorders>
            <w:shd w:val="clear" w:color="auto" w:fill="auto"/>
            <w:noWrap/>
            <w:vAlign w:val="bottom"/>
          </w:tcPr>
          <w:p w14:paraId="119E6F24" w14:textId="77777777" w:rsidR="009B02E9" w:rsidRPr="007220BA" w:rsidRDefault="009B02E9" w:rsidP="009B02E9">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61A6244" w14:textId="1C386C0B" w:rsidR="009B02E9" w:rsidRPr="007220BA" w:rsidRDefault="009B02E9" w:rsidP="009B02E9">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shd w:val="clear" w:color="auto" w:fill="auto"/>
            <w:noWrap/>
            <w:vAlign w:val="bottom"/>
          </w:tcPr>
          <w:p w14:paraId="3D38884B" w14:textId="3B95B159" w:rsidR="009B02E9" w:rsidRPr="007220BA" w:rsidRDefault="009B02E9" w:rsidP="009B02E9">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shd w:val="clear" w:color="auto" w:fill="auto"/>
            <w:noWrap/>
            <w:vAlign w:val="bottom"/>
          </w:tcPr>
          <w:p w14:paraId="3CD18AED" w14:textId="2E3A1D35" w:rsidR="009B02E9" w:rsidRPr="007220BA" w:rsidRDefault="009B02E9" w:rsidP="009B02E9">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DCB6C3B" w14:textId="067F3A79" w:rsidR="009B02E9" w:rsidRPr="007220BA" w:rsidRDefault="009B02E9" w:rsidP="009B02E9">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shd w:val="clear" w:color="auto" w:fill="auto"/>
            <w:noWrap/>
            <w:vAlign w:val="bottom"/>
          </w:tcPr>
          <w:p w14:paraId="1003EDE0" w14:textId="77777777" w:rsidR="009B02E9" w:rsidRPr="007220BA" w:rsidRDefault="009B02E9" w:rsidP="009B02E9">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1C96712" w14:textId="77777777" w:rsidR="009B02E9" w:rsidRPr="007220BA" w:rsidRDefault="009B02E9" w:rsidP="009B02E9">
            <w:pPr>
              <w:jc w:val="center"/>
              <w:rPr>
                <w:color w:val="000000"/>
                <w:sz w:val="20"/>
                <w:szCs w:val="20"/>
              </w:rPr>
            </w:pPr>
            <w:r>
              <w:rPr>
                <w:color w:val="000000"/>
                <w:sz w:val="20"/>
                <w:szCs w:val="20"/>
              </w:rPr>
              <w:t>104,0</w:t>
            </w:r>
          </w:p>
        </w:tc>
      </w:tr>
      <w:tr w:rsidR="009B02E9" w:rsidRPr="00950917" w14:paraId="3CA5EFFA" w14:textId="77777777" w:rsidTr="009B02E9">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AB40F98" w14:textId="77777777" w:rsidR="009B02E9" w:rsidRPr="007220BA" w:rsidRDefault="009B02E9" w:rsidP="009B02E9">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8C700CD" w14:textId="77777777" w:rsidR="009B02E9" w:rsidRPr="007220BA" w:rsidRDefault="009B02E9" w:rsidP="009B02E9">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14:paraId="6576965B" w14:textId="00CAFAEF" w:rsidR="009B02E9" w:rsidRPr="007220BA" w:rsidRDefault="009B02E9" w:rsidP="009B02E9">
            <w:pPr>
              <w:jc w:val="center"/>
              <w:rPr>
                <w:color w:val="000000"/>
                <w:sz w:val="20"/>
                <w:szCs w:val="20"/>
              </w:rPr>
            </w:pPr>
            <w:r>
              <w:rPr>
                <w:color w:val="000000"/>
                <w:sz w:val="20"/>
                <w:szCs w:val="20"/>
              </w:rPr>
              <w:t>773,99</w:t>
            </w:r>
          </w:p>
        </w:tc>
        <w:tc>
          <w:tcPr>
            <w:tcW w:w="1047" w:type="dxa"/>
            <w:tcBorders>
              <w:top w:val="nil"/>
              <w:left w:val="nil"/>
              <w:bottom w:val="single" w:sz="4" w:space="0" w:color="auto"/>
              <w:right w:val="single" w:sz="4" w:space="0" w:color="auto"/>
            </w:tcBorders>
            <w:shd w:val="clear" w:color="auto" w:fill="auto"/>
            <w:noWrap/>
            <w:vAlign w:val="bottom"/>
          </w:tcPr>
          <w:p w14:paraId="117311C1" w14:textId="77777777" w:rsidR="009B02E9" w:rsidRPr="007220BA" w:rsidRDefault="009B02E9" w:rsidP="009B02E9">
            <w:pPr>
              <w:jc w:val="center"/>
              <w:rPr>
                <w:sz w:val="20"/>
                <w:szCs w:val="20"/>
              </w:rPr>
            </w:pPr>
            <w:r>
              <w:rPr>
                <w:sz w:val="20"/>
                <w:szCs w:val="20"/>
              </w:rPr>
              <w:t>4 273,07</w:t>
            </w:r>
          </w:p>
        </w:tc>
        <w:tc>
          <w:tcPr>
            <w:tcW w:w="1477" w:type="dxa"/>
            <w:tcBorders>
              <w:top w:val="nil"/>
              <w:left w:val="nil"/>
              <w:bottom w:val="single" w:sz="4" w:space="0" w:color="auto"/>
              <w:right w:val="single" w:sz="4" w:space="0" w:color="auto"/>
            </w:tcBorders>
            <w:shd w:val="clear" w:color="auto" w:fill="auto"/>
            <w:noWrap/>
            <w:vAlign w:val="bottom"/>
          </w:tcPr>
          <w:p w14:paraId="067CD3C9" w14:textId="29DC2EC3" w:rsidR="009B02E9" w:rsidRPr="007220BA" w:rsidRDefault="009B02E9" w:rsidP="009B02E9">
            <w:pPr>
              <w:jc w:val="center"/>
              <w:rPr>
                <w:color w:val="000000"/>
                <w:sz w:val="20"/>
                <w:szCs w:val="20"/>
              </w:rPr>
            </w:pPr>
            <w:r>
              <w:rPr>
                <w:color w:val="000000"/>
                <w:sz w:val="20"/>
                <w:szCs w:val="20"/>
              </w:rPr>
              <w:t>8,258</w:t>
            </w:r>
          </w:p>
        </w:tc>
        <w:tc>
          <w:tcPr>
            <w:tcW w:w="1006" w:type="dxa"/>
            <w:tcBorders>
              <w:top w:val="nil"/>
              <w:left w:val="nil"/>
              <w:bottom w:val="single" w:sz="4" w:space="0" w:color="auto"/>
              <w:right w:val="single" w:sz="4" w:space="0" w:color="auto"/>
            </w:tcBorders>
            <w:shd w:val="clear" w:color="auto" w:fill="auto"/>
            <w:noWrap/>
            <w:vAlign w:val="bottom"/>
          </w:tcPr>
          <w:p w14:paraId="7DD5821C" w14:textId="77777777" w:rsidR="009B02E9" w:rsidRPr="007220BA" w:rsidRDefault="009B02E9" w:rsidP="009B02E9">
            <w:pPr>
              <w:jc w:val="center"/>
              <w:rPr>
                <w:color w:val="000000"/>
                <w:sz w:val="20"/>
                <w:szCs w:val="20"/>
              </w:rPr>
            </w:pPr>
            <w:r>
              <w:rPr>
                <w:sz w:val="20"/>
                <w:szCs w:val="20"/>
              </w:rPr>
              <w:t>0,00</w:t>
            </w:r>
          </w:p>
        </w:tc>
        <w:tc>
          <w:tcPr>
            <w:tcW w:w="1290" w:type="dxa"/>
            <w:tcBorders>
              <w:top w:val="nil"/>
              <w:left w:val="nil"/>
              <w:bottom w:val="single" w:sz="4" w:space="0" w:color="auto"/>
              <w:right w:val="single" w:sz="4" w:space="0" w:color="auto"/>
            </w:tcBorders>
            <w:shd w:val="clear" w:color="auto" w:fill="auto"/>
            <w:noWrap/>
            <w:vAlign w:val="bottom"/>
          </w:tcPr>
          <w:p w14:paraId="02ED5FF1" w14:textId="5CC73D56" w:rsidR="009B02E9" w:rsidRPr="007220BA" w:rsidRDefault="009B02E9" w:rsidP="009B02E9">
            <w:pPr>
              <w:jc w:val="center"/>
              <w:rPr>
                <w:color w:val="000000"/>
                <w:sz w:val="20"/>
                <w:szCs w:val="20"/>
              </w:rPr>
            </w:pPr>
            <w:r>
              <w:rPr>
                <w:color w:val="000000"/>
                <w:sz w:val="20"/>
                <w:szCs w:val="20"/>
              </w:rPr>
              <w:t>687,98</w:t>
            </w:r>
          </w:p>
        </w:tc>
        <w:tc>
          <w:tcPr>
            <w:tcW w:w="1134" w:type="dxa"/>
            <w:tcBorders>
              <w:top w:val="nil"/>
              <w:left w:val="nil"/>
              <w:bottom w:val="single" w:sz="4" w:space="0" w:color="auto"/>
              <w:right w:val="single" w:sz="4" w:space="0" w:color="auto"/>
            </w:tcBorders>
            <w:shd w:val="clear" w:color="auto" w:fill="auto"/>
            <w:noWrap/>
            <w:vAlign w:val="bottom"/>
          </w:tcPr>
          <w:p w14:paraId="67864616" w14:textId="77777777" w:rsidR="009B02E9" w:rsidRPr="007220BA" w:rsidRDefault="009B02E9" w:rsidP="009B02E9">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53BBA46" w14:textId="59F2DA9E" w:rsidR="009B02E9" w:rsidRPr="007220BA" w:rsidRDefault="009B02E9" w:rsidP="009B02E9">
            <w:pPr>
              <w:jc w:val="center"/>
              <w:rPr>
                <w:sz w:val="20"/>
                <w:szCs w:val="20"/>
              </w:rPr>
            </w:pPr>
            <w:r>
              <w:rPr>
                <w:color w:val="000000"/>
                <w:sz w:val="20"/>
                <w:szCs w:val="20"/>
              </w:rPr>
              <w:t>174,22</w:t>
            </w:r>
          </w:p>
        </w:tc>
        <w:tc>
          <w:tcPr>
            <w:tcW w:w="1128" w:type="dxa"/>
            <w:tcBorders>
              <w:top w:val="nil"/>
              <w:left w:val="nil"/>
              <w:bottom w:val="single" w:sz="4" w:space="0" w:color="auto"/>
              <w:right w:val="single" w:sz="4" w:space="0" w:color="auto"/>
            </w:tcBorders>
            <w:shd w:val="clear" w:color="auto" w:fill="auto"/>
            <w:noWrap/>
            <w:vAlign w:val="bottom"/>
          </w:tcPr>
          <w:p w14:paraId="7F65D8B5" w14:textId="54B9D51C" w:rsidR="009B02E9" w:rsidRPr="007220BA" w:rsidRDefault="009B02E9" w:rsidP="009B02E9">
            <w:pPr>
              <w:jc w:val="center"/>
              <w:rPr>
                <w:sz w:val="20"/>
                <w:szCs w:val="20"/>
              </w:rPr>
            </w:pPr>
            <w:r>
              <w:rPr>
                <w:color w:val="000000"/>
                <w:sz w:val="20"/>
                <w:szCs w:val="20"/>
              </w:rPr>
              <w:t>56,46</w:t>
            </w:r>
          </w:p>
        </w:tc>
        <w:tc>
          <w:tcPr>
            <w:tcW w:w="1149" w:type="dxa"/>
            <w:tcBorders>
              <w:top w:val="nil"/>
              <w:left w:val="nil"/>
              <w:bottom w:val="single" w:sz="4" w:space="0" w:color="auto"/>
              <w:right w:val="single" w:sz="4" w:space="0" w:color="auto"/>
            </w:tcBorders>
            <w:shd w:val="clear" w:color="auto" w:fill="auto"/>
            <w:noWrap/>
            <w:vAlign w:val="bottom"/>
          </w:tcPr>
          <w:p w14:paraId="01378A53" w14:textId="1D3DE619" w:rsidR="009B02E9" w:rsidRPr="007220BA" w:rsidRDefault="009B02E9" w:rsidP="009B02E9">
            <w:pPr>
              <w:jc w:val="center"/>
              <w:rPr>
                <w:sz w:val="20"/>
                <w:szCs w:val="20"/>
              </w:rPr>
            </w:pPr>
            <w:r>
              <w:rPr>
                <w:color w:val="000000"/>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14:paraId="4AC23B4A" w14:textId="6AB10D4B" w:rsidR="009B02E9" w:rsidRPr="007220BA" w:rsidRDefault="009B02E9" w:rsidP="009B02E9">
            <w:pPr>
              <w:jc w:val="center"/>
              <w:rPr>
                <w:sz w:val="20"/>
                <w:szCs w:val="20"/>
              </w:rPr>
            </w:pPr>
            <w:r>
              <w:rPr>
                <w:color w:val="000000"/>
                <w:sz w:val="20"/>
                <w:szCs w:val="20"/>
              </w:rPr>
              <w:t>157,05</w:t>
            </w:r>
          </w:p>
        </w:tc>
        <w:tc>
          <w:tcPr>
            <w:tcW w:w="709" w:type="dxa"/>
            <w:tcBorders>
              <w:top w:val="nil"/>
              <w:left w:val="nil"/>
              <w:bottom w:val="single" w:sz="4" w:space="0" w:color="auto"/>
              <w:right w:val="single" w:sz="4" w:space="0" w:color="auto"/>
            </w:tcBorders>
            <w:shd w:val="clear" w:color="auto" w:fill="auto"/>
            <w:noWrap/>
            <w:vAlign w:val="bottom"/>
          </w:tcPr>
          <w:p w14:paraId="18695503" w14:textId="77777777" w:rsidR="009B02E9" w:rsidRPr="007220BA" w:rsidRDefault="009B02E9" w:rsidP="009B02E9">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BEF0BD7" w14:textId="77777777" w:rsidR="009B02E9" w:rsidRPr="007220BA" w:rsidRDefault="009B02E9" w:rsidP="009B02E9">
            <w:pPr>
              <w:jc w:val="center"/>
              <w:rPr>
                <w:color w:val="000000"/>
                <w:sz w:val="20"/>
                <w:szCs w:val="20"/>
              </w:rPr>
            </w:pPr>
            <w:r>
              <w:rPr>
                <w:color w:val="000000"/>
                <w:sz w:val="20"/>
                <w:szCs w:val="20"/>
              </w:rPr>
              <w:t>104,0</w:t>
            </w:r>
          </w:p>
        </w:tc>
      </w:tr>
      <w:tr w:rsidR="009B02E9" w:rsidRPr="00950917" w14:paraId="0C39A5D5" w14:textId="77777777" w:rsidTr="009B02E9">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41E7D" w14:textId="77777777" w:rsidR="009B02E9" w:rsidRPr="007220BA" w:rsidRDefault="009B02E9" w:rsidP="009B02E9">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44284FD" w14:textId="77777777" w:rsidR="009B02E9" w:rsidRPr="007220BA" w:rsidRDefault="009B02E9" w:rsidP="009B02E9">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6F4C71C" w14:textId="06094346" w:rsidR="009B02E9" w:rsidRPr="007220BA" w:rsidRDefault="009B02E9" w:rsidP="009B02E9">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78757E9" w14:textId="77777777" w:rsidR="009B02E9" w:rsidRPr="007220BA" w:rsidRDefault="009B02E9" w:rsidP="009B02E9">
            <w:pPr>
              <w:jc w:val="center"/>
              <w:outlineLvl w:val="0"/>
              <w:rPr>
                <w:sz w:val="20"/>
                <w:szCs w:val="20"/>
              </w:rPr>
            </w:pPr>
            <w:r>
              <w:rPr>
                <w:sz w:val="20"/>
                <w:szCs w:val="20"/>
              </w:rPr>
              <w:t>4 418,36</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E445E35" w14:textId="7EFABC9D" w:rsidR="009B02E9" w:rsidRPr="007220BA" w:rsidRDefault="009B02E9" w:rsidP="009B02E9">
            <w:pPr>
              <w:jc w:val="center"/>
              <w:outlineLvl w:val="0"/>
              <w:rPr>
                <w:color w:val="000000"/>
                <w:sz w:val="20"/>
                <w:szCs w:val="20"/>
              </w:rPr>
            </w:pPr>
            <w:r>
              <w:rPr>
                <w:color w:val="000000"/>
                <w:sz w:val="20"/>
                <w:szCs w:val="20"/>
              </w:rPr>
              <w:t>8,638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FDF0BEB" w14:textId="77777777" w:rsidR="009B02E9" w:rsidRPr="007220BA" w:rsidRDefault="009B02E9" w:rsidP="009B02E9">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AD9092B" w14:textId="6288F417" w:rsidR="009B02E9" w:rsidRPr="007220BA" w:rsidRDefault="009B02E9" w:rsidP="009B02E9">
            <w:pPr>
              <w:jc w:val="center"/>
              <w:outlineLvl w:val="0"/>
              <w:rPr>
                <w:color w:val="000000"/>
                <w:sz w:val="20"/>
                <w:szCs w:val="20"/>
              </w:rPr>
            </w:pPr>
            <w:r>
              <w:rPr>
                <w:color w:val="000000"/>
                <w:sz w:val="20"/>
                <w:szCs w:val="20"/>
              </w:rPr>
              <w:t>715,50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3418573" w14:textId="77777777" w:rsidR="009B02E9" w:rsidRPr="007220BA" w:rsidRDefault="009B02E9" w:rsidP="009B02E9">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3A9438E" w14:textId="2557E9A3" w:rsidR="009B02E9" w:rsidRPr="007220BA" w:rsidRDefault="009B02E9" w:rsidP="009B02E9">
            <w:pPr>
              <w:jc w:val="center"/>
              <w:outlineLvl w:val="0"/>
              <w:rPr>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F91499A" w14:textId="38AAE191" w:rsidR="009B02E9" w:rsidRPr="007220BA" w:rsidRDefault="009B02E9" w:rsidP="009B02E9">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C14717" w14:textId="1A3E512D" w:rsidR="009B02E9" w:rsidRPr="007220BA" w:rsidRDefault="009B02E9" w:rsidP="009B02E9">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8D12A1D" w14:textId="63BCEB7C" w:rsidR="009B02E9" w:rsidRPr="007220BA" w:rsidRDefault="009B02E9" w:rsidP="009B02E9">
            <w:pPr>
              <w:jc w:val="center"/>
              <w:outlineLvl w:val="0"/>
              <w:rPr>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B497A25" w14:textId="77777777" w:rsidR="009B02E9" w:rsidRPr="007220BA" w:rsidRDefault="009B02E9" w:rsidP="009B02E9">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DFAE96" w14:textId="77777777" w:rsidR="009B02E9" w:rsidRPr="007220BA" w:rsidRDefault="009B02E9" w:rsidP="009B02E9">
            <w:pPr>
              <w:jc w:val="center"/>
              <w:outlineLvl w:val="0"/>
              <w:rPr>
                <w:color w:val="000000"/>
                <w:sz w:val="20"/>
                <w:szCs w:val="20"/>
              </w:rPr>
            </w:pPr>
            <w:r>
              <w:rPr>
                <w:color w:val="000000"/>
                <w:sz w:val="20"/>
                <w:szCs w:val="20"/>
              </w:rPr>
              <w:t>104,0</w:t>
            </w:r>
          </w:p>
        </w:tc>
      </w:tr>
      <w:tr w:rsidR="009B02E9" w:rsidRPr="00950917" w14:paraId="1CF112B2" w14:textId="77777777" w:rsidTr="009B02E9">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9BA117" w14:textId="77777777" w:rsidR="009B02E9" w:rsidRDefault="009B02E9" w:rsidP="009B02E9">
            <w:pPr>
              <w:jc w:val="center"/>
              <w:outlineLvl w:val="0"/>
              <w:rPr>
                <w:color w:val="000000"/>
                <w:sz w:val="20"/>
                <w:szCs w:val="20"/>
              </w:rPr>
            </w:pPr>
            <w:r>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F7FB87C" w14:textId="77777777" w:rsidR="009B02E9" w:rsidRPr="007220BA" w:rsidRDefault="009B02E9" w:rsidP="009B02E9">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1D551AD" w14:textId="2C667A7F" w:rsidR="009B02E9" w:rsidRDefault="009B02E9" w:rsidP="009B02E9">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FAB3184" w14:textId="77777777" w:rsidR="009B02E9" w:rsidRDefault="009B02E9" w:rsidP="009B02E9">
            <w:pPr>
              <w:jc w:val="center"/>
              <w:outlineLvl w:val="0"/>
              <w:rPr>
                <w:sz w:val="20"/>
                <w:szCs w:val="20"/>
              </w:rPr>
            </w:pPr>
            <w:r>
              <w:rPr>
                <w:sz w:val="20"/>
                <w:szCs w:val="20"/>
              </w:rPr>
              <w:t>4 568,58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5975C5C" w14:textId="7422C1B4" w:rsidR="009B02E9" w:rsidRDefault="009B02E9" w:rsidP="009B02E9">
            <w:pPr>
              <w:jc w:val="center"/>
              <w:outlineLvl w:val="0"/>
              <w:rPr>
                <w:color w:val="000000"/>
                <w:sz w:val="20"/>
                <w:szCs w:val="20"/>
              </w:rPr>
            </w:pPr>
            <w:r>
              <w:rPr>
                <w:color w:val="000000"/>
                <w:sz w:val="20"/>
                <w:szCs w:val="20"/>
              </w:rPr>
              <w:t>9,035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ABF133C" w14:textId="77777777" w:rsidR="009B02E9" w:rsidRDefault="009B02E9" w:rsidP="009B02E9">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F51A827" w14:textId="3B090D1E" w:rsidR="009B02E9" w:rsidRDefault="009B02E9" w:rsidP="009B02E9">
            <w:pPr>
              <w:jc w:val="center"/>
              <w:outlineLvl w:val="0"/>
              <w:rPr>
                <w:color w:val="000000"/>
                <w:sz w:val="20"/>
                <w:szCs w:val="20"/>
              </w:rPr>
            </w:pPr>
            <w:r>
              <w:rPr>
                <w:color w:val="000000"/>
                <w:sz w:val="20"/>
                <w:szCs w:val="20"/>
              </w:rPr>
              <w:t>744,12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AACEBAE" w14:textId="77777777" w:rsidR="009B02E9" w:rsidRPr="007220BA" w:rsidRDefault="009B02E9" w:rsidP="009B02E9">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6DA7ACE" w14:textId="61A2E077" w:rsidR="009B02E9" w:rsidRDefault="009B02E9" w:rsidP="009B02E9">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6A60FC6" w14:textId="408A2F10" w:rsidR="009B02E9" w:rsidRDefault="009B02E9" w:rsidP="009B02E9">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BB7D7B9" w14:textId="773B4B51" w:rsidR="009B02E9" w:rsidRPr="007220BA" w:rsidRDefault="009B02E9" w:rsidP="009B02E9">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6DBC845" w14:textId="38C55D89" w:rsidR="009B02E9" w:rsidRDefault="009B02E9" w:rsidP="009B02E9">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89EE6D8" w14:textId="77777777" w:rsidR="009B02E9" w:rsidRPr="007220BA" w:rsidRDefault="009B02E9" w:rsidP="009B02E9">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30AB5E7" w14:textId="77777777" w:rsidR="009B02E9" w:rsidRDefault="009B02E9" w:rsidP="009B02E9">
            <w:pPr>
              <w:jc w:val="center"/>
              <w:outlineLvl w:val="0"/>
              <w:rPr>
                <w:color w:val="000000"/>
                <w:sz w:val="20"/>
                <w:szCs w:val="20"/>
              </w:rPr>
            </w:pPr>
            <w:r>
              <w:rPr>
                <w:color w:val="000000"/>
                <w:sz w:val="20"/>
                <w:szCs w:val="20"/>
              </w:rPr>
              <w:t>104,0</w:t>
            </w:r>
          </w:p>
        </w:tc>
      </w:tr>
      <w:tr w:rsidR="009B02E9" w:rsidRPr="00950917" w14:paraId="4AAEBC80" w14:textId="77777777" w:rsidTr="009B02E9">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66FDD8" w14:textId="77777777" w:rsidR="009B02E9" w:rsidRDefault="009B02E9" w:rsidP="009B02E9">
            <w:pPr>
              <w:jc w:val="center"/>
              <w:outlineLvl w:val="0"/>
              <w:rPr>
                <w:color w:val="000000"/>
                <w:sz w:val="20"/>
                <w:szCs w:val="20"/>
              </w:rPr>
            </w:pPr>
            <w:r>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52536BC" w14:textId="77777777" w:rsidR="009B02E9" w:rsidRPr="007220BA" w:rsidRDefault="009B02E9" w:rsidP="009B02E9">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B1C063" w14:textId="72762399" w:rsidR="009B02E9" w:rsidRDefault="009B02E9" w:rsidP="009B02E9">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12E53A1" w14:textId="77777777" w:rsidR="009B02E9" w:rsidRDefault="009B02E9" w:rsidP="009B02E9">
            <w:pPr>
              <w:jc w:val="center"/>
              <w:outlineLvl w:val="0"/>
              <w:rPr>
                <w:sz w:val="20"/>
                <w:szCs w:val="20"/>
              </w:rPr>
            </w:pPr>
            <w:r>
              <w:rPr>
                <w:sz w:val="20"/>
                <w:szCs w:val="20"/>
              </w:rPr>
              <w:t>4 723,91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94B3422" w14:textId="746DFB2B" w:rsidR="009B02E9" w:rsidRDefault="009B02E9" w:rsidP="009B02E9">
            <w:pPr>
              <w:jc w:val="center"/>
              <w:outlineLvl w:val="0"/>
              <w:rPr>
                <w:color w:val="000000"/>
                <w:sz w:val="20"/>
                <w:szCs w:val="20"/>
              </w:rPr>
            </w:pPr>
            <w:r>
              <w:rPr>
                <w:color w:val="000000"/>
                <w:sz w:val="20"/>
                <w:szCs w:val="20"/>
              </w:rPr>
              <w:t>9,451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51BE4BA" w14:textId="77777777" w:rsidR="009B02E9" w:rsidRDefault="009B02E9" w:rsidP="009B02E9">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2A228E76" w14:textId="65490DEA" w:rsidR="009B02E9" w:rsidRDefault="009B02E9" w:rsidP="009B02E9">
            <w:pPr>
              <w:jc w:val="center"/>
              <w:outlineLvl w:val="0"/>
              <w:rPr>
                <w:color w:val="000000"/>
                <w:sz w:val="20"/>
                <w:szCs w:val="20"/>
              </w:rPr>
            </w:pPr>
            <w:r>
              <w:rPr>
                <w:color w:val="000000"/>
                <w:sz w:val="20"/>
                <w:szCs w:val="20"/>
              </w:rPr>
              <w:t>773,89</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C00502" w14:textId="77777777" w:rsidR="009B02E9" w:rsidRPr="007220BA" w:rsidRDefault="009B02E9" w:rsidP="009B02E9">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38CE3CA" w14:textId="06A21508" w:rsidR="009B02E9" w:rsidRDefault="009B02E9" w:rsidP="009B02E9">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F0B697D" w14:textId="130D9998" w:rsidR="009B02E9" w:rsidRDefault="009B02E9" w:rsidP="009B02E9">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3DAC797" w14:textId="615BB640" w:rsidR="009B02E9" w:rsidRPr="007220BA" w:rsidRDefault="009B02E9" w:rsidP="009B02E9">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B27A3E6" w14:textId="166B91CA" w:rsidR="009B02E9" w:rsidRDefault="009B02E9" w:rsidP="009B02E9">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AC7A9AA" w14:textId="77777777" w:rsidR="009B02E9" w:rsidRPr="007220BA" w:rsidRDefault="009B02E9" w:rsidP="009B02E9">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8C4A305" w14:textId="77777777" w:rsidR="009B02E9" w:rsidRDefault="009B02E9" w:rsidP="009B02E9">
            <w:pPr>
              <w:jc w:val="center"/>
              <w:outlineLvl w:val="0"/>
              <w:rPr>
                <w:color w:val="000000"/>
                <w:sz w:val="20"/>
                <w:szCs w:val="20"/>
              </w:rPr>
            </w:pPr>
            <w:r>
              <w:rPr>
                <w:color w:val="000000"/>
                <w:sz w:val="20"/>
                <w:szCs w:val="20"/>
              </w:rPr>
              <w:t>104,0</w:t>
            </w:r>
          </w:p>
        </w:tc>
      </w:tr>
      <w:tr w:rsidR="009B02E9" w:rsidRPr="00950917" w14:paraId="440FB2CB" w14:textId="77777777" w:rsidTr="009B02E9">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82517E" w14:textId="77777777" w:rsidR="009B02E9" w:rsidRDefault="009B02E9" w:rsidP="009B02E9">
            <w:pPr>
              <w:jc w:val="center"/>
              <w:outlineLvl w:val="0"/>
              <w:rPr>
                <w:color w:val="000000"/>
                <w:sz w:val="20"/>
                <w:szCs w:val="20"/>
              </w:rPr>
            </w:pPr>
            <w:r>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E7D2432" w14:textId="77777777" w:rsidR="009B02E9" w:rsidRPr="007220BA" w:rsidRDefault="009B02E9" w:rsidP="009B02E9">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1E24856" w14:textId="39408DBF" w:rsidR="009B02E9" w:rsidRDefault="009B02E9" w:rsidP="009B02E9">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0FDF199" w14:textId="77777777" w:rsidR="009B02E9" w:rsidRDefault="009B02E9" w:rsidP="009B02E9">
            <w:pPr>
              <w:jc w:val="center"/>
              <w:outlineLvl w:val="0"/>
              <w:rPr>
                <w:sz w:val="20"/>
                <w:szCs w:val="20"/>
              </w:rPr>
            </w:pPr>
            <w:r>
              <w:rPr>
                <w:sz w:val="20"/>
                <w:szCs w:val="20"/>
              </w:rPr>
              <w:t>4 884,53</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92A32B4" w14:textId="3A49864D" w:rsidR="009B02E9" w:rsidRDefault="009B02E9" w:rsidP="009B02E9">
            <w:pPr>
              <w:jc w:val="center"/>
              <w:outlineLvl w:val="0"/>
              <w:rPr>
                <w:color w:val="000000"/>
                <w:sz w:val="20"/>
                <w:szCs w:val="20"/>
              </w:rPr>
            </w:pPr>
            <w:r>
              <w:rPr>
                <w:color w:val="000000"/>
                <w:sz w:val="20"/>
                <w:szCs w:val="20"/>
              </w:rPr>
              <w:t>9,886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2E7FF1A" w14:textId="77777777" w:rsidR="009B02E9" w:rsidRDefault="009B02E9" w:rsidP="009B02E9">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9326EDF" w14:textId="3EA7B7EE" w:rsidR="009B02E9" w:rsidRDefault="009B02E9" w:rsidP="009B02E9">
            <w:pPr>
              <w:jc w:val="center"/>
              <w:outlineLvl w:val="0"/>
              <w:rPr>
                <w:color w:val="000000"/>
                <w:sz w:val="20"/>
                <w:szCs w:val="20"/>
              </w:rPr>
            </w:pPr>
            <w:r>
              <w:rPr>
                <w:color w:val="000000"/>
                <w:sz w:val="20"/>
                <w:szCs w:val="20"/>
              </w:rPr>
              <w:t>804,84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ED4468A" w14:textId="77777777" w:rsidR="009B02E9" w:rsidRPr="007220BA" w:rsidRDefault="009B02E9" w:rsidP="009B02E9">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0A2FAB2" w14:textId="37C4B25F" w:rsidR="009B02E9" w:rsidRDefault="009B02E9" w:rsidP="009B02E9">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7783AFC" w14:textId="0FFBC500" w:rsidR="009B02E9" w:rsidRDefault="009B02E9" w:rsidP="009B02E9">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A7B917D" w14:textId="39B4AAC2" w:rsidR="009B02E9" w:rsidRPr="007220BA" w:rsidRDefault="009B02E9" w:rsidP="009B02E9">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1894E3E" w14:textId="6307B9ED" w:rsidR="009B02E9" w:rsidRDefault="009B02E9" w:rsidP="009B02E9">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B8B4E3C" w14:textId="77777777" w:rsidR="009B02E9" w:rsidRPr="007220BA" w:rsidRDefault="009B02E9" w:rsidP="009B02E9">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A44FFA1" w14:textId="77777777" w:rsidR="009B02E9" w:rsidRDefault="009B02E9" w:rsidP="009B02E9">
            <w:pPr>
              <w:jc w:val="center"/>
              <w:outlineLvl w:val="0"/>
              <w:rPr>
                <w:color w:val="000000"/>
                <w:sz w:val="20"/>
                <w:szCs w:val="20"/>
              </w:rPr>
            </w:pPr>
            <w:r>
              <w:rPr>
                <w:color w:val="000000"/>
                <w:sz w:val="20"/>
                <w:szCs w:val="20"/>
              </w:rPr>
              <w:t>104,0</w:t>
            </w:r>
          </w:p>
        </w:tc>
      </w:tr>
      <w:tr w:rsidR="009B02E9" w:rsidRPr="00950917" w14:paraId="2EE86D8F" w14:textId="77777777" w:rsidTr="009B02E9">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4AFC2D" w14:textId="77777777" w:rsidR="009B02E9" w:rsidRDefault="009B02E9" w:rsidP="009B02E9">
            <w:pPr>
              <w:jc w:val="center"/>
              <w:outlineLvl w:val="0"/>
              <w:rPr>
                <w:color w:val="000000"/>
                <w:sz w:val="20"/>
                <w:szCs w:val="20"/>
              </w:rPr>
            </w:pPr>
            <w:r>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CB90970" w14:textId="77777777" w:rsidR="009B02E9" w:rsidRPr="007220BA" w:rsidRDefault="009B02E9" w:rsidP="009B02E9">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ABE548" w14:textId="7C8A9C7E" w:rsidR="009B02E9" w:rsidRDefault="009B02E9" w:rsidP="009B02E9">
            <w:pPr>
              <w:jc w:val="center"/>
              <w:rPr>
                <w:color w:val="000000"/>
                <w:sz w:val="20"/>
                <w:szCs w:val="20"/>
              </w:rPr>
            </w:pPr>
            <w:r>
              <w:rPr>
                <w:color w:val="000000"/>
                <w:sz w:val="20"/>
                <w:szCs w:val="20"/>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A87BB98" w14:textId="77777777" w:rsidR="009B02E9" w:rsidRDefault="009B02E9" w:rsidP="009B02E9">
            <w:pPr>
              <w:jc w:val="center"/>
              <w:outlineLvl w:val="0"/>
              <w:rPr>
                <w:sz w:val="20"/>
                <w:szCs w:val="20"/>
              </w:rPr>
            </w:pPr>
            <w:r>
              <w:rPr>
                <w:sz w:val="20"/>
                <w:szCs w:val="20"/>
              </w:rPr>
              <w:t>5 050,60</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4349827" w14:textId="31B1FE2F" w:rsidR="009B02E9" w:rsidRDefault="009B02E9" w:rsidP="009B02E9">
            <w:pPr>
              <w:jc w:val="center"/>
              <w:outlineLvl w:val="0"/>
              <w:rPr>
                <w:color w:val="000000"/>
                <w:sz w:val="20"/>
                <w:szCs w:val="20"/>
              </w:rPr>
            </w:pPr>
            <w:r>
              <w:rPr>
                <w:color w:val="000000"/>
                <w:sz w:val="20"/>
                <w:szCs w:val="20"/>
              </w:rPr>
              <w:t>10,341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0BDD328" w14:textId="77777777" w:rsidR="009B02E9" w:rsidRDefault="009B02E9" w:rsidP="009B02E9">
            <w:pPr>
              <w:jc w:val="center"/>
              <w:outlineLvl w:val="0"/>
              <w:rPr>
                <w:color w:val="000000"/>
                <w:sz w:val="20"/>
                <w:szCs w:val="20"/>
              </w:rPr>
            </w:pPr>
            <w:r>
              <w:rPr>
                <w:sz w:val="20"/>
                <w:szCs w:val="20"/>
              </w:rPr>
              <w:t>0,00</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5D5A67D7" w14:textId="4347EAD8" w:rsidR="009B02E9" w:rsidRDefault="009B02E9" w:rsidP="009B02E9">
            <w:pPr>
              <w:jc w:val="center"/>
              <w:outlineLvl w:val="0"/>
              <w:rPr>
                <w:color w:val="000000"/>
                <w:sz w:val="20"/>
                <w:szCs w:val="20"/>
              </w:rPr>
            </w:pPr>
            <w:r>
              <w:rPr>
                <w:color w:val="000000"/>
                <w:sz w:val="20"/>
                <w:szCs w:val="20"/>
              </w:rPr>
              <w:t>837,04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04E99CA" w14:textId="77777777" w:rsidR="009B02E9" w:rsidRPr="007220BA" w:rsidRDefault="009B02E9" w:rsidP="009B02E9">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26ECFCC" w14:textId="3A74B70E" w:rsidR="009B02E9" w:rsidRDefault="009B02E9" w:rsidP="009B02E9">
            <w:pPr>
              <w:jc w:val="center"/>
              <w:outlineLvl w:val="0"/>
              <w:rPr>
                <w:color w:val="000000"/>
                <w:sz w:val="20"/>
                <w:szCs w:val="20"/>
              </w:rPr>
            </w:pPr>
            <w:r>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02690DD" w14:textId="2A9F5487" w:rsidR="009B02E9" w:rsidRDefault="009B02E9" w:rsidP="009B02E9">
            <w:pPr>
              <w:jc w:val="center"/>
              <w:outlineLvl w:val="0"/>
              <w:rPr>
                <w:sz w:val="20"/>
                <w:szCs w:val="20"/>
              </w:rPr>
            </w:pPr>
            <w:r>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2903A44" w14:textId="1EBE9C06" w:rsidR="009B02E9" w:rsidRPr="007220BA" w:rsidRDefault="009B02E9" w:rsidP="009B02E9">
            <w:pPr>
              <w:jc w:val="center"/>
              <w:outlineLvl w:val="0"/>
              <w:rPr>
                <w:sz w:val="20"/>
                <w:szCs w:val="20"/>
              </w:rPr>
            </w:pPr>
            <w:r>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217FD3A" w14:textId="1174547F" w:rsidR="009B02E9" w:rsidRDefault="009B02E9" w:rsidP="009B02E9">
            <w:pPr>
              <w:jc w:val="center"/>
              <w:outlineLvl w:val="0"/>
              <w:rPr>
                <w:color w:val="000000"/>
                <w:sz w:val="20"/>
                <w:szCs w:val="20"/>
              </w:rPr>
            </w:pPr>
            <w:r>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D5A483A" w14:textId="77777777" w:rsidR="009B02E9" w:rsidRPr="007220BA" w:rsidRDefault="009B02E9" w:rsidP="009B02E9">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B91AEB7" w14:textId="77777777" w:rsidR="009B02E9" w:rsidRDefault="009B02E9" w:rsidP="009B02E9">
            <w:pPr>
              <w:jc w:val="center"/>
              <w:outlineLvl w:val="0"/>
              <w:rPr>
                <w:color w:val="000000"/>
                <w:sz w:val="20"/>
                <w:szCs w:val="20"/>
              </w:rPr>
            </w:pPr>
            <w:r>
              <w:rPr>
                <w:color w:val="000000"/>
                <w:sz w:val="20"/>
                <w:szCs w:val="20"/>
              </w:rPr>
              <w:t>104,0</w:t>
            </w:r>
          </w:p>
        </w:tc>
      </w:tr>
    </w:tbl>
    <w:p w14:paraId="496F6D05" w14:textId="77777777" w:rsidR="00F54183" w:rsidRDefault="00F54183"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B973B0" w14:paraId="6F8A92E5" w14:textId="77777777" w:rsidTr="00F536E8">
        <w:trPr>
          <w:jc w:val="center"/>
        </w:trPr>
        <w:tc>
          <w:tcPr>
            <w:tcW w:w="4785" w:type="dxa"/>
          </w:tcPr>
          <w:p w14:paraId="6540D445"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031C4B8A"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7A1739F6" w14:textId="77777777" w:rsidTr="00F536E8">
        <w:trPr>
          <w:jc w:val="center"/>
        </w:trPr>
        <w:tc>
          <w:tcPr>
            <w:tcW w:w="4785" w:type="dxa"/>
          </w:tcPr>
          <w:p w14:paraId="32324A04"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4E4E385F" w14:textId="77777777" w:rsidR="00554E10" w:rsidRPr="006430BD" w:rsidRDefault="00554E10" w:rsidP="00F536E8">
            <w:pPr>
              <w:rPr>
                <w:b/>
                <w:sz w:val="22"/>
                <w:szCs w:val="22"/>
              </w:rPr>
            </w:pPr>
          </w:p>
        </w:tc>
        <w:tc>
          <w:tcPr>
            <w:tcW w:w="4785" w:type="dxa"/>
          </w:tcPr>
          <w:p w14:paraId="29D561D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7F445224" w14:textId="77777777" w:rsidTr="00F536E8">
        <w:trPr>
          <w:jc w:val="center"/>
        </w:trPr>
        <w:tc>
          <w:tcPr>
            <w:tcW w:w="4785" w:type="dxa"/>
          </w:tcPr>
          <w:p w14:paraId="68178FCC" w14:textId="77777777" w:rsidR="00554E10" w:rsidRPr="005F0A94" w:rsidRDefault="00554E10" w:rsidP="00F536E8">
            <w:pPr>
              <w:jc w:val="center"/>
              <w:rPr>
                <w:b/>
              </w:rPr>
            </w:pPr>
            <w:r>
              <w:rPr>
                <w:b/>
              </w:rPr>
              <w:t>Глава МО «Баргузинский район»</w:t>
            </w:r>
          </w:p>
          <w:p w14:paraId="6AF461A5" w14:textId="77777777" w:rsidR="00554E10" w:rsidRPr="005F0A94" w:rsidRDefault="00554E10" w:rsidP="00F536E8">
            <w:pPr>
              <w:jc w:val="center"/>
            </w:pPr>
          </w:p>
          <w:p w14:paraId="3C52DD4B" w14:textId="77777777" w:rsidR="00554E10" w:rsidRDefault="00554E10" w:rsidP="00F536E8">
            <w:pPr>
              <w:jc w:val="center"/>
              <w:rPr>
                <w:b/>
              </w:rPr>
            </w:pPr>
            <w:r w:rsidRPr="005F0A94">
              <w:lastRenderedPageBreak/>
              <w:t>____________</w:t>
            </w:r>
            <w:r>
              <w:rPr>
                <w:b/>
              </w:rPr>
              <w:t>М.А.Мишурин</w:t>
            </w:r>
          </w:p>
          <w:p w14:paraId="520064E1"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742AF562" w14:textId="77777777" w:rsidR="00554E10" w:rsidRPr="00B973B0" w:rsidRDefault="00554E10" w:rsidP="00F536E8">
            <w:pPr>
              <w:widowControl w:val="0"/>
              <w:suppressAutoHyphens/>
              <w:ind w:left="720"/>
              <w:contextualSpacing/>
              <w:jc w:val="both"/>
              <w:rPr>
                <w:b/>
                <w:kern w:val="1"/>
              </w:rPr>
            </w:pPr>
          </w:p>
          <w:p w14:paraId="2F14B527"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8765915" w14:textId="77777777" w:rsidR="00554E10" w:rsidRPr="00B973B0" w:rsidRDefault="00554E10" w:rsidP="00F536E8">
            <w:pPr>
              <w:widowControl w:val="0"/>
              <w:suppressAutoHyphens/>
              <w:ind w:left="720"/>
              <w:contextualSpacing/>
              <w:jc w:val="both"/>
              <w:rPr>
                <w:b/>
                <w:kern w:val="1"/>
              </w:rPr>
            </w:pPr>
            <w:r w:rsidRPr="00B973B0">
              <w:rPr>
                <w:b/>
                <w:kern w:val="1"/>
              </w:rPr>
              <w:lastRenderedPageBreak/>
              <w:t>мп</w:t>
            </w:r>
          </w:p>
        </w:tc>
      </w:tr>
    </w:tbl>
    <w:p w14:paraId="46CF359F" w14:textId="77777777" w:rsidR="00990584" w:rsidRPr="00173C24" w:rsidRDefault="00990584" w:rsidP="00173C24">
      <w:pPr>
        <w:ind w:left="720"/>
        <w:rPr>
          <w:sz w:val="12"/>
          <w:szCs w:val="12"/>
        </w:rPr>
      </w:pPr>
    </w:p>
    <w:p w14:paraId="164F0010" w14:textId="77777777" w:rsidR="00173C24" w:rsidRPr="00173C24" w:rsidRDefault="00173C24" w:rsidP="00173C24">
      <w:pPr>
        <w:ind w:left="720"/>
        <w:rPr>
          <w:sz w:val="4"/>
          <w:szCs w:val="4"/>
        </w:rPr>
      </w:pPr>
    </w:p>
    <w:p w14:paraId="09F92BA9" w14:textId="77777777" w:rsidR="00E027B0" w:rsidRPr="00173C24" w:rsidRDefault="00E027B0" w:rsidP="001345D6">
      <w:pPr>
        <w:widowControl w:val="0"/>
        <w:suppressAutoHyphens/>
        <w:contextualSpacing/>
        <w:jc w:val="both"/>
        <w:rPr>
          <w:b/>
          <w:kern w:val="1"/>
          <w:sz w:val="4"/>
          <w:szCs w:val="4"/>
        </w:rPr>
      </w:pPr>
    </w:p>
    <w:p w14:paraId="370C9E01" w14:textId="77777777" w:rsidR="00E027B0" w:rsidRDefault="00E027B0" w:rsidP="00E027B0">
      <w:pPr>
        <w:widowControl w:val="0"/>
        <w:suppressAutoHyphens/>
        <w:ind w:left="720"/>
        <w:contextualSpacing/>
        <w:jc w:val="both"/>
        <w:rPr>
          <w:b/>
          <w:kern w:val="1"/>
        </w:rPr>
        <w:sectPr w:rsidR="00E027B0" w:rsidSect="001C5F0F">
          <w:pgSz w:w="16838" w:h="11906" w:orient="landscape"/>
          <w:pgMar w:top="1134" w:right="1134" w:bottom="850" w:left="1134" w:header="708" w:footer="708" w:gutter="0"/>
          <w:cols w:space="708"/>
          <w:docGrid w:linePitch="360"/>
        </w:sectPr>
      </w:pPr>
    </w:p>
    <w:p w14:paraId="7A165B42" w14:textId="77777777" w:rsidR="00E027B0" w:rsidRPr="001345D6" w:rsidRDefault="00E027B0" w:rsidP="00E027B0">
      <w:pPr>
        <w:jc w:val="right"/>
      </w:pPr>
      <w:r w:rsidRPr="001345D6">
        <w:lastRenderedPageBreak/>
        <w:t>Приложение № 7</w:t>
      </w:r>
    </w:p>
    <w:p w14:paraId="46B7FD72" w14:textId="77777777" w:rsidR="00E027B0" w:rsidRPr="001345D6" w:rsidRDefault="00E027B0" w:rsidP="00E027B0">
      <w:pPr>
        <w:jc w:val="right"/>
      </w:pPr>
      <w:r w:rsidRPr="001345D6">
        <w:t>к Концессионному соглашению</w:t>
      </w:r>
    </w:p>
    <w:p w14:paraId="32F6DE38" w14:textId="77777777" w:rsidR="001345D6" w:rsidRDefault="001345D6" w:rsidP="001345D6">
      <w:pPr>
        <w:jc w:val="right"/>
      </w:pPr>
      <w:r>
        <w:rPr>
          <w:bCs/>
          <w:color w:val="000000"/>
        </w:rPr>
        <w:t>№ __ от «__» ________ 20__</w:t>
      </w:r>
      <w:r w:rsidRPr="00AF39E7">
        <w:rPr>
          <w:bCs/>
          <w:color w:val="000000"/>
        </w:rPr>
        <w:t xml:space="preserve"> г.</w:t>
      </w:r>
    </w:p>
    <w:p w14:paraId="1B82CBAB" w14:textId="05734A52" w:rsidR="00E027B0" w:rsidRPr="002B26FC" w:rsidRDefault="00E027B0" w:rsidP="00E027B0">
      <w:pPr>
        <w:jc w:val="right"/>
        <w:rPr>
          <w:sz w:val="20"/>
          <w:szCs w:val="20"/>
        </w:rPr>
      </w:pPr>
    </w:p>
    <w:p w14:paraId="03CC1D04" w14:textId="77777777" w:rsidR="00E027B0" w:rsidRPr="000E552F" w:rsidRDefault="00E027B0" w:rsidP="00E027B0">
      <w:pPr>
        <w:ind w:left="720"/>
        <w:jc w:val="center"/>
        <w:rPr>
          <w:sz w:val="28"/>
          <w:szCs w:val="28"/>
        </w:rPr>
      </w:pPr>
    </w:p>
    <w:p w14:paraId="382C9ACE" w14:textId="38774AF1" w:rsidR="00E027B0" w:rsidRDefault="001C5F0F" w:rsidP="00E027B0">
      <w:pPr>
        <w:spacing w:line="23" w:lineRule="atLeast"/>
        <w:ind w:firstLine="567"/>
        <w:jc w:val="center"/>
        <w:rPr>
          <w:b/>
          <w:sz w:val="28"/>
          <w:szCs w:val="28"/>
          <w:shd w:val="clear" w:color="auto" w:fill="FFFFFF"/>
        </w:rPr>
      </w:pPr>
      <w:r w:rsidRPr="009B79E9">
        <w:rPr>
          <w:b/>
          <w:sz w:val="28"/>
          <w:szCs w:val="28"/>
          <w:shd w:val="clear" w:color="auto" w:fill="FFFFFF"/>
        </w:rPr>
        <w:t>Дефляторы на период концессионно</w:t>
      </w:r>
      <w:r w:rsidR="00554E10" w:rsidRPr="009B79E9">
        <w:rPr>
          <w:b/>
          <w:sz w:val="28"/>
          <w:szCs w:val="28"/>
          <w:shd w:val="clear" w:color="auto" w:fill="FFFFFF"/>
        </w:rPr>
        <w:t xml:space="preserve">го соглашения в соответствии с Прогнозом </w:t>
      </w:r>
      <w:r w:rsidRPr="009B79E9">
        <w:rPr>
          <w:b/>
          <w:sz w:val="28"/>
          <w:szCs w:val="28"/>
          <w:shd w:val="clear" w:color="auto" w:fill="FFFFFF"/>
        </w:rPr>
        <w:t xml:space="preserve">социально-экономического развития </w:t>
      </w:r>
      <w:r w:rsidR="00554E10" w:rsidRPr="009B79E9">
        <w:rPr>
          <w:b/>
          <w:sz w:val="28"/>
          <w:szCs w:val="28"/>
          <w:shd w:val="clear" w:color="auto" w:fill="FFFFFF"/>
        </w:rPr>
        <w:t xml:space="preserve">Российской Федерации </w:t>
      </w:r>
      <w:r w:rsidRPr="009B79E9">
        <w:rPr>
          <w:b/>
          <w:sz w:val="28"/>
          <w:szCs w:val="28"/>
          <w:shd w:val="clear" w:color="auto" w:fill="FFFFFF"/>
        </w:rPr>
        <w:t>на 202</w:t>
      </w:r>
      <w:r w:rsidR="00554E10" w:rsidRPr="009B79E9">
        <w:rPr>
          <w:b/>
          <w:sz w:val="28"/>
          <w:szCs w:val="28"/>
          <w:shd w:val="clear" w:color="auto" w:fill="FFFFFF"/>
        </w:rPr>
        <w:t>4</w:t>
      </w:r>
      <w:r w:rsidRPr="009B79E9">
        <w:rPr>
          <w:b/>
          <w:sz w:val="28"/>
          <w:szCs w:val="28"/>
          <w:shd w:val="clear" w:color="auto" w:fill="FFFFFF"/>
        </w:rPr>
        <w:t xml:space="preserve"> год и на плановый период 202</w:t>
      </w:r>
      <w:r w:rsidR="00554E10" w:rsidRPr="009B79E9">
        <w:rPr>
          <w:b/>
          <w:sz w:val="28"/>
          <w:szCs w:val="28"/>
          <w:shd w:val="clear" w:color="auto" w:fill="FFFFFF"/>
        </w:rPr>
        <w:t>5</w:t>
      </w:r>
      <w:r w:rsidRPr="009B79E9">
        <w:rPr>
          <w:b/>
          <w:sz w:val="28"/>
          <w:szCs w:val="28"/>
          <w:shd w:val="clear" w:color="auto" w:fill="FFFFFF"/>
        </w:rPr>
        <w:t xml:space="preserve"> и 202</w:t>
      </w:r>
      <w:r w:rsidR="00554E10" w:rsidRPr="009B79E9">
        <w:rPr>
          <w:b/>
          <w:sz w:val="28"/>
          <w:szCs w:val="28"/>
          <w:shd w:val="clear" w:color="auto" w:fill="FFFFFF"/>
        </w:rPr>
        <w:t>6 годов</w:t>
      </w:r>
    </w:p>
    <w:p w14:paraId="1D33D45E" w14:textId="77777777" w:rsidR="001C5F0F" w:rsidRPr="008E4450"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4D7F4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4D7F46" w:rsidRDefault="00E027B0" w:rsidP="00723542">
            <w:pPr>
              <w:jc w:val="center"/>
              <w:rPr>
                <w:color w:val="000000"/>
                <w:sz w:val="20"/>
                <w:szCs w:val="20"/>
              </w:rPr>
            </w:pPr>
            <w:r w:rsidRPr="004D7F4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4D7F46" w:rsidRDefault="00E027B0" w:rsidP="00723542">
            <w:pPr>
              <w:jc w:val="center"/>
              <w:rPr>
                <w:color w:val="000000"/>
                <w:sz w:val="20"/>
                <w:szCs w:val="20"/>
              </w:rPr>
            </w:pPr>
            <w:r w:rsidRPr="004D7F4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4D7F46" w:rsidRDefault="00E027B0" w:rsidP="00723542">
            <w:pPr>
              <w:jc w:val="center"/>
              <w:rPr>
                <w:color w:val="000000"/>
                <w:sz w:val="20"/>
                <w:szCs w:val="20"/>
              </w:rPr>
            </w:pPr>
            <w:r w:rsidRPr="004D7F4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4D7F46" w:rsidRDefault="00E027B0" w:rsidP="00723542">
            <w:pPr>
              <w:jc w:val="center"/>
              <w:rPr>
                <w:sz w:val="20"/>
                <w:szCs w:val="20"/>
              </w:rPr>
            </w:pPr>
            <w:r w:rsidRPr="004D7F4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4D7F46" w:rsidRDefault="00990584" w:rsidP="00723542">
            <w:pPr>
              <w:jc w:val="center"/>
              <w:rPr>
                <w:color w:val="000000"/>
                <w:sz w:val="20"/>
                <w:szCs w:val="20"/>
              </w:rPr>
            </w:pPr>
            <w:r w:rsidRPr="004D7F4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4D7F46" w:rsidRDefault="00E027B0" w:rsidP="00723542">
            <w:pPr>
              <w:jc w:val="center"/>
              <w:rPr>
                <w:color w:val="000000"/>
                <w:sz w:val="20"/>
                <w:szCs w:val="20"/>
              </w:rPr>
            </w:pPr>
            <w:r w:rsidRPr="004D7F46">
              <w:rPr>
                <w:color w:val="000000"/>
                <w:sz w:val="20"/>
                <w:szCs w:val="20"/>
              </w:rPr>
              <w:t>Электроэнергия</w:t>
            </w:r>
          </w:p>
        </w:tc>
      </w:tr>
      <w:tr w:rsidR="00E027B0" w:rsidRPr="004D7F4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4D7F46" w:rsidRDefault="00E027B0" w:rsidP="00723542">
            <w:pPr>
              <w:jc w:val="center"/>
              <w:rPr>
                <w:color w:val="000000"/>
                <w:sz w:val="20"/>
                <w:szCs w:val="20"/>
              </w:rPr>
            </w:pPr>
            <w:r w:rsidRPr="004D7F4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4D7F46" w:rsidRDefault="00E027B0" w:rsidP="00723542">
            <w:pPr>
              <w:jc w:val="center"/>
              <w:rPr>
                <w:color w:val="000000"/>
                <w:sz w:val="20"/>
                <w:szCs w:val="20"/>
              </w:rPr>
            </w:pPr>
            <w:r w:rsidRPr="004D7F4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4D7F46" w:rsidRDefault="00E027B0" w:rsidP="00723542">
            <w:pPr>
              <w:jc w:val="center"/>
              <w:rPr>
                <w:color w:val="000000"/>
                <w:sz w:val="20"/>
                <w:szCs w:val="20"/>
              </w:rPr>
            </w:pPr>
            <w:r w:rsidRPr="004D7F4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4D7F46" w:rsidRDefault="00E027B0" w:rsidP="00723542">
            <w:pPr>
              <w:jc w:val="center"/>
              <w:rPr>
                <w:color w:val="000000"/>
                <w:sz w:val="20"/>
                <w:szCs w:val="20"/>
              </w:rPr>
            </w:pPr>
            <w:r w:rsidRPr="004D7F4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4D7F46" w:rsidRDefault="00E027B0" w:rsidP="00723542">
            <w:pPr>
              <w:jc w:val="center"/>
              <w:rPr>
                <w:color w:val="000000"/>
                <w:sz w:val="20"/>
                <w:szCs w:val="20"/>
              </w:rPr>
            </w:pPr>
            <w:r w:rsidRPr="004D7F4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4D7F46" w:rsidRDefault="00E027B0" w:rsidP="00723542">
            <w:pPr>
              <w:jc w:val="center"/>
              <w:rPr>
                <w:color w:val="000000"/>
                <w:sz w:val="20"/>
                <w:szCs w:val="20"/>
              </w:rPr>
            </w:pPr>
            <w:r w:rsidRPr="004D7F46">
              <w:rPr>
                <w:color w:val="000000"/>
                <w:sz w:val="20"/>
                <w:szCs w:val="20"/>
              </w:rPr>
              <w:t>%</w:t>
            </w:r>
          </w:p>
        </w:tc>
      </w:tr>
      <w:tr w:rsidR="00554E10" w:rsidRPr="004D7F4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4D7F46" w:rsidRDefault="00554E10" w:rsidP="00554E10">
            <w:pPr>
              <w:jc w:val="center"/>
              <w:rPr>
                <w:color w:val="000000"/>
                <w:sz w:val="20"/>
                <w:szCs w:val="20"/>
              </w:rPr>
            </w:pPr>
            <w:r w:rsidRPr="004D7F4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14E60B3F" w:rsidR="00554E10" w:rsidRPr="004D7F46" w:rsidRDefault="00554E10" w:rsidP="00554E10">
            <w:pPr>
              <w:jc w:val="center"/>
              <w:rPr>
                <w:sz w:val="20"/>
                <w:szCs w:val="20"/>
              </w:rPr>
            </w:pPr>
            <w:r w:rsidRPr="004D7F46">
              <w:rPr>
                <w:sz w:val="20"/>
                <w:szCs w:val="20"/>
              </w:rPr>
              <w:t>105,1</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772CD36E" w:rsidR="00554E10" w:rsidRPr="004D7F46" w:rsidRDefault="00554E10" w:rsidP="00554E10">
            <w:pPr>
              <w:jc w:val="center"/>
              <w:rPr>
                <w:sz w:val="20"/>
                <w:szCs w:val="20"/>
              </w:rPr>
            </w:pPr>
            <w:r w:rsidRPr="004D7F46">
              <w:rPr>
                <w:sz w:val="20"/>
                <w:szCs w:val="20"/>
              </w:rPr>
              <w:t>104,9</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72E8D414" w:rsidR="00554E10" w:rsidRPr="004D7F46" w:rsidRDefault="00554E10" w:rsidP="00554E10">
            <w:pPr>
              <w:jc w:val="center"/>
              <w:rPr>
                <w:sz w:val="20"/>
                <w:szCs w:val="20"/>
              </w:rPr>
            </w:pPr>
            <w:r w:rsidRPr="004D7F46">
              <w:rPr>
                <w:sz w:val="20"/>
                <w:szCs w:val="20"/>
              </w:rPr>
              <w:t>101,6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0DE6DE77" w:rsidR="00554E10" w:rsidRPr="004D7F46" w:rsidRDefault="00554E10" w:rsidP="00554E10">
            <w:pPr>
              <w:jc w:val="center"/>
              <w:rPr>
                <w:color w:val="000000"/>
                <w:sz w:val="20"/>
                <w:szCs w:val="20"/>
              </w:rPr>
            </w:pPr>
            <w:r w:rsidRPr="004D7F46">
              <w:rPr>
                <w:color w:val="000000"/>
                <w:sz w:val="20"/>
                <w:szCs w:val="20"/>
              </w:rPr>
              <w:t>104,9</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88889D5" w:rsidR="00554E10" w:rsidRPr="004D7F46" w:rsidRDefault="00554E10" w:rsidP="00554E10">
            <w:pPr>
              <w:jc w:val="center"/>
              <w:rPr>
                <w:color w:val="000000"/>
                <w:sz w:val="20"/>
                <w:szCs w:val="20"/>
              </w:rPr>
            </w:pPr>
            <w:r w:rsidRPr="004D7F46">
              <w:rPr>
                <w:color w:val="000000"/>
                <w:sz w:val="20"/>
                <w:szCs w:val="20"/>
              </w:rPr>
              <w:t>104,4</w:t>
            </w:r>
          </w:p>
        </w:tc>
      </w:tr>
      <w:tr w:rsidR="00554E10" w:rsidRPr="004D7F4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4D7F46" w:rsidRDefault="00554E10" w:rsidP="00554E10">
            <w:pPr>
              <w:jc w:val="center"/>
              <w:rPr>
                <w:color w:val="000000"/>
                <w:sz w:val="20"/>
                <w:szCs w:val="20"/>
              </w:rPr>
            </w:pPr>
            <w:r w:rsidRPr="004D7F4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584A3EDC" w:rsidR="00554E10" w:rsidRPr="004D7F46" w:rsidRDefault="00554E10" w:rsidP="00554E10">
            <w:pPr>
              <w:jc w:val="center"/>
              <w:rPr>
                <w:sz w:val="20"/>
                <w:szCs w:val="20"/>
              </w:rPr>
            </w:pPr>
            <w:r w:rsidRPr="004D7F46">
              <w:rPr>
                <w:sz w:val="20"/>
                <w:szCs w:val="20"/>
              </w:rPr>
              <w:t>104,2</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DB81647" w:rsidR="00554E10" w:rsidRPr="004D7F46" w:rsidRDefault="00554E10" w:rsidP="00554E10">
            <w:pPr>
              <w:jc w:val="center"/>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691CFE5F" w:rsidR="00554E10" w:rsidRPr="004D7F46" w:rsidRDefault="00554E10" w:rsidP="00554E10">
            <w:pPr>
              <w:jc w:val="center"/>
              <w:rPr>
                <w:sz w:val="20"/>
                <w:szCs w:val="20"/>
              </w:rPr>
            </w:pPr>
            <w:r w:rsidRPr="004D7F46">
              <w:rPr>
                <w:sz w:val="20"/>
                <w:szCs w:val="20"/>
              </w:rPr>
              <w:t>103,1</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6CF13AEB" w:rsidR="00554E10" w:rsidRPr="004D7F46" w:rsidRDefault="00554E10" w:rsidP="00554E10">
            <w:pPr>
              <w:jc w:val="center"/>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791C582A" w:rsidR="00554E10" w:rsidRPr="004D7F46" w:rsidRDefault="00554E10" w:rsidP="00554E10">
            <w:pPr>
              <w:jc w:val="center"/>
              <w:rPr>
                <w:color w:val="000000"/>
                <w:sz w:val="20"/>
                <w:szCs w:val="20"/>
              </w:rPr>
            </w:pPr>
            <w:r w:rsidRPr="004D7F46">
              <w:rPr>
                <w:color w:val="000000"/>
                <w:sz w:val="20"/>
                <w:szCs w:val="20"/>
              </w:rPr>
              <w:t>104,6</w:t>
            </w:r>
          </w:p>
        </w:tc>
      </w:tr>
      <w:tr w:rsidR="00554E10" w:rsidRPr="004D7F4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4D7F46" w:rsidRDefault="00554E10" w:rsidP="00554E10">
            <w:pPr>
              <w:jc w:val="center"/>
              <w:outlineLvl w:val="0"/>
              <w:rPr>
                <w:color w:val="000000"/>
                <w:sz w:val="20"/>
                <w:szCs w:val="20"/>
              </w:rPr>
            </w:pPr>
            <w:r w:rsidRPr="004D7F4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335A68FF"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4F6F2E68"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4D7F46" w:rsidRDefault="00554E10" w:rsidP="00554E10">
            <w:pPr>
              <w:jc w:val="center"/>
              <w:outlineLvl w:val="0"/>
              <w:rPr>
                <w:color w:val="000000"/>
                <w:sz w:val="20"/>
                <w:szCs w:val="20"/>
              </w:rPr>
            </w:pPr>
            <w:r w:rsidRPr="004D7F4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2E7AC7C5"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7541C07"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4D7F46" w:rsidRDefault="00554E10" w:rsidP="00554E10">
            <w:pPr>
              <w:jc w:val="center"/>
              <w:outlineLvl w:val="0"/>
              <w:rPr>
                <w:color w:val="000000"/>
                <w:sz w:val="20"/>
                <w:szCs w:val="20"/>
              </w:rPr>
            </w:pPr>
            <w:r w:rsidRPr="004D7F4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374E8ED5"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70C426FC"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4D7F46" w:rsidRDefault="00554E10" w:rsidP="00554E10">
            <w:pPr>
              <w:jc w:val="center"/>
              <w:outlineLvl w:val="0"/>
              <w:rPr>
                <w:color w:val="000000"/>
                <w:sz w:val="20"/>
                <w:szCs w:val="20"/>
              </w:rPr>
            </w:pPr>
            <w:r w:rsidRPr="004D7F4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5BCA590B"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01887DC"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4D7F46" w:rsidRDefault="00554E10" w:rsidP="00554E10">
            <w:pPr>
              <w:jc w:val="center"/>
              <w:outlineLvl w:val="0"/>
              <w:rPr>
                <w:color w:val="000000"/>
                <w:sz w:val="20"/>
                <w:szCs w:val="20"/>
              </w:rPr>
            </w:pPr>
            <w:r w:rsidRPr="004D7F4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7CC6E8C3"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3820D592"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4D7F46" w:rsidRDefault="00554E10" w:rsidP="00554E10">
            <w:pPr>
              <w:jc w:val="center"/>
              <w:outlineLvl w:val="0"/>
              <w:rPr>
                <w:color w:val="000000"/>
                <w:sz w:val="20"/>
                <w:szCs w:val="20"/>
              </w:rPr>
            </w:pPr>
            <w:r w:rsidRPr="004D7F4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75DC8503"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5EAE02ED"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4D7F46" w:rsidRDefault="00554E10" w:rsidP="00554E10">
            <w:pPr>
              <w:jc w:val="center"/>
              <w:outlineLvl w:val="0"/>
              <w:rPr>
                <w:color w:val="000000"/>
                <w:sz w:val="20"/>
                <w:szCs w:val="20"/>
              </w:rPr>
            </w:pPr>
            <w:r w:rsidRPr="004D7F4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27E7ADD1"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54B3237A" w:rsidR="00554E10" w:rsidRPr="004D7F46" w:rsidRDefault="00554E10" w:rsidP="00554E10">
            <w:pPr>
              <w:jc w:val="center"/>
              <w:outlineLvl w:val="0"/>
              <w:rPr>
                <w:color w:val="000000"/>
                <w:sz w:val="20"/>
                <w:szCs w:val="20"/>
              </w:rPr>
            </w:pPr>
            <w:r w:rsidRPr="004D7F46">
              <w:rPr>
                <w:color w:val="000000"/>
                <w:sz w:val="20"/>
                <w:szCs w:val="20"/>
              </w:rPr>
              <w:t>104,6</w:t>
            </w:r>
          </w:p>
        </w:tc>
      </w:tr>
      <w:tr w:rsidR="00554E10" w:rsidRPr="004D7F4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4D7F46" w:rsidRDefault="00554E10" w:rsidP="00554E10">
            <w:pPr>
              <w:jc w:val="center"/>
              <w:outlineLvl w:val="0"/>
              <w:rPr>
                <w:color w:val="000000"/>
                <w:sz w:val="20"/>
                <w:szCs w:val="20"/>
              </w:rPr>
            </w:pPr>
            <w:r w:rsidRPr="004D7F4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7E03E9CA" w:rsidR="00554E10" w:rsidRPr="004D7F46" w:rsidRDefault="00554E10" w:rsidP="00554E10">
            <w:pPr>
              <w:jc w:val="center"/>
              <w:outlineLvl w:val="0"/>
              <w:rPr>
                <w:color w:val="000000"/>
                <w:sz w:val="20"/>
                <w:szCs w:val="20"/>
              </w:rPr>
            </w:pPr>
            <w:r w:rsidRPr="004D7F46">
              <w:rPr>
                <w:color w:val="000000"/>
                <w:sz w:val="20"/>
                <w:szCs w:val="20"/>
              </w:rPr>
              <w:t>104,1</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764CFF1" w:rsidR="00554E10" w:rsidRPr="004D7F46" w:rsidRDefault="00554E10" w:rsidP="00554E10">
            <w:pPr>
              <w:jc w:val="center"/>
              <w:outlineLvl w:val="0"/>
              <w:rPr>
                <w:color w:val="000000"/>
                <w:sz w:val="20"/>
                <w:szCs w:val="20"/>
              </w:rPr>
            </w:pPr>
            <w:r w:rsidRPr="004D7F46">
              <w:rPr>
                <w:color w:val="000000"/>
                <w:sz w:val="20"/>
                <w:szCs w:val="20"/>
              </w:rPr>
              <w:t>104,6</w:t>
            </w:r>
          </w:p>
        </w:tc>
      </w:tr>
    </w:tbl>
    <w:p w14:paraId="78B918BF" w14:textId="77777777" w:rsidR="00E027B0" w:rsidRDefault="00E027B0" w:rsidP="00E027B0"/>
    <w:p w14:paraId="73854D7D" w14:textId="77777777" w:rsidR="001345D6" w:rsidRDefault="001345D6" w:rsidP="00E027B0"/>
    <w:p w14:paraId="6FC222F4" w14:textId="77777777" w:rsidR="00173C24" w:rsidRDefault="00173C24" w:rsidP="00173C24">
      <w:pPr>
        <w:ind w:left="720"/>
      </w:pPr>
    </w:p>
    <w:p w14:paraId="02D1513C"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B973B0" w14:paraId="74FE8EB0" w14:textId="77777777" w:rsidTr="00F536E8">
        <w:trPr>
          <w:jc w:val="center"/>
        </w:trPr>
        <w:tc>
          <w:tcPr>
            <w:tcW w:w="4785" w:type="dxa"/>
          </w:tcPr>
          <w:p w14:paraId="344F5024"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61C245D9"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2697F8E3" w14:textId="77777777" w:rsidTr="00F536E8">
        <w:trPr>
          <w:jc w:val="center"/>
        </w:trPr>
        <w:tc>
          <w:tcPr>
            <w:tcW w:w="4785" w:type="dxa"/>
          </w:tcPr>
          <w:p w14:paraId="64B4F59D"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0D3F75A9" w14:textId="77777777" w:rsidR="00554E10" w:rsidRPr="006430BD" w:rsidRDefault="00554E10" w:rsidP="00F536E8">
            <w:pPr>
              <w:rPr>
                <w:b/>
                <w:sz w:val="22"/>
                <w:szCs w:val="22"/>
              </w:rPr>
            </w:pPr>
          </w:p>
        </w:tc>
        <w:tc>
          <w:tcPr>
            <w:tcW w:w="4785" w:type="dxa"/>
          </w:tcPr>
          <w:p w14:paraId="56917DE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2CBF8813" w14:textId="77777777" w:rsidTr="00F536E8">
        <w:trPr>
          <w:jc w:val="center"/>
        </w:trPr>
        <w:tc>
          <w:tcPr>
            <w:tcW w:w="4785" w:type="dxa"/>
          </w:tcPr>
          <w:p w14:paraId="2F33DA82" w14:textId="77777777" w:rsidR="00554E10" w:rsidRPr="005F0A94" w:rsidRDefault="00554E10" w:rsidP="00F536E8">
            <w:pPr>
              <w:jc w:val="center"/>
              <w:rPr>
                <w:b/>
              </w:rPr>
            </w:pPr>
            <w:r>
              <w:rPr>
                <w:b/>
              </w:rPr>
              <w:t>Глава МО «Баргузинский район»</w:t>
            </w:r>
          </w:p>
          <w:p w14:paraId="73526FFC" w14:textId="77777777" w:rsidR="00554E10" w:rsidRPr="005F0A94" w:rsidRDefault="00554E10" w:rsidP="00F536E8">
            <w:pPr>
              <w:jc w:val="center"/>
            </w:pPr>
          </w:p>
          <w:p w14:paraId="3C9F10AE" w14:textId="77777777" w:rsidR="00554E10" w:rsidRDefault="00554E10" w:rsidP="00F536E8">
            <w:pPr>
              <w:jc w:val="center"/>
              <w:rPr>
                <w:b/>
              </w:rPr>
            </w:pPr>
            <w:r w:rsidRPr="005F0A94">
              <w:t>____________</w:t>
            </w:r>
            <w:r>
              <w:rPr>
                <w:b/>
              </w:rPr>
              <w:t>М.А.Мишурин</w:t>
            </w:r>
          </w:p>
          <w:p w14:paraId="3D4FC00C"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37876839" w14:textId="77777777" w:rsidR="00554E10" w:rsidRPr="00B973B0" w:rsidRDefault="00554E10" w:rsidP="00F536E8">
            <w:pPr>
              <w:widowControl w:val="0"/>
              <w:suppressAutoHyphens/>
              <w:ind w:left="720"/>
              <w:contextualSpacing/>
              <w:jc w:val="both"/>
              <w:rPr>
                <w:b/>
                <w:kern w:val="1"/>
              </w:rPr>
            </w:pPr>
          </w:p>
          <w:p w14:paraId="60B620B5"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6119CF7"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05E7B3B9" w14:textId="77777777" w:rsidR="00E027B0" w:rsidRDefault="00E027B0" w:rsidP="00E027B0"/>
    <w:p w14:paraId="24E667EC" w14:textId="77777777" w:rsidR="00E027B0" w:rsidRDefault="00E027B0" w:rsidP="00E027B0">
      <w:pPr>
        <w:spacing w:after="200" w:line="276" w:lineRule="auto"/>
        <w:rPr>
          <w:sz w:val="20"/>
          <w:szCs w:val="20"/>
        </w:rPr>
      </w:pPr>
      <w:r>
        <w:rPr>
          <w:sz w:val="20"/>
          <w:szCs w:val="20"/>
        </w:rPr>
        <w:br w:type="page"/>
      </w:r>
    </w:p>
    <w:p w14:paraId="362D868D" w14:textId="77777777" w:rsidR="00E027B0" w:rsidRPr="00B77C60" w:rsidRDefault="00E027B0" w:rsidP="00E027B0">
      <w:pPr>
        <w:jc w:val="right"/>
      </w:pPr>
      <w:r w:rsidRPr="00B77C60">
        <w:lastRenderedPageBreak/>
        <w:t>Приложение № 8</w:t>
      </w:r>
    </w:p>
    <w:p w14:paraId="0B8FA372" w14:textId="77777777" w:rsidR="00E027B0" w:rsidRPr="002B26FC" w:rsidRDefault="00E027B0" w:rsidP="00E027B0">
      <w:pPr>
        <w:jc w:val="right"/>
        <w:rPr>
          <w:sz w:val="20"/>
          <w:szCs w:val="20"/>
        </w:rPr>
      </w:pPr>
      <w:r w:rsidRPr="00B77C60">
        <w:t>к Концессионному соглашению</w:t>
      </w:r>
    </w:p>
    <w:p w14:paraId="207E0630" w14:textId="405FD379" w:rsidR="00E027B0" w:rsidRPr="002B26FC" w:rsidRDefault="00B77C60" w:rsidP="00E027B0">
      <w:pPr>
        <w:jc w:val="right"/>
        <w:rPr>
          <w:sz w:val="20"/>
          <w:szCs w:val="20"/>
        </w:rPr>
      </w:pPr>
      <w:r>
        <w:rPr>
          <w:bCs/>
          <w:color w:val="000000"/>
        </w:rPr>
        <w:t>№ __ от «__» ________ 20__</w:t>
      </w:r>
      <w:r w:rsidRPr="00AF39E7">
        <w:rPr>
          <w:bCs/>
          <w:color w:val="000000"/>
        </w:rPr>
        <w:t xml:space="preserve"> г.</w:t>
      </w:r>
    </w:p>
    <w:p w14:paraId="1DC014A4" w14:textId="77777777" w:rsidR="00E027B0" w:rsidRPr="000E552F" w:rsidRDefault="00E027B0" w:rsidP="00E027B0">
      <w:pPr>
        <w:ind w:left="720"/>
        <w:jc w:val="center"/>
        <w:rPr>
          <w:sz w:val="28"/>
          <w:szCs w:val="28"/>
        </w:rPr>
      </w:pPr>
    </w:p>
    <w:p w14:paraId="6CE489B4" w14:textId="77D7F71F" w:rsidR="00E027B0" w:rsidRDefault="00E027B0" w:rsidP="00E027B0">
      <w:pPr>
        <w:tabs>
          <w:tab w:val="left" w:pos="567"/>
          <w:tab w:val="left" w:pos="993"/>
        </w:tabs>
        <w:ind w:left="568"/>
        <w:jc w:val="center"/>
        <w:rPr>
          <w:b/>
          <w:sz w:val="28"/>
          <w:szCs w:val="28"/>
        </w:rPr>
      </w:pPr>
      <w:r w:rsidRPr="00E132AC">
        <w:rPr>
          <w:b/>
          <w:sz w:val="28"/>
          <w:szCs w:val="28"/>
        </w:rPr>
        <w:t xml:space="preserve">Прогнозируемый объем валовой выручки по объектам </w:t>
      </w:r>
      <w:r w:rsidR="00B95017" w:rsidRPr="00B95017">
        <w:rPr>
          <w:b/>
          <w:color w:val="000000"/>
          <w:sz w:val="28"/>
          <w:szCs w:val="28"/>
        </w:rPr>
        <w:t>теплоснабжения, водоснабжения и водоотведения</w:t>
      </w:r>
      <w:r w:rsidR="00B95017">
        <w:rPr>
          <w:b/>
          <w:color w:val="000000"/>
          <w:sz w:val="28"/>
          <w:szCs w:val="28"/>
        </w:rPr>
        <w:t xml:space="preserve"> </w:t>
      </w:r>
      <w:r>
        <w:rPr>
          <w:b/>
          <w:sz w:val="28"/>
          <w:szCs w:val="28"/>
        </w:rPr>
        <w:t>на период 20</w:t>
      </w:r>
      <w:r w:rsidR="00B77C60">
        <w:rPr>
          <w:b/>
          <w:sz w:val="28"/>
          <w:szCs w:val="28"/>
        </w:rPr>
        <w:t>2</w:t>
      </w:r>
      <w:r w:rsidR="00554E10">
        <w:rPr>
          <w:b/>
          <w:sz w:val="28"/>
          <w:szCs w:val="28"/>
        </w:rPr>
        <w:t>3</w:t>
      </w:r>
      <w:r>
        <w:rPr>
          <w:b/>
          <w:sz w:val="28"/>
          <w:szCs w:val="28"/>
        </w:rPr>
        <w:t>-20</w:t>
      </w:r>
      <w:r w:rsidR="00554E10">
        <w:rPr>
          <w:b/>
          <w:sz w:val="28"/>
          <w:szCs w:val="28"/>
        </w:rPr>
        <w:t>33</w:t>
      </w:r>
      <w:r w:rsidRPr="00E132AC">
        <w:rPr>
          <w:b/>
          <w:sz w:val="28"/>
          <w:szCs w:val="28"/>
        </w:rPr>
        <w:t xml:space="preserve"> гг.</w:t>
      </w:r>
    </w:p>
    <w:p w14:paraId="1683AC17" w14:textId="77777777" w:rsidR="00E027B0" w:rsidRDefault="00E027B0" w:rsidP="00E027B0">
      <w:pPr>
        <w:spacing w:line="240" w:lineRule="atLeast"/>
        <w:ind w:firstLine="284"/>
        <w:jc w:val="center"/>
        <w:rPr>
          <w:b/>
          <w:sz w:val="28"/>
          <w:szCs w:val="28"/>
        </w:rPr>
      </w:pPr>
    </w:p>
    <w:tbl>
      <w:tblPr>
        <w:tblW w:w="2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650"/>
        <w:gridCol w:w="1333"/>
      </w:tblGrid>
      <w:tr w:rsidR="00BD1A9C" w:rsidRPr="009B02E9" w14:paraId="7D6244A5" w14:textId="7AB11B5D" w:rsidTr="00BD1A9C">
        <w:trPr>
          <w:trHeight w:val="297"/>
          <w:jc w:val="center"/>
        </w:trPr>
        <w:tc>
          <w:tcPr>
            <w:tcW w:w="773" w:type="pct"/>
            <w:vMerge w:val="restart"/>
            <w:shd w:val="clear" w:color="auto" w:fill="auto"/>
            <w:vAlign w:val="center"/>
            <w:hideMark/>
          </w:tcPr>
          <w:p w14:paraId="546D9ED5" w14:textId="77777777" w:rsidR="00BD1A9C" w:rsidRPr="009B02E9" w:rsidRDefault="00BD1A9C" w:rsidP="00BD1A9C">
            <w:pPr>
              <w:jc w:val="center"/>
              <w:rPr>
                <w:color w:val="000000"/>
                <w:sz w:val="20"/>
                <w:szCs w:val="20"/>
              </w:rPr>
            </w:pPr>
            <w:r w:rsidRPr="009B02E9">
              <w:rPr>
                <w:color w:val="000000"/>
                <w:sz w:val="20"/>
                <w:szCs w:val="20"/>
              </w:rPr>
              <w:t>Срок действия соглашения</w:t>
            </w:r>
          </w:p>
        </w:tc>
        <w:tc>
          <w:tcPr>
            <w:tcW w:w="570" w:type="pct"/>
            <w:vMerge w:val="restart"/>
            <w:shd w:val="clear" w:color="auto" w:fill="auto"/>
            <w:vAlign w:val="center"/>
            <w:hideMark/>
          </w:tcPr>
          <w:p w14:paraId="0C733F3A" w14:textId="77777777" w:rsidR="00BD1A9C" w:rsidRPr="009B02E9" w:rsidRDefault="00BD1A9C" w:rsidP="00BD1A9C">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3657" w:type="pct"/>
            <w:gridSpan w:val="3"/>
          </w:tcPr>
          <w:p w14:paraId="3526A925" w14:textId="31DED6B2" w:rsidR="00BD1A9C" w:rsidRPr="009B02E9" w:rsidRDefault="00BD1A9C" w:rsidP="00723542">
            <w:pPr>
              <w:jc w:val="center"/>
              <w:rPr>
                <w:color w:val="000000"/>
                <w:sz w:val="20"/>
                <w:szCs w:val="20"/>
              </w:rPr>
            </w:pPr>
            <w:r w:rsidRPr="009B02E9">
              <w:rPr>
                <w:color w:val="000000"/>
                <w:sz w:val="20"/>
                <w:szCs w:val="20"/>
              </w:rPr>
              <w:t>Примерный объем НВВ, тыс.руб.</w:t>
            </w:r>
          </w:p>
        </w:tc>
      </w:tr>
      <w:tr w:rsidR="00BD1A9C" w:rsidRPr="009B02E9" w14:paraId="573293D8" w14:textId="2E44C3BA" w:rsidTr="00BD1A9C">
        <w:trPr>
          <w:cantSplit/>
          <w:trHeight w:val="1421"/>
          <w:jc w:val="center"/>
        </w:trPr>
        <w:tc>
          <w:tcPr>
            <w:tcW w:w="773" w:type="pct"/>
            <w:vMerge/>
            <w:vAlign w:val="center"/>
            <w:hideMark/>
          </w:tcPr>
          <w:p w14:paraId="3DF079D5" w14:textId="77777777" w:rsidR="00BD1A9C" w:rsidRPr="009B02E9" w:rsidRDefault="00BD1A9C" w:rsidP="00BD1A9C">
            <w:pPr>
              <w:rPr>
                <w:color w:val="000000"/>
                <w:sz w:val="20"/>
                <w:szCs w:val="20"/>
              </w:rPr>
            </w:pPr>
          </w:p>
        </w:tc>
        <w:tc>
          <w:tcPr>
            <w:tcW w:w="570" w:type="pct"/>
            <w:vMerge/>
            <w:vAlign w:val="center"/>
            <w:hideMark/>
          </w:tcPr>
          <w:p w14:paraId="4D7EBF03" w14:textId="77777777" w:rsidR="00BD1A9C" w:rsidRPr="009B02E9" w:rsidRDefault="00BD1A9C" w:rsidP="00BD1A9C">
            <w:pPr>
              <w:rPr>
                <w:color w:val="000000"/>
                <w:sz w:val="20"/>
                <w:szCs w:val="20"/>
              </w:rPr>
            </w:pPr>
          </w:p>
        </w:tc>
        <w:tc>
          <w:tcPr>
            <w:tcW w:w="1055" w:type="pct"/>
            <w:vAlign w:val="center"/>
          </w:tcPr>
          <w:p w14:paraId="3B5067ED" w14:textId="0D6D8FAD" w:rsidR="00BD1A9C" w:rsidRPr="009B02E9" w:rsidRDefault="00BD1A9C" w:rsidP="00BD1A9C">
            <w:pPr>
              <w:jc w:val="center"/>
              <w:rPr>
                <w:color w:val="000000"/>
                <w:sz w:val="20"/>
                <w:szCs w:val="20"/>
              </w:rPr>
            </w:pPr>
            <w:r w:rsidRPr="009B02E9">
              <w:rPr>
                <w:color w:val="000000"/>
                <w:sz w:val="20"/>
                <w:szCs w:val="20"/>
              </w:rPr>
              <w:t>Теплоснабжение МО СП «Юбилейное»</w:t>
            </w:r>
          </w:p>
        </w:tc>
        <w:tc>
          <w:tcPr>
            <w:tcW w:w="795" w:type="pct"/>
            <w:vAlign w:val="center"/>
          </w:tcPr>
          <w:p w14:paraId="4DA5FFEB" w14:textId="3F2D99D8" w:rsidR="00BD1A9C" w:rsidRPr="009B02E9" w:rsidRDefault="00BD1A9C" w:rsidP="00BD1A9C">
            <w:pPr>
              <w:jc w:val="center"/>
              <w:rPr>
                <w:color w:val="000000"/>
                <w:sz w:val="20"/>
                <w:szCs w:val="20"/>
              </w:rPr>
            </w:pPr>
            <w:r w:rsidRPr="009B02E9">
              <w:rPr>
                <w:color w:val="000000"/>
                <w:sz w:val="20"/>
                <w:szCs w:val="20"/>
              </w:rPr>
              <w:t>Теплоснабжение МО СП «Баянгольское»</w:t>
            </w:r>
          </w:p>
        </w:tc>
        <w:tc>
          <w:tcPr>
            <w:tcW w:w="1807" w:type="pct"/>
            <w:vAlign w:val="center"/>
          </w:tcPr>
          <w:p w14:paraId="0623BD84" w14:textId="63B3372D" w:rsidR="00BD1A9C" w:rsidRPr="009B02E9" w:rsidRDefault="00BD1A9C" w:rsidP="00BD1A9C">
            <w:pPr>
              <w:jc w:val="center"/>
              <w:rPr>
                <w:color w:val="000000"/>
                <w:sz w:val="20"/>
                <w:szCs w:val="20"/>
              </w:rPr>
            </w:pPr>
            <w:r w:rsidRPr="009B02E9">
              <w:rPr>
                <w:color w:val="000000"/>
                <w:sz w:val="20"/>
                <w:szCs w:val="20"/>
              </w:rPr>
              <w:t>МО СП «Сувинское»</w:t>
            </w:r>
          </w:p>
        </w:tc>
      </w:tr>
      <w:tr w:rsidR="00BD1A9C" w:rsidRPr="009B02E9" w14:paraId="58C8C199" w14:textId="18B0E510" w:rsidTr="00BD1A9C">
        <w:trPr>
          <w:trHeight w:val="272"/>
          <w:jc w:val="center"/>
        </w:trPr>
        <w:tc>
          <w:tcPr>
            <w:tcW w:w="773" w:type="pct"/>
            <w:shd w:val="clear" w:color="auto" w:fill="auto"/>
            <w:noWrap/>
            <w:vAlign w:val="center"/>
            <w:hideMark/>
          </w:tcPr>
          <w:p w14:paraId="4A5EABAC" w14:textId="77777777" w:rsidR="00BD1A9C" w:rsidRPr="009B02E9" w:rsidRDefault="00BD1A9C" w:rsidP="00BD1A9C">
            <w:pPr>
              <w:jc w:val="center"/>
              <w:rPr>
                <w:color w:val="000000"/>
                <w:sz w:val="20"/>
                <w:szCs w:val="20"/>
              </w:rPr>
            </w:pPr>
            <w:r w:rsidRPr="009B02E9">
              <w:rPr>
                <w:color w:val="000000"/>
                <w:sz w:val="20"/>
                <w:szCs w:val="20"/>
              </w:rPr>
              <w:t>Ед. изм.</w:t>
            </w:r>
          </w:p>
        </w:tc>
        <w:tc>
          <w:tcPr>
            <w:tcW w:w="570" w:type="pct"/>
            <w:shd w:val="clear" w:color="auto" w:fill="auto"/>
            <w:noWrap/>
            <w:vAlign w:val="center"/>
            <w:hideMark/>
          </w:tcPr>
          <w:p w14:paraId="2CECB609" w14:textId="77777777" w:rsidR="00BD1A9C" w:rsidRPr="009B02E9" w:rsidRDefault="00BD1A9C" w:rsidP="00BD1A9C">
            <w:pPr>
              <w:jc w:val="center"/>
              <w:rPr>
                <w:color w:val="000000"/>
                <w:sz w:val="20"/>
                <w:szCs w:val="20"/>
              </w:rPr>
            </w:pPr>
            <w:r w:rsidRPr="009B02E9">
              <w:rPr>
                <w:color w:val="000000"/>
                <w:sz w:val="20"/>
                <w:szCs w:val="20"/>
              </w:rPr>
              <w:t>%</w:t>
            </w:r>
          </w:p>
        </w:tc>
        <w:tc>
          <w:tcPr>
            <w:tcW w:w="1055" w:type="pct"/>
            <w:vAlign w:val="center"/>
          </w:tcPr>
          <w:p w14:paraId="6E9A496E" w14:textId="5373BD92" w:rsidR="00BD1A9C" w:rsidRPr="009B02E9" w:rsidRDefault="00BD1A9C" w:rsidP="00BD1A9C">
            <w:pPr>
              <w:jc w:val="center"/>
              <w:rPr>
                <w:color w:val="000000"/>
                <w:sz w:val="20"/>
                <w:szCs w:val="20"/>
              </w:rPr>
            </w:pPr>
            <w:r w:rsidRPr="009B02E9">
              <w:rPr>
                <w:color w:val="000000"/>
                <w:sz w:val="20"/>
                <w:szCs w:val="20"/>
              </w:rPr>
              <w:t>тыс.руб.</w:t>
            </w:r>
          </w:p>
        </w:tc>
        <w:tc>
          <w:tcPr>
            <w:tcW w:w="795" w:type="pct"/>
            <w:vAlign w:val="center"/>
          </w:tcPr>
          <w:p w14:paraId="65F972A5" w14:textId="1A3C7C88" w:rsidR="00BD1A9C" w:rsidRPr="009B02E9" w:rsidRDefault="00BD1A9C" w:rsidP="00BD1A9C">
            <w:pPr>
              <w:jc w:val="center"/>
              <w:rPr>
                <w:color w:val="000000"/>
                <w:sz w:val="20"/>
                <w:szCs w:val="20"/>
              </w:rPr>
            </w:pPr>
            <w:r w:rsidRPr="009B02E9">
              <w:rPr>
                <w:color w:val="000000"/>
                <w:sz w:val="20"/>
                <w:szCs w:val="20"/>
              </w:rPr>
              <w:t>тыс.руб.</w:t>
            </w:r>
          </w:p>
        </w:tc>
        <w:tc>
          <w:tcPr>
            <w:tcW w:w="1807" w:type="pct"/>
          </w:tcPr>
          <w:p w14:paraId="0187AD55" w14:textId="6D58AF22" w:rsidR="00BD1A9C" w:rsidRPr="009B02E9" w:rsidRDefault="00BD1A9C" w:rsidP="00BD1A9C">
            <w:pPr>
              <w:jc w:val="center"/>
              <w:rPr>
                <w:color w:val="000000"/>
                <w:sz w:val="20"/>
                <w:szCs w:val="20"/>
              </w:rPr>
            </w:pPr>
            <w:r w:rsidRPr="009B02E9">
              <w:rPr>
                <w:color w:val="000000"/>
                <w:sz w:val="20"/>
                <w:szCs w:val="20"/>
              </w:rPr>
              <w:t>тыс.руб</w:t>
            </w:r>
          </w:p>
        </w:tc>
      </w:tr>
      <w:tr w:rsidR="00BD1A9C" w:rsidRPr="009B02E9" w14:paraId="02EEED2D" w14:textId="04448A4D" w:rsidTr="00BD1A9C">
        <w:trPr>
          <w:trHeight w:val="272"/>
          <w:jc w:val="center"/>
        </w:trPr>
        <w:tc>
          <w:tcPr>
            <w:tcW w:w="773" w:type="pct"/>
            <w:shd w:val="clear" w:color="auto" w:fill="auto"/>
            <w:noWrap/>
            <w:vAlign w:val="center"/>
            <w:hideMark/>
          </w:tcPr>
          <w:p w14:paraId="5F55953E" w14:textId="51B12053" w:rsidR="00BD1A9C" w:rsidRPr="009B02E9" w:rsidRDefault="00BD1A9C" w:rsidP="00BD1A9C">
            <w:pPr>
              <w:jc w:val="center"/>
              <w:rPr>
                <w:color w:val="000000"/>
                <w:sz w:val="20"/>
                <w:szCs w:val="20"/>
              </w:rPr>
            </w:pPr>
            <w:r w:rsidRPr="009B02E9">
              <w:rPr>
                <w:color w:val="000000"/>
                <w:sz w:val="20"/>
                <w:szCs w:val="20"/>
              </w:rPr>
              <w:t>2023</w:t>
            </w:r>
          </w:p>
        </w:tc>
        <w:tc>
          <w:tcPr>
            <w:tcW w:w="570" w:type="pct"/>
            <w:shd w:val="clear" w:color="000000" w:fill="FFFFFF"/>
            <w:noWrap/>
            <w:vAlign w:val="center"/>
            <w:hideMark/>
          </w:tcPr>
          <w:p w14:paraId="714B4F8D" w14:textId="29A97C87" w:rsidR="00BD1A9C" w:rsidRPr="009B02E9" w:rsidRDefault="00BD1A9C" w:rsidP="00BD1A9C">
            <w:pPr>
              <w:jc w:val="center"/>
              <w:rPr>
                <w:sz w:val="20"/>
                <w:szCs w:val="20"/>
              </w:rPr>
            </w:pPr>
            <w:r w:rsidRPr="009B02E9">
              <w:rPr>
                <w:color w:val="000000"/>
                <w:sz w:val="20"/>
                <w:szCs w:val="20"/>
              </w:rPr>
              <w:t>-</w:t>
            </w:r>
          </w:p>
        </w:tc>
        <w:tc>
          <w:tcPr>
            <w:tcW w:w="1055" w:type="pct"/>
            <w:vAlign w:val="center"/>
          </w:tcPr>
          <w:p w14:paraId="07C421D7" w14:textId="1D8235DD" w:rsidR="00BD1A9C" w:rsidRPr="009B02E9" w:rsidRDefault="00BD1A9C" w:rsidP="00BD1A9C">
            <w:pPr>
              <w:jc w:val="center"/>
              <w:rPr>
                <w:color w:val="000000"/>
                <w:sz w:val="20"/>
                <w:szCs w:val="20"/>
              </w:rPr>
            </w:pPr>
            <w:r w:rsidRPr="009B02E9">
              <w:rPr>
                <w:color w:val="000000"/>
                <w:sz w:val="20"/>
                <w:szCs w:val="20"/>
              </w:rPr>
              <w:t>4 726,67</w:t>
            </w:r>
          </w:p>
        </w:tc>
        <w:tc>
          <w:tcPr>
            <w:tcW w:w="795" w:type="pct"/>
            <w:vAlign w:val="center"/>
          </w:tcPr>
          <w:p w14:paraId="58987A6C" w14:textId="27592B90" w:rsidR="00BD1A9C" w:rsidRPr="009B02E9" w:rsidRDefault="00BD1A9C" w:rsidP="00BD1A9C">
            <w:pPr>
              <w:jc w:val="center"/>
              <w:rPr>
                <w:color w:val="000000"/>
                <w:sz w:val="20"/>
                <w:szCs w:val="20"/>
              </w:rPr>
            </w:pPr>
            <w:r w:rsidRPr="009B02E9">
              <w:rPr>
                <w:color w:val="000000"/>
                <w:sz w:val="20"/>
                <w:szCs w:val="20"/>
              </w:rPr>
              <w:t>6 412,85</w:t>
            </w:r>
          </w:p>
        </w:tc>
        <w:tc>
          <w:tcPr>
            <w:tcW w:w="1807" w:type="pct"/>
            <w:vAlign w:val="bottom"/>
          </w:tcPr>
          <w:p w14:paraId="2BED1196" w14:textId="7E4399DE" w:rsidR="00BD1A9C" w:rsidRPr="009B02E9" w:rsidRDefault="00BD1A9C" w:rsidP="00BD1A9C">
            <w:pPr>
              <w:jc w:val="center"/>
              <w:rPr>
                <w:color w:val="000000"/>
                <w:sz w:val="20"/>
                <w:szCs w:val="20"/>
              </w:rPr>
            </w:pPr>
            <w:r w:rsidRPr="009B02E9">
              <w:rPr>
                <w:color w:val="000000"/>
                <w:sz w:val="20"/>
                <w:szCs w:val="20"/>
              </w:rPr>
              <w:t>4459,87</w:t>
            </w:r>
          </w:p>
        </w:tc>
      </w:tr>
      <w:tr w:rsidR="00BD1A9C" w:rsidRPr="009B02E9" w14:paraId="00DFEA93" w14:textId="745F1F73" w:rsidTr="00BD1A9C">
        <w:trPr>
          <w:trHeight w:val="272"/>
          <w:jc w:val="center"/>
        </w:trPr>
        <w:tc>
          <w:tcPr>
            <w:tcW w:w="773" w:type="pct"/>
            <w:shd w:val="clear" w:color="auto" w:fill="auto"/>
            <w:noWrap/>
            <w:vAlign w:val="center"/>
            <w:hideMark/>
          </w:tcPr>
          <w:p w14:paraId="230D99D0" w14:textId="07EDDC78" w:rsidR="00BD1A9C" w:rsidRPr="009B02E9" w:rsidRDefault="00BD1A9C" w:rsidP="00BD1A9C">
            <w:pPr>
              <w:jc w:val="center"/>
              <w:rPr>
                <w:color w:val="000000"/>
                <w:sz w:val="20"/>
                <w:szCs w:val="20"/>
              </w:rPr>
            </w:pPr>
            <w:r w:rsidRPr="009B02E9">
              <w:rPr>
                <w:color w:val="000000"/>
                <w:sz w:val="20"/>
                <w:szCs w:val="20"/>
              </w:rPr>
              <w:t>2024</w:t>
            </w:r>
          </w:p>
        </w:tc>
        <w:tc>
          <w:tcPr>
            <w:tcW w:w="570" w:type="pct"/>
            <w:shd w:val="clear" w:color="000000" w:fill="FFFFFF"/>
            <w:noWrap/>
            <w:vAlign w:val="center"/>
            <w:hideMark/>
          </w:tcPr>
          <w:p w14:paraId="5BD27876" w14:textId="3676760E" w:rsidR="00BD1A9C" w:rsidRPr="009B02E9" w:rsidRDefault="00BD1A9C" w:rsidP="00BD1A9C">
            <w:pPr>
              <w:jc w:val="center"/>
              <w:rPr>
                <w:sz w:val="20"/>
                <w:szCs w:val="20"/>
              </w:rPr>
            </w:pPr>
            <w:r w:rsidRPr="009B02E9">
              <w:rPr>
                <w:color w:val="000000"/>
                <w:sz w:val="20"/>
                <w:szCs w:val="20"/>
              </w:rPr>
              <w:t>104,9</w:t>
            </w:r>
          </w:p>
        </w:tc>
        <w:tc>
          <w:tcPr>
            <w:tcW w:w="1055" w:type="pct"/>
            <w:vAlign w:val="center"/>
          </w:tcPr>
          <w:p w14:paraId="2B29FCDC" w14:textId="22E909B5" w:rsidR="00BD1A9C" w:rsidRPr="009B02E9" w:rsidRDefault="00BD1A9C" w:rsidP="00BD1A9C">
            <w:pPr>
              <w:jc w:val="center"/>
              <w:rPr>
                <w:color w:val="000000"/>
                <w:sz w:val="20"/>
                <w:szCs w:val="20"/>
              </w:rPr>
            </w:pPr>
            <w:r w:rsidRPr="009B02E9">
              <w:rPr>
                <w:color w:val="000000"/>
                <w:sz w:val="20"/>
                <w:szCs w:val="20"/>
              </w:rPr>
              <w:t>4 958,28</w:t>
            </w:r>
          </w:p>
        </w:tc>
        <w:tc>
          <w:tcPr>
            <w:tcW w:w="795" w:type="pct"/>
            <w:vAlign w:val="center"/>
          </w:tcPr>
          <w:p w14:paraId="6FE349B9" w14:textId="612628C9" w:rsidR="00BD1A9C" w:rsidRPr="009B02E9" w:rsidRDefault="00BD1A9C" w:rsidP="00BD1A9C">
            <w:pPr>
              <w:jc w:val="center"/>
              <w:rPr>
                <w:color w:val="000000"/>
                <w:sz w:val="20"/>
                <w:szCs w:val="20"/>
              </w:rPr>
            </w:pPr>
            <w:r w:rsidRPr="009B02E9">
              <w:rPr>
                <w:color w:val="000000"/>
                <w:sz w:val="20"/>
                <w:szCs w:val="20"/>
              </w:rPr>
              <w:t>6 727,08</w:t>
            </w:r>
          </w:p>
        </w:tc>
        <w:tc>
          <w:tcPr>
            <w:tcW w:w="1807" w:type="pct"/>
            <w:vAlign w:val="bottom"/>
          </w:tcPr>
          <w:p w14:paraId="64534B5D" w14:textId="0272D6DC" w:rsidR="00BD1A9C" w:rsidRPr="009B02E9" w:rsidRDefault="00BD1A9C" w:rsidP="00BD1A9C">
            <w:pPr>
              <w:jc w:val="center"/>
              <w:rPr>
                <w:color w:val="000000"/>
                <w:sz w:val="20"/>
                <w:szCs w:val="20"/>
              </w:rPr>
            </w:pPr>
            <w:r w:rsidRPr="009B02E9">
              <w:rPr>
                <w:color w:val="000000"/>
                <w:sz w:val="20"/>
                <w:szCs w:val="20"/>
              </w:rPr>
              <w:t>4 678,40</w:t>
            </w:r>
          </w:p>
        </w:tc>
      </w:tr>
      <w:tr w:rsidR="00BD1A9C" w:rsidRPr="009B02E9" w14:paraId="14FE3EBA" w14:textId="28579967" w:rsidTr="00BD1A9C">
        <w:trPr>
          <w:trHeight w:val="272"/>
          <w:jc w:val="center"/>
        </w:trPr>
        <w:tc>
          <w:tcPr>
            <w:tcW w:w="773" w:type="pct"/>
            <w:shd w:val="clear" w:color="auto" w:fill="auto"/>
            <w:noWrap/>
            <w:vAlign w:val="center"/>
            <w:hideMark/>
          </w:tcPr>
          <w:p w14:paraId="2936C832" w14:textId="7DD84223" w:rsidR="00BD1A9C" w:rsidRPr="009B02E9" w:rsidRDefault="00BD1A9C" w:rsidP="00BD1A9C">
            <w:pPr>
              <w:jc w:val="center"/>
              <w:rPr>
                <w:color w:val="000000"/>
                <w:sz w:val="20"/>
                <w:szCs w:val="20"/>
              </w:rPr>
            </w:pPr>
            <w:r w:rsidRPr="009B02E9">
              <w:rPr>
                <w:color w:val="000000"/>
                <w:sz w:val="20"/>
                <w:szCs w:val="20"/>
              </w:rPr>
              <w:t>2025</w:t>
            </w:r>
          </w:p>
        </w:tc>
        <w:tc>
          <w:tcPr>
            <w:tcW w:w="570" w:type="pct"/>
            <w:shd w:val="clear" w:color="000000" w:fill="FFFFFF"/>
            <w:noWrap/>
            <w:vAlign w:val="center"/>
            <w:hideMark/>
          </w:tcPr>
          <w:p w14:paraId="35AAE1E2" w14:textId="686EB3FE" w:rsidR="00BD1A9C" w:rsidRPr="009B02E9" w:rsidRDefault="00BD1A9C" w:rsidP="00BD1A9C">
            <w:pPr>
              <w:jc w:val="center"/>
              <w:rPr>
                <w:sz w:val="20"/>
                <w:szCs w:val="20"/>
              </w:rPr>
            </w:pPr>
            <w:r w:rsidRPr="009B02E9">
              <w:rPr>
                <w:color w:val="000000"/>
                <w:sz w:val="20"/>
                <w:szCs w:val="20"/>
              </w:rPr>
              <w:t>104,0</w:t>
            </w:r>
          </w:p>
        </w:tc>
        <w:tc>
          <w:tcPr>
            <w:tcW w:w="1055" w:type="pct"/>
            <w:vAlign w:val="center"/>
          </w:tcPr>
          <w:p w14:paraId="2E5C3913" w14:textId="0FF7A487" w:rsidR="00BD1A9C" w:rsidRPr="009B02E9" w:rsidRDefault="00BD1A9C" w:rsidP="00BD1A9C">
            <w:pPr>
              <w:jc w:val="center"/>
              <w:rPr>
                <w:color w:val="000000"/>
                <w:sz w:val="20"/>
                <w:szCs w:val="20"/>
              </w:rPr>
            </w:pPr>
            <w:r w:rsidRPr="009B02E9">
              <w:rPr>
                <w:color w:val="000000"/>
                <w:sz w:val="20"/>
                <w:szCs w:val="20"/>
              </w:rPr>
              <w:t>5 156,61</w:t>
            </w:r>
          </w:p>
        </w:tc>
        <w:tc>
          <w:tcPr>
            <w:tcW w:w="795" w:type="pct"/>
            <w:vAlign w:val="center"/>
          </w:tcPr>
          <w:p w14:paraId="1D5BC612" w14:textId="2A6F8C09" w:rsidR="00BD1A9C" w:rsidRPr="009B02E9" w:rsidRDefault="00BD1A9C" w:rsidP="00BD1A9C">
            <w:pPr>
              <w:jc w:val="center"/>
              <w:rPr>
                <w:color w:val="000000"/>
                <w:sz w:val="20"/>
                <w:szCs w:val="20"/>
              </w:rPr>
            </w:pPr>
            <w:r w:rsidRPr="009B02E9">
              <w:rPr>
                <w:color w:val="000000"/>
                <w:sz w:val="20"/>
                <w:szCs w:val="20"/>
              </w:rPr>
              <w:t>6 996,16</w:t>
            </w:r>
          </w:p>
        </w:tc>
        <w:tc>
          <w:tcPr>
            <w:tcW w:w="1807" w:type="pct"/>
            <w:vAlign w:val="bottom"/>
          </w:tcPr>
          <w:p w14:paraId="28DC1862" w14:textId="0AA9571E" w:rsidR="00BD1A9C" w:rsidRPr="009B02E9" w:rsidRDefault="00BD1A9C" w:rsidP="00BD1A9C">
            <w:pPr>
              <w:jc w:val="center"/>
              <w:rPr>
                <w:color w:val="000000"/>
                <w:sz w:val="20"/>
                <w:szCs w:val="20"/>
              </w:rPr>
            </w:pPr>
            <w:r w:rsidRPr="009B02E9">
              <w:rPr>
                <w:color w:val="000000"/>
                <w:sz w:val="20"/>
                <w:szCs w:val="20"/>
              </w:rPr>
              <w:t>4 865,54</w:t>
            </w:r>
          </w:p>
        </w:tc>
      </w:tr>
      <w:tr w:rsidR="00BD1A9C" w:rsidRPr="009B02E9" w14:paraId="4C152CED" w14:textId="23D8ED9A" w:rsidTr="00BD1A9C">
        <w:trPr>
          <w:trHeight w:val="272"/>
          <w:jc w:val="center"/>
        </w:trPr>
        <w:tc>
          <w:tcPr>
            <w:tcW w:w="773" w:type="pct"/>
            <w:shd w:val="clear" w:color="auto" w:fill="auto"/>
            <w:noWrap/>
            <w:vAlign w:val="center"/>
            <w:hideMark/>
          </w:tcPr>
          <w:p w14:paraId="78B92089" w14:textId="5A70ADCA" w:rsidR="00BD1A9C" w:rsidRPr="009B02E9" w:rsidRDefault="00BD1A9C" w:rsidP="00BD1A9C">
            <w:pPr>
              <w:jc w:val="center"/>
              <w:rPr>
                <w:color w:val="000000"/>
                <w:sz w:val="20"/>
                <w:szCs w:val="20"/>
              </w:rPr>
            </w:pPr>
            <w:r w:rsidRPr="009B02E9">
              <w:rPr>
                <w:color w:val="000000"/>
                <w:sz w:val="20"/>
                <w:szCs w:val="20"/>
              </w:rPr>
              <w:t>2026</w:t>
            </w:r>
          </w:p>
        </w:tc>
        <w:tc>
          <w:tcPr>
            <w:tcW w:w="570" w:type="pct"/>
            <w:shd w:val="clear" w:color="auto" w:fill="auto"/>
            <w:noWrap/>
            <w:vAlign w:val="center"/>
            <w:hideMark/>
          </w:tcPr>
          <w:p w14:paraId="71222619" w14:textId="55FE01EC"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4584EFB1" w14:textId="145C0991" w:rsidR="00BD1A9C" w:rsidRPr="009B02E9" w:rsidRDefault="00BD1A9C" w:rsidP="00BD1A9C">
            <w:pPr>
              <w:jc w:val="center"/>
              <w:rPr>
                <w:color w:val="000000"/>
                <w:sz w:val="20"/>
                <w:szCs w:val="20"/>
              </w:rPr>
            </w:pPr>
            <w:r w:rsidRPr="009B02E9">
              <w:rPr>
                <w:color w:val="000000"/>
                <w:sz w:val="20"/>
                <w:szCs w:val="20"/>
              </w:rPr>
              <w:t>5 362,87</w:t>
            </w:r>
          </w:p>
        </w:tc>
        <w:tc>
          <w:tcPr>
            <w:tcW w:w="795" w:type="pct"/>
            <w:vAlign w:val="center"/>
          </w:tcPr>
          <w:p w14:paraId="45EB36BD" w14:textId="29E7C06A" w:rsidR="00BD1A9C" w:rsidRPr="009B02E9" w:rsidRDefault="00BD1A9C" w:rsidP="00BD1A9C">
            <w:pPr>
              <w:jc w:val="center"/>
              <w:rPr>
                <w:color w:val="000000"/>
                <w:sz w:val="20"/>
                <w:szCs w:val="20"/>
              </w:rPr>
            </w:pPr>
            <w:r w:rsidRPr="009B02E9">
              <w:rPr>
                <w:color w:val="000000"/>
                <w:sz w:val="20"/>
                <w:szCs w:val="20"/>
              </w:rPr>
              <w:t>7 276,01</w:t>
            </w:r>
          </w:p>
        </w:tc>
        <w:tc>
          <w:tcPr>
            <w:tcW w:w="1807" w:type="pct"/>
            <w:vAlign w:val="bottom"/>
          </w:tcPr>
          <w:p w14:paraId="0077D1B7" w14:textId="1D7FDF49" w:rsidR="00BD1A9C" w:rsidRPr="009B02E9" w:rsidRDefault="00BD1A9C" w:rsidP="00BD1A9C">
            <w:pPr>
              <w:jc w:val="center"/>
              <w:rPr>
                <w:color w:val="000000"/>
                <w:sz w:val="20"/>
                <w:szCs w:val="20"/>
              </w:rPr>
            </w:pPr>
            <w:r w:rsidRPr="009B02E9">
              <w:rPr>
                <w:color w:val="000000"/>
                <w:sz w:val="20"/>
                <w:szCs w:val="20"/>
              </w:rPr>
              <w:t>5 060,16</w:t>
            </w:r>
          </w:p>
        </w:tc>
      </w:tr>
      <w:tr w:rsidR="00BD1A9C" w:rsidRPr="009B02E9" w14:paraId="3B66D8E2" w14:textId="68446622" w:rsidTr="00BD1A9C">
        <w:trPr>
          <w:trHeight w:val="272"/>
          <w:jc w:val="center"/>
        </w:trPr>
        <w:tc>
          <w:tcPr>
            <w:tcW w:w="773" w:type="pct"/>
            <w:shd w:val="clear" w:color="auto" w:fill="auto"/>
            <w:noWrap/>
            <w:vAlign w:val="center"/>
            <w:hideMark/>
          </w:tcPr>
          <w:p w14:paraId="63696A0B" w14:textId="298F8615" w:rsidR="00BD1A9C" w:rsidRPr="009B02E9" w:rsidRDefault="00BD1A9C" w:rsidP="00BD1A9C">
            <w:pPr>
              <w:jc w:val="center"/>
              <w:rPr>
                <w:color w:val="000000"/>
                <w:sz w:val="20"/>
                <w:szCs w:val="20"/>
              </w:rPr>
            </w:pPr>
            <w:r w:rsidRPr="009B02E9">
              <w:rPr>
                <w:color w:val="000000"/>
                <w:sz w:val="20"/>
                <w:szCs w:val="20"/>
              </w:rPr>
              <w:t>2027</w:t>
            </w:r>
          </w:p>
        </w:tc>
        <w:tc>
          <w:tcPr>
            <w:tcW w:w="570" w:type="pct"/>
            <w:shd w:val="clear" w:color="auto" w:fill="auto"/>
            <w:noWrap/>
            <w:vAlign w:val="center"/>
            <w:hideMark/>
          </w:tcPr>
          <w:p w14:paraId="5E16220E" w14:textId="72356C72"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5908B98E" w14:textId="3ACD79F3" w:rsidR="00BD1A9C" w:rsidRPr="009B02E9" w:rsidRDefault="00BD1A9C" w:rsidP="00BD1A9C">
            <w:pPr>
              <w:jc w:val="center"/>
              <w:rPr>
                <w:color w:val="000000"/>
                <w:sz w:val="20"/>
                <w:szCs w:val="20"/>
              </w:rPr>
            </w:pPr>
            <w:r w:rsidRPr="009B02E9">
              <w:rPr>
                <w:color w:val="000000"/>
                <w:sz w:val="20"/>
                <w:szCs w:val="20"/>
              </w:rPr>
              <w:t>5 577,39</w:t>
            </w:r>
          </w:p>
        </w:tc>
        <w:tc>
          <w:tcPr>
            <w:tcW w:w="795" w:type="pct"/>
            <w:vAlign w:val="center"/>
          </w:tcPr>
          <w:p w14:paraId="6D089815" w14:textId="77CC3824" w:rsidR="00BD1A9C" w:rsidRPr="009B02E9" w:rsidRDefault="00BD1A9C" w:rsidP="00BD1A9C">
            <w:pPr>
              <w:jc w:val="center"/>
              <w:rPr>
                <w:color w:val="000000"/>
                <w:sz w:val="20"/>
                <w:szCs w:val="20"/>
              </w:rPr>
            </w:pPr>
            <w:r w:rsidRPr="009B02E9">
              <w:rPr>
                <w:color w:val="000000"/>
                <w:sz w:val="20"/>
                <w:szCs w:val="20"/>
              </w:rPr>
              <w:t>7 567,05</w:t>
            </w:r>
          </w:p>
        </w:tc>
        <w:tc>
          <w:tcPr>
            <w:tcW w:w="1807" w:type="pct"/>
            <w:vAlign w:val="bottom"/>
          </w:tcPr>
          <w:p w14:paraId="30BBD94C" w14:textId="4DA5C5A2" w:rsidR="00BD1A9C" w:rsidRPr="009B02E9" w:rsidRDefault="00BD1A9C" w:rsidP="00BD1A9C">
            <w:pPr>
              <w:jc w:val="center"/>
              <w:rPr>
                <w:color w:val="000000"/>
                <w:sz w:val="20"/>
                <w:szCs w:val="20"/>
              </w:rPr>
            </w:pPr>
            <w:r w:rsidRPr="009B02E9">
              <w:rPr>
                <w:color w:val="000000"/>
                <w:sz w:val="20"/>
                <w:szCs w:val="20"/>
              </w:rPr>
              <w:t>5 262,57</w:t>
            </w:r>
          </w:p>
        </w:tc>
      </w:tr>
      <w:tr w:rsidR="00BD1A9C" w:rsidRPr="009B02E9" w14:paraId="17842585" w14:textId="15D9D7AF" w:rsidTr="00BD1A9C">
        <w:trPr>
          <w:trHeight w:val="272"/>
          <w:jc w:val="center"/>
        </w:trPr>
        <w:tc>
          <w:tcPr>
            <w:tcW w:w="773" w:type="pct"/>
            <w:shd w:val="clear" w:color="auto" w:fill="auto"/>
            <w:noWrap/>
            <w:vAlign w:val="center"/>
          </w:tcPr>
          <w:p w14:paraId="47CDE0AF" w14:textId="5EB4C54D" w:rsidR="00BD1A9C" w:rsidRPr="009B02E9" w:rsidRDefault="00BD1A9C" w:rsidP="00BD1A9C">
            <w:pPr>
              <w:jc w:val="center"/>
              <w:rPr>
                <w:color w:val="000000"/>
                <w:sz w:val="20"/>
                <w:szCs w:val="20"/>
                <w:lang w:val="en-US"/>
              </w:rPr>
            </w:pPr>
            <w:r w:rsidRPr="009B02E9">
              <w:rPr>
                <w:color w:val="000000"/>
                <w:sz w:val="20"/>
                <w:szCs w:val="20"/>
              </w:rPr>
              <w:t>2028</w:t>
            </w:r>
          </w:p>
        </w:tc>
        <w:tc>
          <w:tcPr>
            <w:tcW w:w="570" w:type="pct"/>
            <w:shd w:val="clear" w:color="auto" w:fill="auto"/>
            <w:noWrap/>
            <w:vAlign w:val="center"/>
          </w:tcPr>
          <w:p w14:paraId="40316819" w14:textId="1A8DC6CA"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6752FFB5" w14:textId="7092A740" w:rsidR="00BD1A9C" w:rsidRPr="009B02E9" w:rsidRDefault="00BD1A9C" w:rsidP="00BD1A9C">
            <w:pPr>
              <w:jc w:val="center"/>
              <w:rPr>
                <w:color w:val="000000"/>
                <w:sz w:val="20"/>
                <w:szCs w:val="20"/>
              </w:rPr>
            </w:pPr>
            <w:r w:rsidRPr="009B02E9">
              <w:rPr>
                <w:color w:val="000000"/>
                <w:sz w:val="20"/>
                <w:szCs w:val="20"/>
              </w:rPr>
              <w:t>5 800,48</w:t>
            </w:r>
          </w:p>
        </w:tc>
        <w:tc>
          <w:tcPr>
            <w:tcW w:w="795" w:type="pct"/>
            <w:vAlign w:val="center"/>
          </w:tcPr>
          <w:p w14:paraId="2F409FFE" w14:textId="45272AED" w:rsidR="00BD1A9C" w:rsidRPr="009B02E9" w:rsidRDefault="00BD1A9C" w:rsidP="00BD1A9C">
            <w:pPr>
              <w:jc w:val="center"/>
              <w:rPr>
                <w:color w:val="000000"/>
                <w:sz w:val="20"/>
                <w:szCs w:val="20"/>
              </w:rPr>
            </w:pPr>
            <w:r w:rsidRPr="009B02E9">
              <w:rPr>
                <w:color w:val="000000"/>
                <w:sz w:val="20"/>
                <w:szCs w:val="20"/>
              </w:rPr>
              <w:t>7 869,73</w:t>
            </w:r>
          </w:p>
        </w:tc>
        <w:tc>
          <w:tcPr>
            <w:tcW w:w="1807" w:type="pct"/>
            <w:vAlign w:val="bottom"/>
          </w:tcPr>
          <w:p w14:paraId="64B9B260" w14:textId="6B9BA570" w:rsidR="00BD1A9C" w:rsidRPr="009B02E9" w:rsidRDefault="00BD1A9C" w:rsidP="00BD1A9C">
            <w:pPr>
              <w:jc w:val="center"/>
              <w:rPr>
                <w:color w:val="000000"/>
                <w:sz w:val="20"/>
                <w:szCs w:val="20"/>
              </w:rPr>
            </w:pPr>
            <w:r w:rsidRPr="009B02E9">
              <w:rPr>
                <w:color w:val="000000"/>
                <w:sz w:val="20"/>
                <w:szCs w:val="20"/>
              </w:rPr>
              <w:t>5 473,07</w:t>
            </w:r>
          </w:p>
        </w:tc>
      </w:tr>
      <w:tr w:rsidR="00BD1A9C" w:rsidRPr="009B02E9" w14:paraId="5E6BC011" w14:textId="27C622A0" w:rsidTr="00BD1A9C">
        <w:trPr>
          <w:trHeight w:val="272"/>
          <w:jc w:val="center"/>
        </w:trPr>
        <w:tc>
          <w:tcPr>
            <w:tcW w:w="773" w:type="pct"/>
            <w:shd w:val="clear" w:color="auto" w:fill="auto"/>
            <w:noWrap/>
            <w:vAlign w:val="center"/>
          </w:tcPr>
          <w:p w14:paraId="15A07865" w14:textId="58021256" w:rsidR="00BD1A9C" w:rsidRPr="009B02E9" w:rsidRDefault="00BD1A9C" w:rsidP="00BD1A9C">
            <w:pPr>
              <w:jc w:val="center"/>
              <w:rPr>
                <w:color w:val="000000"/>
                <w:sz w:val="20"/>
                <w:szCs w:val="20"/>
                <w:lang w:val="en-US"/>
              </w:rPr>
            </w:pPr>
            <w:r w:rsidRPr="009B02E9">
              <w:rPr>
                <w:color w:val="000000"/>
                <w:sz w:val="20"/>
                <w:szCs w:val="20"/>
              </w:rPr>
              <w:t>2029</w:t>
            </w:r>
          </w:p>
        </w:tc>
        <w:tc>
          <w:tcPr>
            <w:tcW w:w="570" w:type="pct"/>
            <w:shd w:val="clear" w:color="auto" w:fill="auto"/>
            <w:noWrap/>
            <w:vAlign w:val="center"/>
          </w:tcPr>
          <w:p w14:paraId="48376746" w14:textId="4C0FF252"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112B8C74" w14:textId="0AA69680" w:rsidR="00BD1A9C" w:rsidRPr="009B02E9" w:rsidRDefault="00BD1A9C" w:rsidP="00BD1A9C">
            <w:pPr>
              <w:jc w:val="center"/>
              <w:rPr>
                <w:color w:val="000000"/>
                <w:sz w:val="20"/>
                <w:szCs w:val="20"/>
              </w:rPr>
            </w:pPr>
            <w:r w:rsidRPr="009B02E9">
              <w:rPr>
                <w:color w:val="000000"/>
                <w:sz w:val="20"/>
                <w:szCs w:val="20"/>
              </w:rPr>
              <w:t>6 032,50</w:t>
            </w:r>
          </w:p>
        </w:tc>
        <w:tc>
          <w:tcPr>
            <w:tcW w:w="795" w:type="pct"/>
            <w:vAlign w:val="center"/>
          </w:tcPr>
          <w:p w14:paraId="797219F7" w14:textId="33E85C28" w:rsidR="00BD1A9C" w:rsidRPr="009B02E9" w:rsidRDefault="00BD1A9C" w:rsidP="00BD1A9C">
            <w:pPr>
              <w:jc w:val="center"/>
              <w:rPr>
                <w:color w:val="000000"/>
                <w:sz w:val="20"/>
                <w:szCs w:val="20"/>
              </w:rPr>
            </w:pPr>
            <w:r w:rsidRPr="009B02E9">
              <w:rPr>
                <w:color w:val="000000"/>
                <w:sz w:val="20"/>
                <w:szCs w:val="20"/>
              </w:rPr>
              <w:t>8 184,52</w:t>
            </w:r>
          </w:p>
        </w:tc>
        <w:tc>
          <w:tcPr>
            <w:tcW w:w="1807" w:type="pct"/>
            <w:vAlign w:val="bottom"/>
          </w:tcPr>
          <w:p w14:paraId="7E6BF6BF" w14:textId="4D26AA14" w:rsidR="00BD1A9C" w:rsidRPr="009B02E9" w:rsidRDefault="00BD1A9C" w:rsidP="00BD1A9C">
            <w:pPr>
              <w:jc w:val="center"/>
              <w:rPr>
                <w:color w:val="000000"/>
                <w:sz w:val="20"/>
                <w:szCs w:val="20"/>
              </w:rPr>
            </w:pPr>
            <w:r w:rsidRPr="009B02E9">
              <w:rPr>
                <w:color w:val="000000"/>
                <w:sz w:val="20"/>
                <w:szCs w:val="20"/>
              </w:rPr>
              <w:t>5 691,99</w:t>
            </w:r>
          </w:p>
        </w:tc>
      </w:tr>
      <w:tr w:rsidR="00BD1A9C" w:rsidRPr="009B02E9" w14:paraId="7FE9B63A" w14:textId="4A7BBD59" w:rsidTr="00BD1A9C">
        <w:trPr>
          <w:trHeight w:val="272"/>
          <w:jc w:val="center"/>
        </w:trPr>
        <w:tc>
          <w:tcPr>
            <w:tcW w:w="773" w:type="pct"/>
            <w:shd w:val="clear" w:color="auto" w:fill="auto"/>
            <w:noWrap/>
            <w:vAlign w:val="center"/>
          </w:tcPr>
          <w:p w14:paraId="1B56EADB" w14:textId="62864548" w:rsidR="00BD1A9C" w:rsidRPr="009B02E9" w:rsidRDefault="00BD1A9C" w:rsidP="00BD1A9C">
            <w:pPr>
              <w:jc w:val="center"/>
              <w:rPr>
                <w:color w:val="000000"/>
                <w:sz w:val="20"/>
                <w:szCs w:val="20"/>
                <w:lang w:val="en-US"/>
              </w:rPr>
            </w:pPr>
            <w:r w:rsidRPr="009B02E9">
              <w:rPr>
                <w:color w:val="000000"/>
                <w:sz w:val="20"/>
                <w:szCs w:val="20"/>
              </w:rPr>
              <w:t>2030</w:t>
            </w:r>
          </w:p>
        </w:tc>
        <w:tc>
          <w:tcPr>
            <w:tcW w:w="570" w:type="pct"/>
            <w:shd w:val="clear" w:color="auto" w:fill="auto"/>
            <w:noWrap/>
            <w:vAlign w:val="center"/>
          </w:tcPr>
          <w:p w14:paraId="707CA035" w14:textId="1AD023CF"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7FF120C2" w14:textId="74243216" w:rsidR="00BD1A9C" w:rsidRPr="009B02E9" w:rsidRDefault="00BD1A9C" w:rsidP="00BD1A9C">
            <w:pPr>
              <w:jc w:val="center"/>
              <w:rPr>
                <w:color w:val="000000"/>
                <w:sz w:val="20"/>
                <w:szCs w:val="20"/>
              </w:rPr>
            </w:pPr>
            <w:r w:rsidRPr="009B02E9">
              <w:rPr>
                <w:color w:val="000000"/>
                <w:sz w:val="20"/>
                <w:szCs w:val="20"/>
              </w:rPr>
              <w:t>6 273,80</w:t>
            </w:r>
          </w:p>
        </w:tc>
        <w:tc>
          <w:tcPr>
            <w:tcW w:w="795" w:type="pct"/>
            <w:vAlign w:val="center"/>
          </w:tcPr>
          <w:p w14:paraId="263D218E" w14:textId="2BA261BE" w:rsidR="00BD1A9C" w:rsidRPr="009B02E9" w:rsidRDefault="00BD1A9C" w:rsidP="00BD1A9C">
            <w:pPr>
              <w:jc w:val="center"/>
              <w:rPr>
                <w:color w:val="000000"/>
                <w:sz w:val="20"/>
                <w:szCs w:val="20"/>
              </w:rPr>
            </w:pPr>
            <w:r w:rsidRPr="009B02E9">
              <w:rPr>
                <w:color w:val="000000"/>
                <w:sz w:val="20"/>
                <w:szCs w:val="20"/>
              </w:rPr>
              <w:t>8 511,90</w:t>
            </w:r>
          </w:p>
        </w:tc>
        <w:tc>
          <w:tcPr>
            <w:tcW w:w="1807" w:type="pct"/>
            <w:vAlign w:val="bottom"/>
          </w:tcPr>
          <w:p w14:paraId="28219CE6" w14:textId="5F57ACC9" w:rsidR="00BD1A9C" w:rsidRPr="009B02E9" w:rsidRDefault="00BD1A9C" w:rsidP="00BD1A9C">
            <w:pPr>
              <w:jc w:val="center"/>
              <w:rPr>
                <w:color w:val="000000"/>
                <w:sz w:val="20"/>
                <w:szCs w:val="20"/>
              </w:rPr>
            </w:pPr>
            <w:r w:rsidRPr="009B02E9">
              <w:rPr>
                <w:color w:val="000000"/>
                <w:sz w:val="20"/>
                <w:szCs w:val="20"/>
              </w:rPr>
              <w:t>5 919,67</w:t>
            </w:r>
          </w:p>
        </w:tc>
      </w:tr>
      <w:tr w:rsidR="00BD1A9C" w:rsidRPr="009B02E9" w14:paraId="4D3CFBD0" w14:textId="2F503FB1" w:rsidTr="00BD1A9C">
        <w:trPr>
          <w:trHeight w:val="272"/>
          <w:jc w:val="center"/>
        </w:trPr>
        <w:tc>
          <w:tcPr>
            <w:tcW w:w="773" w:type="pct"/>
            <w:shd w:val="clear" w:color="auto" w:fill="auto"/>
            <w:noWrap/>
            <w:vAlign w:val="center"/>
          </w:tcPr>
          <w:p w14:paraId="47672677" w14:textId="541CC567" w:rsidR="00BD1A9C" w:rsidRPr="009B02E9" w:rsidRDefault="00BD1A9C" w:rsidP="00BD1A9C">
            <w:pPr>
              <w:jc w:val="center"/>
              <w:rPr>
                <w:color w:val="000000"/>
                <w:sz w:val="20"/>
                <w:szCs w:val="20"/>
                <w:lang w:val="en-US"/>
              </w:rPr>
            </w:pPr>
            <w:r w:rsidRPr="009B02E9">
              <w:rPr>
                <w:color w:val="000000"/>
                <w:sz w:val="20"/>
                <w:szCs w:val="20"/>
              </w:rPr>
              <w:t>2031</w:t>
            </w:r>
          </w:p>
        </w:tc>
        <w:tc>
          <w:tcPr>
            <w:tcW w:w="570" w:type="pct"/>
            <w:shd w:val="clear" w:color="auto" w:fill="auto"/>
            <w:noWrap/>
            <w:vAlign w:val="center"/>
          </w:tcPr>
          <w:p w14:paraId="5B3B7F8A" w14:textId="3DFA84E1"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12104352" w14:textId="0F8C714C" w:rsidR="00BD1A9C" w:rsidRPr="009B02E9" w:rsidRDefault="00BD1A9C" w:rsidP="00BD1A9C">
            <w:pPr>
              <w:jc w:val="center"/>
              <w:rPr>
                <w:color w:val="000000"/>
                <w:sz w:val="20"/>
                <w:szCs w:val="20"/>
              </w:rPr>
            </w:pPr>
            <w:r w:rsidRPr="009B02E9">
              <w:rPr>
                <w:color w:val="000000"/>
                <w:sz w:val="20"/>
                <w:szCs w:val="20"/>
              </w:rPr>
              <w:t>6 524,75</w:t>
            </w:r>
          </w:p>
        </w:tc>
        <w:tc>
          <w:tcPr>
            <w:tcW w:w="795" w:type="pct"/>
            <w:vAlign w:val="center"/>
          </w:tcPr>
          <w:p w14:paraId="4D99EF35" w14:textId="19E317B9" w:rsidR="00BD1A9C" w:rsidRPr="009B02E9" w:rsidRDefault="00BD1A9C" w:rsidP="00BD1A9C">
            <w:pPr>
              <w:jc w:val="center"/>
              <w:rPr>
                <w:color w:val="000000"/>
                <w:sz w:val="20"/>
                <w:szCs w:val="20"/>
              </w:rPr>
            </w:pPr>
            <w:r w:rsidRPr="009B02E9">
              <w:rPr>
                <w:color w:val="000000"/>
                <w:sz w:val="20"/>
                <w:szCs w:val="20"/>
              </w:rPr>
              <w:t>8 852,38</w:t>
            </w:r>
          </w:p>
        </w:tc>
        <w:tc>
          <w:tcPr>
            <w:tcW w:w="1807" w:type="pct"/>
            <w:vAlign w:val="bottom"/>
          </w:tcPr>
          <w:p w14:paraId="33896F6A" w14:textId="418C8DF6" w:rsidR="00BD1A9C" w:rsidRPr="009B02E9" w:rsidRDefault="00BD1A9C" w:rsidP="00BD1A9C">
            <w:pPr>
              <w:jc w:val="center"/>
              <w:rPr>
                <w:color w:val="000000"/>
                <w:sz w:val="20"/>
                <w:szCs w:val="20"/>
              </w:rPr>
            </w:pPr>
            <w:r w:rsidRPr="009B02E9">
              <w:rPr>
                <w:color w:val="000000"/>
                <w:sz w:val="20"/>
                <w:szCs w:val="20"/>
              </w:rPr>
              <w:t>6 156,46</w:t>
            </w:r>
          </w:p>
        </w:tc>
      </w:tr>
      <w:tr w:rsidR="00BD1A9C" w:rsidRPr="009B02E9" w14:paraId="1778C4C3" w14:textId="354457D7" w:rsidTr="00BD1A9C">
        <w:trPr>
          <w:trHeight w:val="272"/>
          <w:jc w:val="center"/>
        </w:trPr>
        <w:tc>
          <w:tcPr>
            <w:tcW w:w="773" w:type="pct"/>
            <w:shd w:val="clear" w:color="auto" w:fill="auto"/>
            <w:noWrap/>
            <w:vAlign w:val="center"/>
          </w:tcPr>
          <w:p w14:paraId="0FD603A5" w14:textId="6ECDEFFC" w:rsidR="00BD1A9C" w:rsidRPr="009B02E9" w:rsidRDefault="00BD1A9C" w:rsidP="00BD1A9C">
            <w:pPr>
              <w:jc w:val="center"/>
              <w:rPr>
                <w:color w:val="000000"/>
                <w:sz w:val="20"/>
                <w:szCs w:val="20"/>
                <w:lang w:val="en-US"/>
              </w:rPr>
            </w:pPr>
            <w:r w:rsidRPr="009B02E9">
              <w:rPr>
                <w:color w:val="000000"/>
                <w:sz w:val="20"/>
                <w:szCs w:val="20"/>
              </w:rPr>
              <w:t>2032</w:t>
            </w:r>
          </w:p>
        </w:tc>
        <w:tc>
          <w:tcPr>
            <w:tcW w:w="570" w:type="pct"/>
            <w:shd w:val="clear" w:color="auto" w:fill="auto"/>
            <w:noWrap/>
            <w:vAlign w:val="center"/>
          </w:tcPr>
          <w:p w14:paraId="20568578" w14:textId="4EC88CEB"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58D74523" w14:textId="3811E701" w:rsidR="00BD1A9C" w:rsidRPr="009B02E9" w:rsidRDefault="00BD1A9C" w:rsidP="00BD1A9C">
            <w:pPr>
              <w:jc w:val="center"/>
              <w:rPr>
                <w:color w:val="000000"/>
                <w:sz w:val="20"/>
                <w:szCs w:val="20"/>
              </w:rPr>
            </w:pPr>
            <w:r w:rsidRPr="009B02E9">
              <w:rPr>
                <w:color w:val="000000"/>
                <w:sz w:val="20"/>
                <w:szCs w:val="20"/>
              </w:rPr>
              <w:t>6 785,74</w:t>
            </w:r>
          </w:p>
        </w:tc>
        <w:tc>
          <w:tcPr>
            <w:tcW w:w="795" w:type="pct"/>
            <w:vAlign w:val="center"/>
          </w:tcPr>
          <w:p w14:paraId="6F8248AF" w14:textId="21D7E031" w:rsidR="00BD1A9C" w:rsidRPr="009B02E9" w:rsidRDefault="00BD1A9C" w:rsidP="00BD1A9C">
            <w:pPr>
              <w:jc w:val="center"/>
              <w:rPr>
                <w:color w:val="000000"/>
                <w:sz w:val="20"/>
                <w:szCs w:val="20"/>
              </w:rPr>
            </w:pPr>
            <w:r w:rsidRPr="009B02E9">
              <w:rPr>
                <w:color w:val="000000"/>
                <w:sz w:val="20"/>
                <w:szCs w:val="20"/>
              </w:rPr>
              <w:t>9 206,47</w:t>
            </w:r>
          </w:p>
        </w:tc>
        <w:tc>
          <w:tcPr>
            <w:tcW w:w="1807" w:type="pct"/>
            <w:vAlign w:val="bottom"/>
          </w:tcPr>
          <w:p w14:paraId="74C6D819" w14:textId="482EE245" w:rsidR="00BD1A9C" w:rsidRPr="009B02E9" w:rsidRDefault="00BD1A9C" w:rsidP="00BD1A9C">
            <w:pPr>
              <w:jc w:val="center"/>
              <w:rPr>
                <w:color w:val="000000"/>
                <w:sz w:val="20"/>
                <w:szCs w:val="20"/>
              </w:rPr>
            </w:pPr>
            <w:r w:rsidRPr="009B02E9">
              <w:rPr>
                <w:color w:val="000000"/>
                <w:sz w:val="20"/>
                <w:szCs w:val="20"/>
              </w:rPr>
              <w:t>6 402,72</w:t>
            </w:r>
          </w:p>
        </w:tc>
      </w:tr>
      <w:tr w:rsidR="00BD1A9C" w:rsidRPr="009B02E9" w14:paraId="71DBE7E6" w14:textId="57563B7D" w:rsidTr="00BD1A9C">
        <w:trPr>
          <w:trHeight w:val="272"/>
          <w:jc w:val="center"/>
        </w:trPr>
        <w:tc>
          <w:tcPr>
            <w:tcW w:w="773" w:type="pct"/>
            <w:shd w:val="clear" w:color="auto" w:fill="auto"/>
            <w:noWrap/>
            <w:vAlign w:val="center"/>
          </w:tcPr>
          <w:p w14:paraId="0712EB00" w14:textId="6D7C8224" w:rsidR="00BD1A9C" w:rsidRPr="009B02E9" w:rsidRDefault="00BD1A9C" w:rsidP="00BD1A9C">
            <w:pPr>
              <w:jc w:val="center"/>
              <w:rPr>
                <w:color w:val="000000"/>
                <w:sz w:val="20"/>
                <w:szCs w:val="20"/>
                <w:lang w:val="en-US"/>
              </w:rPr>
            </w:pPr>
            <w:r w:rsidRPr="009B02E9">
              <w:rPr>
                <w:color w:val="000000"/>
                <w:sz w:val="20"/>
                <w:szCs w:val="20"/>
              </w:rPr>
              <w:t>2033</w:t>
            </w:r>
          </w:p>
        </w:tc>
        <w:tc>
          <w:tcPr>
            <w:tcW w:w="570" w:type="pct"/>
            <w:shd w:val="clear" w:color="auto" w:fill="auto"/>
            <w:noWrap/>
            <w:vAlign w:val="center"/>
          </w:tcPr>
          <w:p w14:paraId="7BCE0656" w14:textId="7ED303C3" w:rsidR="00BD1A9C" w:rsidRPr="009B02E9" w:rsidRDefault="00BD1A9C" w:rsidP="00BD1A9C">
            <w:pPr>
              <w:jc w:val="center"/>
              <w:rPr>
                <w:color w:val="000000"/>
                <w:sz w:val="20"/>
                <w:szCs w:val="20"/>
              </w:rPr>
            </w:pPr>
            <w:r w:rsidRPr="009B02E9">
              <w:rPr>
                <w:color w:val="000000"/>
                <w:sz w:val="20"/>
                <w:szCs w:val="20"/>
              </w:rPr>
              <w:t>104,0</w:t>
            </w:r>
          </w:p>
        </w:tc>
        <w:tc>
          <w:tcPr>
            <w:tcW w:w="1055" w:type="pct"/>
            <w:vAlign w:val="center"/>
          </w:tcPr>
          <w:p w14:paraId="4C6B850A" w14:textId="71C06E92" w:rsidR="00BD1A9C" w:rsidRPr="009B02E9" w:rsidRDefault="00BD1A9C" w:rsidP="00BD1A9C">
            <w:pPr>
              <w:jc w:val="center"/>
              <w:rPr>
                <w:color w:val="000000"/>
                <w:sz w:val="20"/>
                <w:szCs w:val="20"/>
              </w:rPr>
            </w:pPr>
            <w:r w:rsidRPr="009B02E9">
              <w:rPr>
                <w:color w:val="000000"/>
                <w:sz w:val="20"/>
                <w:szCs w:val="20"/>
              </w:rPr>
              <w:t>7 057,17</w:t>
            </w:r>
          </w:p>
        </w:tc>
        <w:tc>
          <w:tcPr>
            <w:tcW w:w="795" w:type="pct"/>
            <w:vAlign w:val="center"/>
          </w:tcPr>
          <w:p w14:paraId="3F614052" w14:textId="7E5ECEC5" w:rsidR="00BD1A9C" w:rsidRPr="009B02E9" w:rsidRDefault="00BD1A9C" w:rsidP="00BD1A9C">
            <w:pPr>
              <w:jc w:val="center"/>
              <w:rPr>
                <w:color w:val="000000"/>
                <w:sz w:val="20"/>
                <w:szCs w:val="20"/>
              </w:rPr>
            </w:pPr>
            <w:r w:rsidRPr="009B02E9">
              <w:rPr>
                <w:color w:val="000000"/>
                <w:sz w:val="20"/>
                <w:szCs w:val="20"/>
              </w:rPr>
              <w:t>9 574,73</w:t>
            </w:r>
          </w:p>
        </w:tc>
        <w:tc>
          <w:tcPr>
            <w:tcW w:w="1807" w:type="pct"/>
            <w:vAlign w:val="bottom"/>
          </w:tcPr>
          <w:p w14:paraId="130792B8" w14:textId="49AB4AFB" w:rsidR="00BD1A9C" w:rsidRPr="009B02E9" w:rsidRDefault="00BD1A9C" w:rsidP="00BD1A9C">
            <w:pPr>
              <w:jc w:val="center"/>
              <w:rPr>
                <w:color w:val="000000"/>
                <w:sz w:val="20"/>
                <w:szCs w:val="20"/>
              </w:rPr>
            </w:pPr>
            <w:r w:rsidRPr="009B02E9">
              <w:rPr>
                <w:color w:val="000000"/>
                <w:sz w:val="20"/>
                <w:szCs w:val="20"/>
              </w:rPr>
              <w:t>6 658,83</w:t>
            </w:r>
          </w:p>
        </w:tc>
      </w:tr>
    </w:tbl>
    <w:p w14:paraId="114C0EA8" w14:textId="77777777" w:rsidR="00E027B0" w:rsidRDefault="00E027B0" w:rsidP="00E027B0">
      <w:pPr>
        <w:rPr>
          <w:b/>
          <w:sz w:val="28"/>
          <w:szCs w:val="28"/>
        </w:rPr>
      </w:pPr>
    </w:p>
    <w:p w14:paraId="33261163" w14:textId="77777777" w:rsidR="00173C24" w:rsidRDefault="00173C24" w:rsidP="00173C24">
      <w:pPr>
        <w:ind w:left="720"/>
      </w:pPr>
    </w:p>
    <w:p w14:paraId="264BCB29"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B973B0" w14:paraId="5DD57512" w14:textId="77777777" w:rsidTr="00F536E8">
        <w:trPr>
          <w:jc w:val="center"/>
        </w:trPr>
        <w:tc>
          <w:tcPr>
            <w:tcW w:w="4785" w:type="dxa"/>
          </w:tcPr>
          <w:p w14:paraId="519CE738" w14:textId="77777777" w:rsidR="004D7F46" w:rsidRPr="00B973B0" w:rsidRDefault="004D7F46" w:rsidP="00F536E8">
            <w:pPr>
              <w:widowControl w:val="0"/>
              <w:suppressAutoHyphens/>
              <w:ind w:left="720"/>
              <w:contextualSpacing/>
              <w:jc w:val="both"/>
              <w:rPr>
                <w:b/>
                <w:kern w:val="1"/>
              </w:rPr>
            </w:pPr>
            <w:r w:rsidRPr="00B973B0">
              <w:rPr>
                <w:b/>
                <w:kern w:val="1"/>
              </w:rPr>
              <w:t>КОНЦЕДЕНТ:</w:t>
            </w:r>
          </w:p>
        </w:tc>
        <w:tc>
          <w:tcPr>
            <w:tcW w:w="4785" w:type="dxa"/>
          </w:tcPr>
          <w:p w14:paraId="0B5F3087" w14:textId="77777777" w:rsidR="004D7F46" w:rsidRPr="00B973B0" w:rsidRDefault="004D7F46" w:rsidP="00F536E8">
            <w:pPr>
              <w:widowControl w:val="0"/>
              <w:suppressAutoHyphens/>
              <w:ind w:left="720"/>
              <w:contextualSpacing/>
              <w:jc w:val="both"/>
              <w:rPr>
                <w:b/>
                <w:kern w:val="1"/>
              </w:rPr>
            </w:pPr>
            <w:r w:rsidRPr="00B973B0">
              <w:rPr>
                <w:b/>
                <w:kern w:val="1"/>
              </w:rPr>
              <w:t>КОНЦЕССИОНЕР:</w:t>
            </w:r>
          </w:p>
        </w:tc>
      </w:tr>
      <w:tr w:rsidR="004D7F46" w:rsidRPr="00B973B0" w14:paraId="6ACB3658" w14:textId="77777777" w:rsidTr="00F536E8">
        <w:trPr>
          <w:jc w:val="center"/>
        </w:trPr>
        <w:tc>
          <w:tcPr>
            <w:tcW w:w="4785" w:type="dxa"/>
          </w:tcPr>
          <w:p w14:paraId="60F91F0F" w14:textId="77777777" w:rsidR="004D7F46" w:rsidRDefault="004D7F46"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0297563" w14:textId="77777777" w:rsidR="004D7F46" w:rsidRPr="006430BD" w:rsidRDefault="004D7F46" w:rsidP="00F536E8">
            <w:pPr>
              <w:rPr>
                <w:b/>
                <w:sz w:val="22"/>
                <w:szCs w:val="22"/>
              </w:rPr>
            </w:pPr>
          </w:p>
        </w:tc>
        <w:tc>
          <w:tcPr>
            <w:tcW w:w="4785" w:type="dxa"/>
          </w:tcPr>
          <w:p w14:paraId="6189493B" w14:textId="77777777" w:rsidR="004D7F46" w:rsidRPr="00B973B0" w:rsidRDefault="004D7F46" w:rsidP="00F536E8">
            <w:pPr>
              <w:pStyle w:val="a9"/>
              <w:spacing w:before="0" w:beforeAutospacing="0" w:after="75" w:afterAutospacing="0" w:line="252" w:lineRule="atLeast"/>
              <w:rPr>
                <w:b/>
                <w:kern w:val="1"/>
              </w:rPr>
            </w:pPr>
          </w:p>
        </w:tc>
      </w:tr>
      <w:tr w:rsidR="004D7F46" w:rsidRPr="00B973B0" w14:paraId="72068B6C" w14:textId="77777777" w:rsidTr="00F536E8">
        <w:trPr>
          <w:jc w:val="center"/>
        </w:trPr>
        <w:tc>
          <w:tcPr>
            <w:tcW w:w="4785" w:type="dxa"/>
          </w:tcPr>
          <w:p w14:paraId="10F0CCFA" w14:textId="77777777" w:rsidR="004D7F46" w:rsidRPr="005F0A94" w:rsidRDefault="004D7F46" w:rsidP="00F536E8">
            <w:pPr>
              <w:jc w:val="center"/>
              <w:rPr>
                <w:b/>
              </w:rPr>
            </w:pPr>
            <w:r>
              <w:rPr>
                <w:b/>
              </w:rPr>
              <w:t>Глава МО «Баргузинский район»</w:t>
            </w:r>
          </w:p>
          <w:p w14:paraId="00F441CE" w14:textId="77777777" w:rsidR="004D7F46" w:rsidRPr="005F0A94" w:rsidRDefault="004D7F46" w:rsidP="00F536E8">
            <w:pPr>
              <w:jc w:val="center"/>
            </w:pPr>
          </w:p>
          <w:p w14:paraId="358D2B0B" w14:textId="77777777" w:rsidR="004D7F46" w:rsidRDefault="004D7F46" w:rsidP="00F536E8">
            <w:pPr>
              <w:jc w:val="center"/>
              <w:rPr>
                <w:b/>
              </w:rPr>
            </w:pPr>
            <w:r w:rsidRPr="005F0A94">
              <w:t>____________</w:t>
            </w:r>
            <w:r>
              <w:rPr>
                <w:b/>
              </w:rPr>
              <w:t>М.А.Мишурин</w:t>
            </w:r>
          </w:p>
          <w:p w14:paraId="03B9091C" w14:textId="77777777" w:rsidR="004D7F46" w:rsidRPr="00B973B0" w:rsidRDefault="004D7F46" w:rsidP="00F536E8">
            <w:pPr>
              <w:widowControl w:val="0"/>
              <w:suppressAutoHyphens/>
              <w:ind w:left="720"/>
              <w:contextualSpacing/>
              <w:jc w:val="both"/>
              <w:rPr>
                <w:b/>
                <w:kern w:val="1"/>
              </w:rPr>
            </w:pPr>
            <w:r w:rsidRPr="00B973B0">
              <w:rPr>
                <w:b/>
                <w:kern w:val="1"/>
              </w:rPr>
              <w:t>мп</w:t>
            </w:r>
          </w:p>
        </w:tc>
        <w:tc>
          <w:tcPr>
            <w:tcW w:w="4785" w:type="dxa"/>
          </w:tcPr>
          <w:p w14:paraId="6C9F3A61" w14:textId="77777777" w:rsidR="004D7F46" w:rsidRPr="00B973B0" w:rsidRDefault="004D7F46" w:rsidP="00F536E8">
            <w:pPr>
              <w:widowControl w:val="0"/>
              <w:suppressAutoHyphens/>
              <w:ind w:left="720"/>
              <w:contextualSpacing/>
              <w:jc w:val="both"/>
              <w:rPr>
                <w:b/>
                <w:kern w:val="1"/>
              </w:rPr>
            </w:pPr>
          </w:p>
          <w:p w14:paraId="338F98D2" w14:textId="77777777" w:rsidR="004D7F46" w:rsidRDefault="004D7F46"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26E67440" w14:textId="77777777" w:rsidR="004D7F46" w:rsidRPr="00B973B0" w:rsidRDefault="004D7F46" w:rsidP="00F536E8">
            <w:pPr>
              <w:widowControl w:val="0"/>
              <w:suppressAutoHyphens/>
              <w:ind w:left="720"/>
              <w:contextualSpacing/>
              <w:jc w:val="both"/>
              <w:rPr>
                <w:b/>
                <w:kern w:val="1"/>
              </w:rPr>
            </w:pPr>
            <w:r w:rsidRPr="00B973B0">
              <w:rPr>
                <w:b/>
                <w:kern w:val="1"/>
              </w:rPr>
              <w:t>мп</w:t>
            </w:r>
          </w:p>
        </w:tc>
      </w:tr>
    </w:tbl>
    <w:p w14:paraId="1B10553A" w14:textId="77777777" w:rsidR="00B77C60" w:rsidRDefault="00B77C60" w:rsidP="00E027B0">
      <w:pPr>
        <w:rPr>
          <w:b/>
          <w:sz w:val="28"/>
          <w:szCs w:val="28"/>
        </w:rPr>
      </w:pPr>
    </w:p>
    <w:p w14:paraId="6D8D0D8C" w14:textId="77777777" w:rsidR="00E027B0" w:rsidRDefault="00E027B0" w:rsidP="00E027B0"/>
    <w:p w14:paraId="574DB46F" w14:textId="77777777" w:rsidR="00E027B0" w:rsidRDefault="00E027B0" w:rsidP="00E027B0">
      <w:pPr>
        <w:spacing w:after="200" w:line="276" w:lineRule="auto"/>
        <w:rPr>
          <w:color w:val="000000"/>
        </w:rPr>
      </w:pPr>
      <w:r>
        <w:rPr>
          <w:color w:val="000000"/>
        </w:rPr>
        <w:br w:type="page"/>
      </w:r>
    </w:p>
    <w:p w14:paraId="409A5A76" w14:textId="22642160" w:rsidR="00B77C60" w:rsidRPr="00B77C60" w:rsidRDefault="00B77C60" w:rsidP="00B77C60">
      <w:pPr>
        <w:jc w:val="right"/>
      </w:pPr>
      <w:r w:rsidRPr="00B77C60">
        <w:lastRenderedPageBreak/>
        <w:t xml:space="preserve">Приложение № </w:t>
      </w:r>
      <w:r w:rsidR="00267A7B">
        <w:t>9</w:t>
      </w:r>
    </w:p>
    <w:p w14:paraId="7C8D39A7" w14:textId="77777777" w:rsidR="00B77C60" w:rsidRPr="002B26FC" w:rsidRDefault="00B77C60" w:rsidP="00B77C60">
      <w:pPr>
        <w:jc w:val="right"/>
        <w:rPr>
          <w:sz w:val="20"/>
          <w:szCs w:val="20"/>
        </w:rPr>
      </w:pPr>
      <w:r w:rsidRPr="00B77C60">
        <w:t>к Концессионному соглашению</w:t>
      </w:r>
    </w:p>
    <w:p w14:paraId="50E9C53C" w14:textId="77777777" w:rsidR="00B77C60" w:rsidRPr="002B26FC" w:rsidRDefault="00B77C60" w:rsidP="00B77C60">
      <w:pPr>
        <w:jc w:val="right"/>
        <w:rPr>
          <w:sz w:val="20"/>
          <w:szCs w:val="20"/>
        </w:rPr>
      </w:pPr>
      <w:r>
        <w:rPr>
          <w:bCs/>
          <w:color w:val="000000"/>
        </w:rPr>
        <w:t>№ __ от «__» ________ 20__</w:t>
      </w:r>
      <w:r w:rsidRPr="00AF39E7">
        <w:rPr>
          <w:bCs/>
          <w:color w:val="000000"/>
        </w:rPr>
        <w:t xml:space="preserve"> г.</w:t>
      </w:r>
    </w:p>
    <w:p w14:paraId="555AF49B" w14:textId="77777777" w:rsidR="00E027B0" w:rsidRPr="00B973B0" w:rsidRDefault="00E027B0" w:rsidP="00E027B0">
      <w:pPr>
        <w:jc w:val="center"/>
        <w:rPr>
          <w:b/>
        </w:rPr>
      </w:pPr>
    </w:p>
    <w:p w14:paraId="1D66B65A" w14:textId="77777777" w:rsidR="00E027B0" w:rsidRPr="00B973B0" w:rsidRDefault="00E027B0" w:rsidP="00E027B0">
      <w:pPr>
        <w:jc w:val="center"/>
        <w:rPr>
          <w:b/>
        </w:rPr>
      </w:pPr>
      <w:r w:rsidRPr="00B973B0">
        <w:rPr>
          <w:b/>
        </w:rPr>
        <w:t>АКТ ПРИЕМА-ПЕРЕДАЧИ</w:t>
      </w:r>
    </w:p>
    <w:p w14:paraId="086E5E96" w14:textId="77777777" w:rsidR="00E027B0" w:rsidRPr="00B973B0" w:rsidRDefault="00E027B0" w:rsidP="00E027B0">
      <w:pPr>
        <w:jc w:val="center"/>
      </w:pPr>
      <w:r w:rsidRPr="00B973B0">
        <w:t xml:space="preserve">объекта концессионного соглашения </w:t>
      </w:r>
    </w:p>
    <w:p w14:paraId="6936FF79" w14:textId="60C7B964" w:rsidR="00E027B0" w:rsidRPr="00B973B0" w:rsidRDefault="006A30E4" w:rsidP="00E027B0">
      <w:pPr>
        <w:jc w:val="both"/>
      </w:pPr>
      <w:r>
        <w:t>с.Баргузин</w:t>
      </w:r>
      <w:r w:rsidR="00E027B0" w:rsidRPr="00B973B0">
        <w:t xml:space="preserve">                                                                    </w:t>
      </w:r>
      <w:r w:rsidR="00E027B0">
        <w:t xml:space="preserve">                      «___» ___________ 20__</w:t>
      </w:r>
      <w:r w:rsidR="00E027B0" w:rsidRPr="00B973B0">
        <w:t xml:space="preserve"> г.</w:t>
      </w:r>
    </w:p>
    <w:p w14:paraId="7DF3BEDD" w14:textId="77777777" w:rsidR="00E027B0" w:rsidRPr="00B973B0" w:rsidRDefault="00E027B0" w:rsidP="00E027B0">
      <w:pPr>
        <w:jc w:val="both"/>
      </w:pPr>
    </w:p>
    <w:p w14:paraId="5164FAFA" w14:textId="1683BE56" w:rsidR="00FC122E" w:rsidRPr="00B973B0" w:rsidRDefault="005631F3" w:rsidP="00FC122E">
      <w:pPr>
        <w:widowControl w:val="0"/>
        <w:ind w:firstLine="708"/>
        <w:jc w:val="both"/>
      </w:pPr>
      <w:r w:rsidRPr="00284577">
        <w:rPr>
          <w:rFonts w:eastAsia="Times New Roman CYR"/>
          <w:b/>
          <w:color w:val="000000"/>
        </w:rPr>
        <w:t>Муни</w:t>
      </w:r>
      <w:r>
        <w:rPr>
          <w:rFonts w:eastAsia="Times New Roman CYR"/>
          <w:b/>
          <w:color w:val="000000"/>
        </w:rPr>
        <w:t>ципальное образование «Баргузинский</w:t>
      </w:r>
      <w:r w:rsidRPr="00284577">
        <w:rPr>
          <w:rFonts w:eastAsia="Times New Roman CYR"/>
          <w:b/>
          <w:color w:val="000000"/>
        </w:rPr>
        <w:t xml:space="preserve"> район»</w:t>
      </w:r>
      <w:r w:rsidRPr="00016EBB">
        <w:t xml:space="preserve"> Республики Бурятия</w:t>
      </w:r>
      <w:r w:rsidRPr="00016EBB">
        <w:rPr>
          <w:rFonts w:eastAsia="Times New Roman CYR"/>
          <w:color w:val="000000"/>
        </w:rPr>
        <w:t xml:space="preserve">, </w:t>
      </w:r>
      <w:r>
        <w:rPr>
          <w:rFonts w:eastAsia="Times New Roman CYR"/>
          <w:color w:val="000000"/>
        </w:rPr>
        <w:t xml:space="preserve">от имени которого выступает Глава муниципального образования «Баргузинский район» </w:t>
      </w:r>
      <w:r w:rsidRPr="007E2357">
        <w:rPr>
          <w:rFonts w:eastAsia="Times New Roman CYR"/>
          <w:color w:val="000000"/>
        </w:rPr>
        <w:t xml:space="preserve"> </w:t>
      </w:r>
      <w:r>
        <w:rPr>
          <w:rFonts w:eastAsia="Times New Roman CYR"/>
          <w:color w:val="000000"/>
        </w:rPr>
        <w:t xml:space="preserve">Мишурин Михаил Александрович, действующий на основании Устава, </w:t>
      </w:r>
      <w:r w:rsidRPr="00016EBB">
        <w:t xml:space="preserve">именуемое в дальнейшем </w:t>
      </w:r>
      <w:r w:rsidR="00051A36" w:rsidRPr="006E0A81">
        <w:t xml:space="preserve">Концедент, с одной  стороны </w:t>
      </w:r>
      <w:r w:rsidR="00051A36">
        <w:rPr>
          <w:b/>
        </w:rPr>
        <w:t>…</w:t>
      </w:r>
      <w:r w:rsidR="00051A36" w:rsidRPr="006E0A81">
        <w:t xml:space="preserve"> (ИНН </w:t>
      </w:r>
      <w:r w:rsidR="00051A36">
        <w:t>…</w:t>
      </w:r>
      <w:r w:rsidR="00051A36" w:rsidRPr="006E0A81">
        <w:t xml:space="preserve">, ОГРН </w:t>
      </w:r>
      <w:r w:rsidR="00051A36">
        <w:t>…</w:t>
      </w:r>
      <w:r w:rsidR="00051A36" w:rsidRPr="00016EBB">
        <w:t xml:space="preserve">), в лице </w:t>
      </w:r>
      <w:r w:rsidR="00051A36">
        <w:t>…</w:t>
      </w:r>
      <w:r w:rsidR="00051A36" w:rsidRPr="00016EBB">
        <w:t xml:space="preserve">, действующего на основании </w:t>
      </w:r>
      <w:r w:rsidR="00051A36">
        <w:t>…</w:t>
      </w:r>
      <w:r w:rsidR="00051A36" w:rsidRPr="00016EBB">
        <w:t>, именуемое в дальнейшем Концессионер, в соответствии с Протоколом</w:t>
      </w:r>
      <w:r w:rsidR="00D013D7">
        <w:t xml:space="preserve"> конкурсной комиссии о результатах проведения конкурса</w:t>
      </w:r>
      <w:r w:rsidR="00051A36">
        <w:t xml:space="preserve"> от .</w:t>
      </w:r>
      <w:r w:rsidR="00051A36" w:rsidRPr="00016EBB">
        <w:t>.202</w:t>
      </w:r>
      <w:r w:rsidR="00051A36">
        <w:t>2</w:t>
      </w:r>
      <w:r w:rsidR="00051A36" w:rsidRPr="00016EBB">
        <w:t xml:space="preserve"> г. №</w:t>
      </w:r>
      <w:r w:rsidR="00051A36">
        <w:t>…</w:t>
      </w:r>
      <w:r w:rsidR="00051A36" w:rsidRPr="00016EBB">
        <w:t xml:space="preserve"> (сообщение №</w:t>
      </w:r>
      <w:r w:rsidR="00051A36">
        <w:t>…</w:t>
      </w:r>
      <w:r w:rsidR="00051A36" w:rsidRPr="00016EBB">
        <w:t>)</w:t>
      </w:r>
      <w:r w:rsidR="00FC122E" w:rsidRPr="00B973B0">
        <w:t>, составили акт приема–передачи объектов концессионного соглашения о нижеследующем:</w:t>
      </w:r>
    </w:p>
    <w:p w14:paraId="6A45E066" w14:textId="5AE3B7FA" w:rsidR="00E027B0" w:rsidRPr="00B973B0" w:rsidRDefault="00E027B0" w:rsidP="00E027B0">
      <w:pPr>
        <w:widowControl w:val="0"/>
        <w:ind w:firstLine="708"/>
        <w:jc w:val="both"/>
      </w:pPr>
      <w:r w:rsidRPr="00B973B0">
        <w:t xml:space="preserve">1. В целях исполнения концессионного соглашения </w:t>
      </w:r>
      <w:r>
        <w:t>№ ___ от «_____» __________ 20__</w:t>
      </w:r>
      <w:r w:rsidRPr="00B973B0">
        <w:t xml:space="preserve"> года </w:t>
      </w:r>
      <w:r w:rsidRPr="00B973B0">
        <w:rPr>
          <w:color w:val="000000"/>
        </w:rPr>
        <w:t xml:space="preserve">в отношении </w:t>
      </w:r>
      <w:r w:rsidR="00D8437C" w:rsidRPr="006E0A81">
        <w:t xml:space="preserve">объектов </w:t>
      </w:r>
      <w:r w:rsidR="00D8437C">
        <w:t xml:space="preserve">теплоснабжения, централизованных систем горячего водоснабжения, холодного водоснабжения и водоотведения, отдельных объектов таких систем, </w:t>
      </w:r>
      <w:r w:rsidRPr="00B973B0">
        <w:t>Концедент передает, а Концессионер принимает объект недвижимого имущества</w:t>
      </w:r>
      <w:r w:rsidRPr="00B973B0">
        <w:rPr>
          <w:color w:val="000000"/>
        </w:rPr>
        <w:t xml:space="preserve"> согласно Приложению № 1 </w:t>
      </w:r>
      <w:r w:rsidRPr="00B973B0">
        <w:rPr>
          <w:color w:val="000000"/>
          <w:kern w:val="3"/>
          <w:lang w:eastAsia="ja-JP" w:bidi="fa-IR"/>
        </w:rPr>
        <w:t>к концессионному соглашению.</w:t>
      </w:r>
    </w:p>
    <w:p w14:paraId="15BE8C1D" w14:textId="77777777" w:rsidR="00E027B0" w:rsidRPr="00B973B0" w:rsidRDefault="00E027B0" w:rsidP="00E027B0">
      <w:pPr>
        <w:ind w:firstLine="708"/>
        <w:jc w:val="both"/>
      </w:pPr>
      <w:r w:rsidRPr="00B973B0">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B973B0" w14:paraId="22E1614B" w14:textId="77777777" w:rsidTr="00F536E8">
        <w:trPr>
          <w:jc w:val="center"/>
        </w:trPr>
        <w:tc>
          <w:tcPr>
            <w:tcW w:w="4785" w:type="dxa"/>
          </w:tcPr>
          <w:p w14:paraId="26FAD852"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00499B8F"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44A26D28" w14:textId="77777777" w:rsidTr="00F536E8">
        <w:trPr>
          <w:jc w:val="center"/>
        </w:trPr>
        <w:tc>
          <w:tcPr>
            <w:tcW w:w="4785" w:type="dxa"/>
          </w:tcPr>
          <w:p w14:paraId="3B5E3165"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2799CBEE" w14:textId="77777777" w:rsidR="006362C2" w:rsidRPr="006430BD" w:rsidRDefault="006362C2" w:rsidP="00F536E8">
            <w:pPr>
              <w:rPr>
                <w:b/>
                <w:sz w:val="22"/>
                <w:szCs w:val="22"/>
              </w:rPr>
            </w:pPr>
          </w:p>
        </w:tc>
        <w:tc>
          <w:tcPr>
            <w:tcW w:w="4785" w:type="dxa"/>
          </w:tcPr>
          <w:p w14:paraId="523133F0"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5C310BAF" w14:textId="77777777" w:rsidTr="00F536E8">
        <w:trPr>
          <w:jc w:val="center"/>
        </w:trPr>
        <w:tc>
          <w:tcPr>
            <w:tcW w:w="4785" w:type="dxa"/>
          </w:tcPr>
          <w:p w14:paraId="264271BF" w14:textId="77777777" w:rsidR="006362C2" w:rsidRPr="005F0A94" w:rsidRDefault="006362C2" w:rsidP="00F536E8">
            <w:pPr>
              <w:jc w:val="center"/>
              <w:rPr>
                <w:b/>
              </w:rPr>
            </w:pPr>
            <w:r>
              <w:rPr>
                <w:b/>
              </w:rPr>
              <w:t>Глава МО «Баргузинский район»</w:t>
            </w:r>
          </w:p>
          <w:p w14:paraId="5E127A89" w14:textId="77777777" w:rsidR="006362C2" w:rsidRPr="005F0A94" w:rsidRDefault="006362C2" w:rsidP="00F536E8">
            <w:pPr>
              <w:jc w:val="center"/>
            </w:pPr>
          </w:p>
          <w:p w14:paraId="05F3C4EC" w14:textId="77777777" w:rsidR="006362C2" w:rsidRDefault="006362C2" w:rsidP="00F536E8">
            <w:pPr>
              <w:jc w:val="center"/>
              <w:rPr>
                <w:b/>
              </w:rPr>
            </w:pPr>
            <w:r w:rsidRPr="005F0A94">
              <w:t>____________</w:t>
            </w:r>
            <w:r>
              <w:rPr>
                <w:b/>
              </w:rPr>
              <w:t>М.А.Мишурин</w:t>
            </w:r>
          </w:p>
          <w:p w14:paraId="73D63B77"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CB44B19" w14:textId="77777777" w:rsidR="006362C2" w:rsidRPr="00B973B0" w:rsidRDefault="006362C2" w:rsidP="00F536E8">
            <w:pPr>
              <w:widowControl w:val="0"/>
              <w:suppressAutoHyphens/>
              <w:ind w:left="720"/>
              <w:contextualSpacing/>
              <w:jc w:val="both"/>
              <w:rPr>
                <w:b/>
                <w:kern w:val="1"/>
              </w:rPr>
            </w:pPr>
          </w:p>
          <w:p w14:paraId="2BB1FC7D"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66300B5E"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40415F89" w14:textId="77777777" w:rsidR="006362C2" w:rsidRDefault="006362C2" w:rsidP="00FC122E">
      <w:pPr>
        <w:jc w:val="both"/>
      </w:pPr>
    </w:p>
    <w:p w14:paraId="61DABC9C" w14:textId="77777777" w:rsidR="00051A36" w:rsidRDefault="00051A36">
      <w:r>
        <w:br w:type="page"/>
      </w:r>
    </w:p>
    <w:p w14:paraId="03651D08" w14:textId="1A6BCE6B" w:rsidR="00051A36" w:rsidRPr="00B77C60" w:rsidRDefault="00051A36" w:rsidP="00051A36">
      <w:pPr>
        <w:jc w:val="right"/>
      </w:pPr>
      <w:r w:rsidRPr="00B77C60">
        <w:lastRenderedPageBreak/>
        <w:t xml:space="preserve">Приложение № </w:t>
      </w:r>
      <w:r>
        <w:t>10</w:t>
      </w:r>
    </w:p>
    <w:p w14:paraId="59175FCC" w14:textId="77777777" w:rsidR="00051A36" w:rsidRPr="002B26FC" w:rsidRDefault="00051A36" w:rsidP="00051A36">
      <w:pPr>
        <w:jc w:val="right"/>
        <w:rPr>
          <w:sz w:val="20"/>
          <w:szCs w:val="20"/>
        </w:rPr>
      </w:pPr>
      <w:r w:rsidRPr="00B77C60">
        <w:t>к Концессионному соглашению</w:t>
      </w:r>
    </w:p>
    <w:p w14:paraId="70C2EF2C" w14:textId="77777777" w:rsidR="00051A36" w:rsidRPr="002B26FC" w:rsidRDefault="00051A36" w:rsidP="00051A36">
      <w:pPr>
        <w:jc w:val="right"/>
        <w:rPr>
          <w:sz w:val="20"/>
          <w:szCs w:val="20"/>
        </w:rPr>
      </w:pPr>
      <w:r>
        <w:rPr>
          <w:bCs/>
          <w:color w:val="000000"/>
        </w:rPr>
        <w:t>№ __ от «__» ________ 20__</w:t>
      </w:r>
      <w:r w:rsidRPr="00AF39E7">
        <w:rPr>
          <w:bCs/>
          <w:color w:val="000000"/>
        </w:rPr>
        <w:t xml:space="preserve"> г.</w:t>
      </w:r>
    </w:p>
    <w:p w14:paraId="73223B3C" w14:textId="77777777" w:rsidR="00267A7B" w:rsidRDefault="00267A7B" w:rsidP="00FC122E">
      <w:pPr>
        <w:jc w:val="both"/>
      </w:pPr>
    </w:p>
    <w:p w14:paraId="1F82A1B7" w14:textId="77777777" w:rsidR="00051A36" w:rsidRDefault="00051A36" w:rsidP="00FC122E">
      <w:pPr>
        <w:jc w:val="both"/>
      </w:pPr>
    </w:p>
    <w:p w14:paraId="58055284" w14:textId="77777777" w:rsidR="0045563D" w:rsidRDefault="0045563D" w:rsidP="0045563D">
      <w:pPr>
        <w:tabs>
          <w:tab w:val="left" w:pos="567"/>
          <w:tab w:val="left" w:pos="993"/>
        </w:tabs>
        <w:ind w:left="568"/>
        <w:jc w:val="center"/>
        <w:rPr>
          <w:b/>
          <w:sz w:val="28"/>
          <w:szCs w:val="28"/>
        </w:rPr>
      </w:pPr>
      <w:r w:rsidRPr="00051A36">
        <w:rPr>
          <w:b/>
          <w:sz w:val="28"/>
          <w:szCs w:val="28"/>
        </w:rPr>
        <w:t>Описание земельного участка</w:t>
      </w:r>
    </w:p>
    <w:p w14:paraId="5F3B84D1" w14:textId="77777777" w:rsidR="0045563D" w:rsidRDefault="0045563D" w:rsidP="0045563D">
      <w:pPr>
        <w:tabs>
          <w:tab w:val="left" w:pos="567"/>
          <w:tab w:val="left" w:pos="993"/>
        </w:tabs>
        <w:ind w:left="568"/>
        <w:jc w:val="center"/>
        <w:rPr>
          <w:b/>
          <w:sz w:val="28"/>
          <w:szCs w:val="28"/>
        </w:rPr>
      </w:pPr>
    </w:p>
    <w:tbl>
      <w:tblPr>
        <w:tblStyle w:val="ae"/>
        <w:tblW w:w="10632" w:type="dxa"/>
        <w:tblInd w:w="-572" w:type="dxa"/>
        <w:tblLook w:val="04A0" w:firstRow="1" w:lastRow="0" w:firstColumn="1" w:lastColumn="0" w:noHBand="0" w:noVBand="1"/>
      </w:tblPr>
      <w:tblGrid>
        <w:gridCol w:w="1780"/>
        <w:gridCol w:w="1919"/>
        <w:gridCol w:w="1331"/>
        <w:gridCol w:w="1683"/>
        <w:gridCol w:w="1442"/>
        <w:gridCol w:w="2477"/>
      </w:tblGrid>
      <w:tr w:rsidR="0045563D" w:rsidRPr="009B02E9" w14:paraId="5A26AF79" w14:textId="77777777" w:rsidTr="009B79E9">
        <w:tc>
          <w:tcPr>
            <w:tcW w:w="1780" w:type="dxa"/>
            <w:vAlign w:val="center"/>
          </w:tcPr>
          <w:p w14:paraId="0963313A" w14:textId="77777777" w:rsidR="0045563D" w:rsidRPr="009B02E9" w:rsidRDefault="0045563D" w:rsidP="00D21C3C">
            <w:pPr>
              <w:widowControl w:val="0"/>
              <w:tabs>
                <w:tab w:val="left" w:pos="567"/>
                <w:tab w:val="left" w:pos="993"/>
              </w:tabs>
              <w:jc w:val="center"/>
              <w:rPr>
                <w:b/>
                <w:sz w:val="20"/>
                <w:szCs w:val="20"/>
              </w:rPr>
            </w:pPr>
            <w:r w:rsidRPr="009B02E9">
              <w:rPr>
                <w:rStyle w:val="95pt0pt"/>
                <w:sz w:val="20"/>
                <w:szCs w:val="20"/>
              </w:rPr>
              <w:t>Наименование объекта недвижимости</w:t>
            </w:r>
          </w:p>
        </w:tc>
        <w:tc>
          <w:tcPr>
            <w:tcW w:w="1919" w:type="dxa"/>
            <w:vAlign w:val="center"/>
          </w:tcPr>
          <w:p w14:paraId="3D6435BE" w14:textId="77777777" w:rsidR="0045563D" w:rsidRPr="009B02E9" w:rsidRDefault="0045563D" w:rsidP="00D21C3C">
            <w:pPr>
              <w:widowControl w:val="0"/>
              <w:tabs>
                <w:tab w:val="left" w:pos="567"/>
                <w:tab w:val="left" w:pos="993"/>
              </w:tabs>
              <w:jc w:val="center"/>
              <w:rPr>
                <w:b/>
                <w:sz w:val="20"/>
                <w:szCs w:val="20"/>
              </w:rPr>
            </w:pPr>
            <w:r w:rsidRPr="009B02E9">
              <w:rPr>
                <w:rStyle w:val="95pt0pt"/>
                <w:sz w:val="20"/>
                <w:szCs w:val="20"/>
              </w:rPr>
              <w:t>Адрес местонахождения объекта недвижимости</w:t>
            </w:r>
          </w:p>
        </w:tc>
        <w:tc>
          <w:tcPr>
            <w:tcW w:w="1331" w:type="dxa"/>
            <w:vAlign w:val="center"/>
          </w:tcPr>
          <w:p w14:paraId="486E924A" w14:textId="77777777" w:rsidR="0045563D" w:rsidRPr="009B02E9" w:rsidRDefault="0045563D" w:rsidP="00D21C3C">
            <w:pPr>
              <w:widowControl w:val="0"/>
              <w:tabs>
                <w:tab w:val="left" w:pos="567"/>
                <w:tab w:val="left" w:pos="993"/>
              </w:tabs>
              <w:jc w:val="center"/>
              <w:rPr>
                <w:b/>
                <w:sz w:val="20"/>
                <w:szCs w:val="20"/>
              </w:rPr>
            </w:pPr>
            <w:r w:rsidRPr="009B02E9">
              <w:rPr>
                <w:rStyle w:val="95pt0pt"/>
                <w:sz w:val="20"/>
                <w:szCs w:val="20"/>
              </w:rPr>
              <w:t>Общая площадь (кв. м), этажность, длина (пог. м)</w:t>
            </w:r>
          </w:p>
        </w:tc>
        <w:tc>
          <w:tcPr>
            <w:tcW w:w="1683" w:type="dxa"/>
            <w:vAlign w:val="center"/>
          </w:tcPr>
          <w:p w14:paraId="54EEF9AC" w14:textId="77777777" w:rsidR="0045563D" w:rsidRPr="009B02E9" w:rsidRDefault="0045563D" w:rsidP="00D21C3C">
            <w:pPr>
              <w:widowControl w:val="0"/>
              <w:tabs>
                <w:tab w:val="left" w:pos="567"/>
                <w:tab w:val="left" w:pos="993"/>
              </w:tabs>
              <w:jc w:val="center"/>
              <w:rPr>
                <w:b/>
                <w:sz w:val="20"/>
                <w:szCs w:val="20"/>
              </w:rPr>
            </w:pPr>
            <w:r w:rsidRPr="009B02E9">
              <w:rPr>
                <w:rStyle w:val="95pt0pt"/>
                <w:sz w:val="20"/>
                <w:szCs w:val="20"/>
              </w:rPr>
              <w:t>Кадастровый номер</w:t>
            </w:r>
          </w:p>
        </w:tc>
        <w:tc>
          <w:tcPr>
            <w:tcW w:w="1442" w:type="dxa"/>
            <w:vAlign w:val="center"/>
          </w:tcPr>
          <w:p w14:paraId="6EED1EB0" w14:textId="77777777" w:rsidR="0045563D" w:rsidRPr="009B02E9" w:rsidRDefault="0045563D" w:rsidP="00D21C3C">
            <w:pPr>
              <w:widowControl w:val="0"/>
              <w:jc w:val="center"/>
              <w:rPr>
                <w:sz w:val="20"/>
                <w:szCs w:val="20"/>
              </w:rPr>
            </w:pPr>
            <w:r w:rsidRPr="009B02E9">
              <w:rPr>
                <w:rStyle w:val="95pt0pt"/>
                <w:sz w:val="20"/>
                <w:szCs w:val="20"/>
              </w:rPr>
              <w:t>Кадастровая</w:t>
            </w:r>
          </w:p>
          <w:p w14:paraId="19BF32A9" w14:textId="77777777" w:rsidR="0045563D" w:rsidRPr="009B02E9" w:rsidRDefault="0045563D" w:rsidP="00D21C3C">
            <w:pPr>
              <w:widowControl w:val="0"/>
              <w:jc w:val="center"/>
              <w:rPr>
                <w:sz w:val="20"/>
                <w:szCs w:val="20"/>
              </w:rPr>
            </w:pPr>
            <w:r w:rsidRPr="009B02E9">
              <w:rPr>
                <w:rStyle w:val="95pt0pt"/>
                <w:sz w:val="20"/>
                <w:szCs w:val="20"/>
              </w:rPr>
              <w:t>стоимость:</w:t>
            </w:r>
          </w:p>
          <w:p w14:paraId="57074673" w14:textId="77777777" w:rsidR="0045563D" w:rsidRPr="009B02E9" w:rsidRDefault="0045563D" w:rsidP="00D21C3C">
            <w:pPr>
              <w:widowControl w:val="0"/>
              <w:tabs>
                <w:tab w:val="left" w:pos="567"/>
                <w:tab w:val="left" w:pos="993"/>
              </w:tabs>
              <w:jc w:val="center"/>
              <w:rPr>
                <w:b/>
                <w:sz w:val="20"/>
                <w:szCs w:val="20"/>
              </w:rPr>
            </w:pPr>
            <w:r w:rsidRPr="009B02E9">
              <w:rPr>
                <w:rStyle w:val="95pt0pt"/>
                <w:sz w:val="20"/>
                <w:szCs w:val="20"/>
              </w:rPr>
              <w:t xml:space="preserve"> (рублей)</w:t>
            </w:r>
          </w:p>
        </w:tc>
        <w:tc>
          <w:tcPr>
            <w:tcW w:w="2477" w:type="dxa"/>
            <w:vAlign w:val="center"/>
          </w:tcPr>
          <w:p w14:paraId="4D268770" w14:textId="77777777" w:rsidR="0045563D" w:rsidRPr="009B02E9" w:rsidRDefault="0045563D" w:rsidP="00D21C3C">
            <w:pPr>
              <w:widowControl w:val="0"/>
              <w:jc w:val="center"/>
              <w:rPr>
                <w:rStyle w:val="95pt0pt"/>
                <w:sz w:val="20"/>
                <w:szCs w:val="20"/>
              </w:rPr>
            </w:pPr>
            <w:r w:rsidRPr="009B02E9">
              <w:rPr>
                <w:rStyle w:val="260"/>
                <w:sz w:val="20"/>
                <w:szCs w:val="20"/>
              </w:rPr>
              <w:t>Документ, удостоверяющий право собственности</w:t>
            </w:r>
          </w:p>
        </w:tc>
      </w:tr>
      <w:tr w:rsidR="0045563D" w:rsidRPr="009B02E9" w14:paraId="39127F13" w14:textId="77777777" w:rsidTr="009B79E9">
        <w:tc>
          <w:tcPr>
            <w:tcW w:w="1780" w:type="dxa"/>
            <w:vAlign w:val="center"/>
          </w:tcPr>
          <w:p w14:paraId="1926A25B" w14:textId="77777777" w:rsidR="0045563D" w:rsidRPr="00F356B9" w:rsidRDefault="0045563D" w:rsidP="00D21C3C">
            <w:pPr>
              <w:widowControl w:val="0"/>
              <w:rPr>
                <w:b/>
                <w:sz w:val="20"/>
                <w:szCs w:val="20"/>
              </w:rPr>
            </w:pPr>
            <w:r w:rsidRPr="00F356B9">
              <w:rPr>
                <w:rStyle w:val="95pt0pt"/>
                <w:sz w:val="20"/>
                <w:szCs w:val="20"/>
              </w:rPr>
              <w:t>Земельный участок. Категория земель: земли населенных пунктов, разрешенное использование: для размещения канализационных очистных сооружений.</w:t>
            </w:r>
          </w:p>
        </w:tc>
        <w:tc>
          <w:tcPr>
            <w:tcW w:w="1919" w:type="dxa"/>
            <w:vAlign w:val="center"/>
          </w:tcPr>
          <w:p w14:paraId="7A2F3806" w14:textId="656DB1DE" w:rsidR="0045563D" w:rsidRPr="00F356B9" w:rsidRDefault="0045563D" w:rsidP="00D66633">
            <w:pPr>
              <w:widowControl w:val="0"/>
              <w:tabs>
                <w:tab w:val="left" w:pos="567"/>
                <w:tab w:val="left" w:pos="993"/>
              </w:tabs>
              <w:jc w:val="center"/>
              <w:rPr>
                <w:b/>
                <w:sz w:val="20"/>
                <w:szCs w:val="20"/>
              </w:rPr>
            </w:pPr>
            <w:r w:rsidRPr="00F356B9">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Республика Бурятия, </w:t>
            </w:r>
            <w:r w:rsidR="00D66633" w:rsidRPr="00F356B9">
              <w:rPr>
                <w:rStyle w:val="95pt0pt"/>
                <w:sz w:val="20"/>
                <w:szCs w:val="20"/>
              </w:rPr>
              <w:t xml:space="preserve">Баргузинский </w:t>
            </w:r>
            <w:r w:rsidRPr="00F356B9">
              <w:rPr>
                <w:rStyle w:val="95pt0pt"/>
                <w:sz w:val="20"/>
                <w:szCs w:val="20"/>
              </w:rPr>
              <w:t xml:space="preserve">район, </w:t>
            </w:r>
            <w:r w:rsidR="00D66633" w:rsidRPr="00F356B9">
              <w:rPr>
                <w:rStyle w:val="95pt0pt"/>
                <w:sz w:val="20"/>
                <w:szCs w:val="20"/>
              </w:rPr>
              <w:t>с.Баянгол</w:t>
            </w:r>
            <w:r w:rsidRPr="00F356B9">
              <w:rPr>
                <w:rStyle w:val="95pt0pt"/>
                <w:sz w:val="20"/>
                <w:szCs w:val="20"/>
              </w:rPr>
              <w:t xml:space="preserve">, ул. </w:t>
            </w:r>
            <w:r w:rsidR="00D66633" w:rsidRPr="00F356B9">
              <w:rPr>
                <w:rStyle w:val="95pt0pt"/>
                <w:sz w:val="20"/>
                <w:szCs w:val="20"/>
              </w:rPr>
              <w:t>Ленина, 69</w:t>
            </w:r>
          </w:p>
        </w:tc>
        <w:tc>
          <w:tcPr>
            <w:tcW w:w="1331" w:type="dxa"/>
            <w:vAlign w:val="center"/>
          </w:tcPr>
          <w:p w14:paraId="00853C83" w14:textId="1783B67C" w:rsidR="0045563D" w:rsidRPr="00F356B9" w:rsidRDefault="001206F6" w:rsidP="0067698F">
            <w:pPr>
              <w:widowControl w:val="0"/>
              <w:tabs>
                <w:tab w:val="left" w:pos="567"/>
                <w:tab w:val="left" w:pos="993"/>
              </w:tabs>
              <w:jc w:val="center"/>
              <w:rPr>
                <w:b/>
                <w:sz w:val="20"/>
                <w:szCs w:val="20"/>
              </w:rPr>
            </w:pPr>
            <w:r w:rsidRPr="00F356B9">
              <w:rPr>
                <w:rStyle w:val="95pt0pt"/>
                <w:sz w:val="20"/>
                <w:szCs w:val="20"/>
              </w:rPr>
              <w:t>5230,0</w:t>
            </w:r>
          </w:p>
        </w:tc>
        <w:tc>
          <w:tcPr>
            <w:tcW w:w="1683" w:type="dxa"/>
            <w:vAlign w:val="center"/>
          </w:tcPr>
          <w:p w14:paraId="126F2AA9" w14:textId="3D5FF005" w:rsidR="0045563D" w:rsidRPr="00F356B9" w:rsidRDefault="00542FE2" w:rsidP="00D21C3C">
            <w:pPr>
              <w:widowControl w:val="0"/>
              <w:jc w:val="center"/>
              <w:rPr>
                <w:b/>
                <w:sz w:val="20"/>
                <w:szCs w:val="20"/>
              </w:rPr>
            </w:pPr>
            <w:r w:rsidRPr="00F356B9">
              <w:rPr>
                <w:sz w:val="20"/>
                <w:szCs w:val="20"/>
              </w:rPr>
              <w:t>03:01:030106:64</w:t>
            </w:r>
          </w:p>
        </w:tc>
        <w:tc>
          <w:tcPr>
            <w:tcW w:w="1442" w:type="dxa"/>
            <w:vAlign w:val="center"/>
          </w:tcPr>
          <w:p w14:paraId="4DC44A4B" w14:textId="2B2104FA" w:rsidR="0045563D" w:rsidRPr="00F356B9" w:rsidRDefault="00377E99" w:rsidP="00D21C3C">
            <w:pPr>
              <w:widowControl w:val="0"/>
              <w:tabs>
                <w:tab w:val="left" w:pos="567"/>
                <w:tab w:val="left" w:pos="993"/>
              </w:tabs>
              <w:jc w:val="center"/>
              <w:rPr>
                <w:b/>
                <w:sz w:val="20"/>
                <w:szCs w:val="20"/>
              </w:rPr>
            </w:pPr>
            <w:r w:rsidRPr="00F356B9">
              <w:rPr>
                <w:sz w:val="20"/>
                <w:szCs w:val="20"/>
              </w:rPr>
              <w:t>206652.94</w:t>
            </w:r>
          </w:p>
        </w:tc>
        <w:tc>
          <w:tcPr>
            <w:tcW w:w="2477" w:type="dxa"/>
            <w:vAlign w:val="center"/>
          </w:tcPr>
          <w:p w14:paraId="7E630DB9" w14:textId="58B55025" w:rsidR="0045563D" w:rsidRPr="00F356B9" w:rsidRDefault="0045563D" w:rsidP="0067698F">
            <w:pPr>
              <w:widowControl w:val="0"/>
              <w:tabs>
                <w:tab w:val="left" w:pos="567"/>
                <w:tab w:val="left" w:pos="993"/>
              </w:tabs>
              <w:jc w:val="center"/>
              <w:rPr>
                <w:rStyle w:val="95pt0pt"/>
                <w:sz w:val="20"/>
                <w:szCs w:val="20"/>
              </w:rPr>
            </w:pPr>
            <w:r w:rsidRPr="00F356B9">
              <w:rPr>
                <w:rStyle w:val="260"/>
                <w:sz w:val="20"/>
                <w:szCs w:val="20"/>
              </w:rPr>
              <w:t xml:space="preserve">Выписка из Единого государственного реестра недвижимости об объекте недвижимости </w:t>
            </w:r>
          </w:p>
        </w:tc>
      </w:tr>
      <w:tr w:rsidR="009B02E9" w:rsidRPr="009B02E9" w14:paraId="2DBEC8A5" w14:textId="77777777" w:rsidTr="009B79E9">
        <w:tc>
          <w:tcPr>
            <w:tcW w:w="1780" w:type="dxa"/>
            <w:vAlign w:val="center"/>
          </w:tcPr>
          <w:p w14:paraId="6836E06C" w14:textId="7CFE263C" w:rsidR="009B02E9" w:rsidRPr="00F356B9" w:rsidRDefault="009B02E9" w:rsidP="009B02E9">
            <w:pPr>
              <w:widowControl w:val="0"/>
              <w:rPr>
                <w:rStyle w:val="95pt0pt"/>
                <w:sz w:val="20"/>
                <w:szCs w:val="20"/>
              </w:rPr>
            </w:pPr>
            <w:r w:rsidRPr="00F356B9">
              <w:rPr>
                <w:rStyle w:val="95pt0pt"/>
                <w:sz w:val="20"/>
                <w:szCs w:val="20"/>
              </w:rPr>
              <w:t>Земельный участок. Категория и виды разрешенного использования: Земли населенных пунктов, Под иными объектами специального назначения</w:t>
            </w:r>
          </w:p>
        </w:tc>
        <w:tc>
          <w:tcPr>
            <w:tcW w:w="1919" w:type="dxa"/>
            <w:vAlign w:val="center"/>
          </w:tcPr>
          <w:p w14:paraId="6AD833CD" w14:textId="77777777" w:rsidR="009B02E9" w:rsidRPr="00F356B9" w:rsidRDefault="009B02E9" w:rsidP="00D66633">
            <w:pPr>
              <w:widowControl w:val="0"/>
              <w:tabs>
                <w:tab w:val="left" w:pos="567"/>
                <w:tab w:val="left" w:pos="993"/>
              </w:tabs>
              <w:jc w:val="center"/>
              <w:rPr>
                <w:rStyle w:val="95pt0pt"/>
                <w:sz w:val="20"/>
                <w:szCs w:val="20"/>
              </w:rPr>
            </w:pPr>
            <w:r w:rsidRPr="00F356B9">
              <w:rPr>
                <w:rStyle w:val="95pt0pt"/>
                <w:sz w:val="20"/>
                <w:szCs w:val="20"/>
              </w:rPr>
              <w:t>Местоположение установлено относительно ориентира, расположенного в границах участка.</w:t>
            </w:r>
          </w:p>
          <w:p w14:paraId="1C4C8912" w14:textId="7247AB4D" w:rsidR="00BD1A9C" w:rsidRPr="00F356B9" w:rsidRDefault="00F356B9" w:rsidP="00F356B9">
            <w:pPr>
              <w:widowControl w:val="0"/>
              <w:tabs>
                <w:tab w:val="left" w:pos="567"/>
                <w:tab w:val="left" w:pos="993"/>
              </w:tabs>
              <w:jc w:val="center"/>
              <w:rPr>
                <w:rStyle w:val="95pt0pt"/>
                <w:sz w:val="20"/>
                <w:szCs w:val="20"/>
              </w:rPr>
            </w:pPr>
            <w:r w:rsidRPr="00F356B9">
              <w:rPr>
                <w:rStyle w:val="95pt0pt"/>
                <w:sz w:val="20"/>
                <w:szCs w:val="20"/>
              </w:rPr>
              <w:t>Почтовый адрес ориентира: Республика Бурятия, Баргузинский район, с.Суво, ул. Кабашова</w:t>
            </w:r>
          </w:p>
        </w:tc>
        <w:tc>
          <w:tcPr>
            <w:tcW w:w="1331" w:type="dxa"/>
            <w:vAlign w:val="center"/>
          </w:tcPr>
          <w:p w14:paraId="3F33385A" w14:textId="3D0DB8AB" w:rsidR="009B02E9" w:rsidRPr="00F356B9" w:rsidRDefault="009B02E9" w:rsidP="0067698F">
            <w:pPr>
              <w:widowControl w:val="0"/>
              <w:tabs>
                <w:tab w:val="left" w:pos="567"/>
                <w:tab w:val="left" w:pos="993"/>
              </w:tabs>
              <w:jc w:val="center"/>
              <w:rPr>
                <w:rStyle w:val="95pt0pt"/>
                <w:sz w:val="20"/>
                <w:szCs w:val="20"/>
              </w:rPr>
            </w:pPr>
            <w:r w:rsidRPr="00F356B9">
              <w:rPr>
                <w:rStyle w:val="95pt0pt"/>
                <w:sz w:val="20"/>
                <w:szCs w:val="20"/>
              </w:rPr>
              <w:t>2212,0</w:t>
            </w:r>
          </w:p>
        </w:tc>
        <w:tc>
          <w:tcPr>
            <w:tcW w:w="1683" w:type="dxa"/>
            <w:vAlign w:val="center"/>
          </w:tcPr>
          <w:p w14:paraId="2B05B31B" w14:textId="0FAC9803" w:rsidR="009B02E9" w:rsidRPr="00F356B9" w:rsidRDefault="00F356B9" w:rsidP="00D21C3C">
            <w:pPr>
              <w:widowControl w:val="0"/>
              <w:jc w:val="center"/>
              <w:rPr>
                <w:sz w:val="20"/>
                <w:szCs w:val="20"/>
              </w:rPr>
            </w:pPr>
            <w:r w:rsidRPr="00F356B9">
              <w:rPr>
                <w:sz w:val="20"/>
                <w:szCs w:val="20"/>
              </w:rPr>
              <w:t>03:01:200108:84</w:t>
            </w:r>
          </w:p>
        </w:tc>
        <w:tc>
          <w:tcPr>
            <w:tcW w:w="1442" w:type="dxa"/>
            <w:vAlign w:val="center"/>
          </w:tcPr>
          <w:p w14:paraId="14B4E78E" w14:textId="10812E9B" w:rsidR="009B02E9" w:rsidRPr="00F356B9" w:rsidRDefault="00F356B9" w:rsidP="00D21C3C">
            <w:pPr>
              <w:widowControl w:val="0"/>
              <w:tabs>
                <w:tab w:val="left" w:pos="567"/>
                <w:tab w:val="left" w:pos="993"/>
              </w:tabs>
              <w:jc w:val="center"/>
              <w:rPr>
                <w:sz w:val="20"/>
                <w:szCs w:val="20"/>
              </w:rPr>
            </w:pPr>
            <w:r w:rsidRPr="00F356B9">
              <w:rPr>
                <w:sz w:val="20"/>
                <w:szCs w:val="20"/>
              </w:rPr>
              <w:t>76298.85</w:t>
            </w:r>
          </w:p>
        </w:tc>
        <w:tc>
          <w:tcPr>
            <w:tcW w:w="2477" w:type="dxa"/>
            <w:vAlign w:val="center"/>
          </w:tcPr>
          <w:p w14:paraId="7B23F6C4" w14:textId="2CF0CCCD" w:rsidR="009B02E9" w:rsidRPr="00F356B9" w:rsidRDefault="00F356B9" w:rsidP="0067698F">
            <w:pPr>
              <w:widowControl w:val="0"/>
              <w:tabs>
                <w:tab w:val="left" w:pos="567"/>
                <w:tab w:val="left" w:pos="993"/>
              </w:tabs>
              <w:jc w:val="center"/>
              <w:rPr>
                <w:rStyle w:val="260"/>
                <w:sz w:val="20"/>
                <w:szCs w:val="20"/>
              </w:rPr>
            </w:pPr>
            <w:r w:rsidRPr="00F356B9">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Default="00051A36" w:rsidP="00051A36">
      <w:pPr>
        <w:tabs>
          <w:tab w:val="left" w:pos="567"/>
          <w:tab w:val="left" w:pos="993"/>
        </w:tabs>
        <w:ind w:left="568"/>
        <w:jc w:val="center"/>
        <w:rPr>
          <w:b/>
          <w:sz w:val="28"/>
          <w:szCs w:val="28"/>
        </w:rPr>
      </w:pPr>
    </w:p>
    <w:p w14:paraId="609A200C" w14:textId="77777777" w:rsidR="006362C2"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B973B0" w14:paraId="241F1A65" w14:textId="77777777" w:rsidTr="00F536E8">
        <w:trPr>
          <w:jc w:val="center"/>
        </w:trPr>
        <w:tc>
          <w:tcPr>
            <w:tcW w:w="4785" w:type="dxa"/>
          </w:tcPr>
          <w:p w14:paraId="238A8C34"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15316C94"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3D5F284B" w14:textId="77777777" w:rsidTr="00F536E8">
        <w:trPr>
          <w:jc w:val="center"/>
        </w:trPr>
        <w:tc>
          <w:tcPr>
            <w:tcW w:w="4785" w:type="dxa"/>
          </w:tcPr>
          <w:p w14:paraId="58446A1C"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3A790B5" w14:textId="77777777" w:rsidR="006362C2" w:rsidRPr="006430BD" w:rsidRDefault="006362C2" w:rsidP="00F536E8">
            <w:pPr>
              <w:rPr>
                <w:b/>
                <w:sz w:val="22"/>
                <w:szCs w:val="22"/>
              </w:rPr>
            </w:pPr>
          </w:p>
        </w:tc>
        <w:tc>
          <w:tcPr>
            <w:tcW w:w="4785" w:type="dxa"/>
          </w:tcPr>
          <w:p w14:paraId="5E67561B"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5F0A94" w:rsidRDefault="006362C2" w:rsidP="00F536E8">
            <w:pPr>
              <w:jc w:val="center"/>
              <w:rPr>
                <w:b/>
              </w:rPr>
            </w:pPr>
            <w:r>
              <w:rPr>
                <w:b/>
              </w:rPr>
              <w:t>Глава МО «Баргузинский район»</w:t>
            </w:r>
          </w:p>
          <w:p w14:paraId="4EC0BD6E" w14:textId="77777777" w:rsidR="006362C2" w:rsidRPr="005F0A94" w:rsidRDefault="006362C2" w:rsidP="00F536E8">
            <w:pPr>
              <w:jc w:val="center"/>
            </w:pPr>
          </w:p>
          <w:p w14:paraId="53300A6A" w14:textId="77777777" w:rsidR="006362C2" w:rsidRDefault="006362C2" w:rsidP="00F536E8">
            <w:pPr>
              <w:jc w:val="center"/>
              <w:rPr>
                <w:b/>
              </w:rPr>
            </w:pPr>
            <w:r w:rsidRPr="005F0A94">
              <w:t>____________</w:t>
            </w:r>
            <w:r>
              <w:rPr>
                <w:b/>
              </w:rPr>
              <w:t>М.А.Мишурин</w:t>
            </w:r>
          </w:p>
          <w:p w14:paraId="750C5C19"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63611E1" w14:textId="77777777" w:rsidR="006362C2" w:rsidRPr="00B973B0" w:rsidRDefault="006362C2" w:rsidP="00F536E8">
            <w:pPr>
              <w:widowControl w:val="0"/>
              <w:suppressAutoHyphens/>
              <w:ind w:left="720"/>
              <w:contextualSpacing/>
              <w:jc w:val="both"/>
              <w:rPr>
                <w:b/>
                <w:kern w:val="1"/>
              </w:rPr>
            </w:pPr>
          </w:p>
          <w:p w14:paraId="1358ED09"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558A3554"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C1012" w14:textId="77777777" w:rsidR="00BA4641" w:rsidRDefault="00BA4641">
      <w:r>
        <w:separator/>
      </w:r>
    </w:p>
  </w:endnote>
  <w:endnote w:type="continuationSeparator" w:id="0">
    <w:p w14:paraId="2C9A1167" w14:textId="77777777" w:rsidR="00BA4641" w:rsidRDefault="00BA4641">
      <w:r>
        <w:continuationSeparator/>
      </w:r>
    </w:p>
  </w:endnote>
  <w:endnote w:type="continuationNotice" w:id="1">
    <w:p w14:paraId="18EE5CB4" w14:textId="77777777" w:rsidR="00BA4641" w:rsidRDefault="00BA4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charset w:val="00"/>
    <w:family w:val="roman"/>
    <w:pitch w:val="variable"/>
    <w:sig w:usb0="00000007" w:usb1="00000000" w:usb2="00000000" w:usb3="00000000" w:csb0="00000093"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33E93" w14:textId="77777777" w:rsidR="008D021C" w:rsidRDefault="008D021C"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8D021C" w:rsidRDefault="008D021C" w:rsidP="00502B30">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A9505" w14:textId="77777777" w:rsidR="00BA4641" w:rsidRDefault="00BA4641">
      <w:r>
        <w:separator/>
      </w:r>
    </w:p>
  </w:footnote>
  <w:footnote w:type="continuationSeparator" w:id="0">
    <w:p w14:paraId="5E0E7C37" w14:textId="77777777" w:rsidR="00BA4641" w:rsidRDefault="00BA4641">
      <w:r>
        <w:continuationSeparator/>
      </w:r>
    </w:p>
  </w:footnote>
  <w:footnote w:type="continuationNotice" w:id="1">
    <w:p w14:paraId="25CB7731" w14:textId="77777777" w:rsidR="00BA4641" w:rsidRDefault="00BA46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904842"/>
      <w:docPartObj>
        <w:docPartGallery w:val="Page Numbers (Top of Page)"/>
        <w:docPartUnique/>
      </w:docPartObj>
    </w:sdtPr>
    <w:sdtEndPr/>
    <w:sdtContent>
      <w:p w14:paraId="2EE24967" w14:textId="133948AF" w:rsidR="008D021C" w:rsidRDefault="008D021C">
        <w:pPr>
          <w:pStyle w:val="afb"/>
          <w:jc w:val="center"/>
        </w:pPr>
        <w:r>
          <w:fldChar w:fldCharType="begin"/>
        </w:r>
        <w:r>
          <w:instrText>PAGE   \* MERGEFORMAT</w:instrText>
        </w:r>
        <w:r>
          <w:fldChar w:fldCharType="separate"/>
        </w:r>
        <w:r w:rsidR="00B36244" w:rsidRPr="00B36244">
          <w:rPr>
            <w:noProof/>
            <w:lang w:val="ru-RU"/>
          </w:rPr>
          <w:t>38</w:t>
        </w:r>
        <w:r>
          <w:fldChar w:fldCharType="end"/>
        </w:r>
      </w:p>
    </w:sdtContent>
  </w:sdt>
  <w:p w14:paraId="3DEDB1BC" w14:textId="77777777" w:rsidR="008D021C" w:rsidRPr="001769AE" w:rsidRDefault="008D021C" w:rsidP="001769AE">
    <w:pPr>
      <w:pStyle w:val="afb"/>
      <w:jc w:val="both"/>
      <w:rPr>
        <w:b/>
        <w:i/>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10EC"/>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B1"/>
    <w:rsid w:val="000E69D3"/>
    <w:rsid w:val="000E6BA9"/>
    <w:rsid w:val="000E7060"/>
    <w:rsid w:val="000F2442"/>
    <w:rsid w:val="000F3DB8"/>
    <w:rsid w:val="000F4F48"/>
    <w:rsid w:val="000F62CA"/>
    <w:rsid w:val="000F6B82"/>
    <w:rsid w:val="000F70B1"/>
    <w:rsid w:val="000F71AC"/>
    <w:rsid w:val="000F7F40"/>
    <w:rsid w:val="001003E4"/>
    <w:rsid w:val="00101B44"/>
    <w:rsid w:val="001028E4"/>
    <w:rsid w:val="00103613"/>
    <w:rsid w:val="0010362C"/>
    <w:rsid w:val="001054BF"/>
    <w:rsid w:val="00105721"/>
    <w:rsid w:val="001063AD"/>
    <w:rsid w:val="0010720D"/>
    <w:rsid w:val="00107E01"/>
    <w:rsid w:val="00107F45"/>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4D8"/>
    <w:rsid w:val="00153D4F"/>
    <w:rsid w:val="0015432C"/>
    <w:rsid w:val="001545B6"/>
    <w:rsid w:val="00155233"/>
    <w:rsid w:val="00155687"/>
    <w:rsid w:val="001557F6"/>
    <w:rsid w:val="00157D15"/>
    <w:rsid w:val="00160075"/>
    <w:rsid w:val="00160153"/>
    <w:rsid w:val="001603D9"/>
    <w:rsid w:val="0016128A"/>
    <w:rsid w:val="0016169C"/>
    <w:rsid w:val="001630C0"/>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1275"/>
    <w:rsid w:val="00182190"/>
    <w:rsid w:val="0018571C"/>
    <w:rsid w:val="00187982"/>
    <w:rsid w:val="001906F2"/>
    <w:rsid w:val="00193E16"/>
    <w:rsid w:val="00194E3D"/>
    <w:rsid w:val="001951ED"/>
    <w:rsid w:val="001952BE"/>
    <w:rsid w:val="00195A40"/>
    <w:rsid w:val="001962F2"/>
    <w:rsid w:val="0019638C"/>
    <w:rsid w:val="0019698A"/>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4CD7"/>
    <w:rsid w:val="001C56C0"/>
    <w:rsid w:val="001C5F0F"/>
    <w:rsid w:val="001C6D20"/>
    <w:rsid w:val="001C6F1B"/>
    <w:rsid w:val="001C7674"/>
    <w:rsid w:val="001D038B"/>
    <w:rsid w:val="001D1C81"/>
    <w:rsid w:val="001D22B9"/>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FA4"/>
    <w:rsid w:val="0022223C"/>
    <w:rsid w:val="002225A3"/>
    <w:rsid w:val="00222821"/>
    <w:rsid w:val="002233AF"/>
    <w:rsid w:val="00223DB6"/>
    <w:rsid w:val="00224296"/>
    <w:rsid w:val="00224E97"/>
    <w:rsid w:val="002266FF"/>
    <w:rsid w:val="002268CD"/>
    <w:rsid w:val="00226A41"/>
    <w:rsid w:val="00230367"/>
    <w:rsid w:val="00230933"/>
    <w:rsid w:val="002321CE"/>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FA7"/>
    <w:rsid w:val="00272421"/>
    <w:rsid w:val="00272EFD"/>
    <w:rsid w:val="002736C7"/>
    <w:rsid w:val="00274D2F"/>
    <w:rsid w:val="00276B7C"/>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296E"/>
    <w:rsid w:val="00393517"/>
    <w:rsid w:val="00393B68"/>
    <w:rsid w:val="00393E8E"/>
    <w:rsid w:val="0039633B"/>
    <w:rsid w:val="0039724B"/>
    <w:rsid w:val="00397595"/>
    <w:rsid w:val="003A1398"/>
    <w:rsid w:val="003A13E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1C25"/>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DA1"/>
    <w:rsid w:val="003F22A6"/>
    <w:rsid w:val="003F3732"/>
    <w:rsid w:val="003F40AA"/>
    <w:rsid w:val="003F552D"/>
    <w:rsid w:val="003F69F0"/>
    <w:rsid w:val="003F79A1"/>
    <w:rsid w:val="00401A1A"/>
    <w:rsid w:val="00402971"/>
    <w:rsid w:val="0040331A"/>
    <w:rsid w:val="00404FCC"/>
    <w:rsid w:val="00405097"/>
    <w:rsid w:val="0040648E"/>
    <w:rsid w:val="00406F98"/>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4185"/>
    <w:rsid w:val="0047506F"/>
    <w:rsid w:val="00475A41"/>
    <w:rsid w:val="00475D0D"/>
    <w:rsid w:val="00475E36"/>
    <w:rsid w:val="004760EE"/>
    <w:rsid w:val="0047717D"/>
    <w:rsid w:val="00477537"/>
    <w:rsid w:val="00477C3F"/>
    <w:rsid w:val="0048102C"/>
    <w:rsid w:val="0048223E"/>
    <w:rsid w:val="00483282"/>
    <w:rsid w:val="004835E2"/>
    <w:rsid w:val="00483D75"/>
    <w:rsid w:val="00483F9F"/>
    <w:rsid w:val="0048535F"/>
    <w:rsid w:val="0048540B"/>
    <w:rsid w:val="0048560E"/>
    <w:rsid w:val="00486B72"/>
    <w:rsid w:val="0048716C"/>
    <w:rsid w:val="0049027E"/>
    <w:rsid w:val="00490FA9"/>
    <w:rsid w:val="004916F4"/>
    <w:rsid w:val="00491846"/>
    <w:rsid w:val="00492D9E"/>
    <w:rsid w:val="004930C4"/>
    <w:rsid w:val="0049318B"/>
    <w:rsid w:val="00493C47"/>
    <w:rsid w:val="00494385"/>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0B1"/>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7107"/>
    <w:rsid w:val="00567B90"/>
    <w:rsid w:val="005714C0"/>
    <w:rsid w:val="0057285C"/>
    <w:rsid w:val="005728D7"/>
    <w:rsid w:val="00572E5B"/>
    <w:rsid w:val="00573151"/>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5B3A"/>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5498"/>
    <w:rsid w:val="005C6554"/>
    <w:rsid w:val="005D16A1"/>
    <w:rsid w:val="005D1B34"/>
    <w:rsid w:val="005D2535"/>
    <w:rsid w:val="005D4364"/>
    <w:rsid w:val="005D54D6"/>
    <w:rsid w:val="005D5E1A"/>
    <w:rsid w:val="005D61AB"/>
    <w:rsid w:val="005E010A"/>
    <w:rsid w:val="005E03DD"/>
    <w:rsid w:val="005E0906"/>
    <w:rsid w:val="005E0EED"/>
    <w:rsid w:val="005E1FF6"/>
    <w:rsid w:val="005E4D32"/>
    <w:rsid w:val="005E5C6B"/>
    <w:rsid w:val="005E6AD1"/>
    <w:rsid w:val="005F06F1"/>
    <w:rsid w:val="005F0EF7"/>
    <w:rsid w:val="005F16C2"/>
    <w:rsid w:val="005F2437"/>
    <w:rsid w:val="005F34D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B"/>
    <w:rsid w:val="0062242F"/>
    <w:rsid w:val="006247E4"/>
    <w:rsid w:val="00624A21"/>
    <w:rsid w:val="006254CE"/>
    <w:rsid w:val="0062639F"/>
    <w:rsid w:val="006264C4"/>
    <w:rsid w:val="00626CC8"/>
    <w:rsid w:val="00627526"/>
    <w:rsid w:val="00627A25"/>
    <w:rsid w:val="006308EB"/>
    <w:rsid w:val="0063222D"/>
    <w:rsid w:val="00632CB0"/>
    <w:rsid w:val="00634AC0"/>
    <w:rsid w:val="00635908"/>
    <w:rsid w:val="00636161"/>
    <w:rsid w:val="006362C2"/>
    <w:rsid w:val="0063683B"/>
    <w:rsid w:val="00637BA3"/>
    <w:rsid w:val="00643280"/>
    <w:rsid w:val="006433E0"/>
    <w:rsid w:val="006437DC"/>
    <w:rsid w:val="006443C8"/>
    <w:rsid w:val="00644423"/>
    <w:rsid w:val="00644631"/>
    <w:rsid w:val="00644A53"/>
    <w:rsid w:val="00645B0D"/>
    <w:rsid w:val="00645D32"/>
    <w:rsid w:val="00647C16"/>
    <w:rsid w:val="00647C64"/>
    <w:rsid w:val="00647F42"/>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268"/>
    <w:rsid w:val="00677AFB"/>
    <w:rsid w:val="00681E5A"/>
    <w:rsid w:val="00682015"/>
    <w:rsid w:val="00683EF6"/>
    <w:rsid w:val="00684763"/>
    <w:rsid w:val="00684781"/>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6187"/>
    <w:rsid w:val="00747068"/>
    <w:rsid w:val="00751A92"/>
    <w:rsid w:val="00751B6A"/>
    <w:rsid w:val="0075281C"/>
    <w:rsid w:val="00754962"/>
    <w:rsid w:val="00754D95"/>
    <w:rsid w:val="00755932"/>
    <w:rsid w:val="00757921"/>
    <w:rsid w:val="00760505"/>
    <w:rsid w:val="0076082E"/>
    <w:rsid w:val="007633AF"/>
    <w:rsid w:val="007635BF"/>
    <w:rsid w:val="00763956"/>
    <w:rsid w:val="00765484"/>
    <w:rsid w:val="0076559A"/>
    <w:rsid w:val="007655AF"/>
    <w:rsid w:val="00765AE0"/>
    <w:rsid w:val="00767834"/>
    <w:rsid w:val="00767970"/>
    <w:rsid w:val="007701E3"/>
    <w:rsid w:val="00770AD9"/>
    <w:rsid w:val="0077141B"/>
    <w:rsid w:val="007732E2"/>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1D20"/>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2CB4"/>
    <w:rsid w:val="0086302A"/>
    <w:rsid w:val="0086408E"/>
    <w:rsid w:val="00864AE4"/>
    <w:rsid w:val="008654B6"/>
    <w:rsid w:val="00867427"/>
    <w:rsid w:val="00867628"/>
    <w:rsid w:val="00870EF2"/>
    <w:rsid w:val="00871346"/>
    <w:rsid w:val="00871BF8"/>
    <w:rsid w:val="008728CE"/>
    <w:rsid w:val="00872B80"/>
    <w:rsid w:val="00873BBE"/>
    <w:rsid w:val="008747EB"/>
    <w:rsid w:val="008771BD"/>
    <w:rsid w:val="00877256"/>
    <w:rsid w:val="008803D6"/>
    <w:rsid w:val="0088136C"/>
    <w:rsid w:val="00881BB7"/>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021C"/>
    <w:rsid w:val="008D105E"/>
    <w:rsid w:val="008D19DE"/>
    <w:rsid w:val="008D1A11"/>
    <w:rsid w:val="008D2C6D"/>
    <w:rsid w:val="008D3617"/>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2E9"/>
    <w:rsid w:val="009B0F80"/>
    <w:rsid w:val="009B1ACB"/>
    <w:rsid w:val="009B37DD"/>
    <w:rsid w:val="009B3930"/>
    <w:rsid w:val="009B4025"/>
    <w:rsid w:val="009B4CA9"/>
    <w:rsid w:val="009B5A44"/>
    <w:rsid w:val="009B63D4"/>
    <w:rsid w:val="009B70ED"/>
    <w:rsid w:val="009B74CB"/>
    <w:rsid w:val="009B79E9"/>
    <w:rsid w:val="009B7E65"/>
    <w:rsid w:val="009B7F7B"/>
    <w:rsid w:val="009C0916"/>
    <w:rsid w:val="009C0C15"/>
    <w:rsid w:val="009C1621"/>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76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5EAE"/>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597"/>
    <w:rsid w:val="00A565FF"/>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3D2"/>
    <w:rsid w:val="00A77AF3"/>
    <w:rsid w:val="00A77C41"/>
    <w:rsid w:val="00A810BC"/>
    <w:rsid w:val="00A81D7D"/>
    <w:rsid w:val="00A826DB"/>
    <w:rsid w:val="00A828EC"/>
    <w:rsid w:val="00A82F1A"/>
    <w:rsid w:val="00A83D0A"/>
    <w:rsid w:val="00A8465D"/>
    <w:rsid w:val="00A84772"/>
    <w:rsid w:val="00A84B5D"/>
    <w:rsid w:val="00A8569B"/>
    <w:rsid w:val="00A90E47"/>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2EE5"/>
    <w:rsid w:val="00AB4044"/>
    <w:rsid w:val="00AB50B4"/>
    <w:rsid w:val="00AB587B"/>
    <w:rsid w:val="00AB5A85"/>
    <w:rsid w:val="00AB6756"/>
    <w:rsid w:val="00AB68B7"/>
    <w:rsid w:val="00AB7AC8"/>
    <w:rsid w:val="00AC0327"/>
    <w:rsid w:val="00AC2476"/>
    <w:rsid w:val="00AC2985"/>
    <w:rsid w:val="00AC3CC3"/>
    <w:rsid w:val="00AC3D48"/>
    <w:rsid w:val="00AC439B"/>
    <w:rsid w:val="00AC47B1"/>
    <w:rsid w:val="00AC599B"/>
    <w:rsid w:val="00AC5EB3"/>
    <w:rsid w:val="00AC605B"/>
    <w:rsid w:val="00AC63A0"/>
    <w:rsid w:val="00AC63B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893"/>
    <w:rsid w:val="00AF7E55"/>
    <w:rsid w:val="00B00AB6"/>
    <w:rsid w:val="00B00CB2"/>
    <w:rsid w:val="00B01BF7"/>
    <w:rsid w:val="00B02B4C"/>
    <w:rsid w:val="00B03F3F"/>
    <w:rsid w:val="00B04A7E"/>
    <w:rsid w:val="00B06953"/>
    <w:rsid w:val="00B069B8"/>
    <w:rsid w:val="00B06A73"/>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244"/>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4641"/>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1A9C"/>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69EE"/>
    <w:rsid w:val="00C3737B"/>
    <w:rsid w:val="00C37D12"/>
    <w:rsid w:val="00C40547"/>
    <w:rsid w:val="00C407EA"/>
    <w:rsid w:val="00C40845"/>
    <w:rsid w:val="00C40D32"/>
    <w:rsid w:val="00C41537"/>
    <w:rsid w:val="00C42BF3"/>
    <w:rsid w:val="00C43037"/>
    <w:rsid w:val="00C43CDF"/>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3D"/>
    <w:rsid w:val="00C85CF2"/>
    <w:rsid w:val="00C86B6D"/>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666A"/>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795"/>
    <w:rsid w:val="00DC2CC1"/>
    <w:rsid w:val="00DC3FDC"/>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B0"/>
    <w:rsid w:val="00E03332"/>
    <w:rsid w:val="00E0380F"/>
    <w:rsid w:val="00E03B23"/>
    <w:rsid w:val="00E049D8"/>
    <w:rsid w:val="00E04F3D"/>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0C40"/>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6DEB"/>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6B9"/>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61D"/>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7258"/>
    <w:rsid w:val="00FD7BE1"/>
    <w:rsid w:val="00FE02A1"/>
    <w:rsid w:val="00FE2480"/>
    <w:rsid w:val="00FE3C75"/>
    <w:rsid w:val="00FE4265"/>
    <w:rsid w:val="00FE4C18"/>
    <w:rsid w:val="00FE622E"/>
    <w:rsid w:val="00FE62D1"/>
    <w:rsid w:val="00FE64CC"/>
    <w:rsid w:val="00FE716B"/>
    <w:rsid w:val="00FE7492"/>
    <w:rsid w:val="00FE7A1E"/>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17"/>
    <w:uiPriority w:val="99"/>
    <w:qFormat/>
    <w:rsid w:val="00775F86"/>
    <w:pPr>
      <w:keepNext/>
      <w:spacing w:before="240" w:after="120"/>
    </w:pPr>
    <w:rPr>
      <w:rFonts w:ascii="Arial" w:eastAsia="MS PGothic" w:hAnsi="Arial"/>
      <w:sz w:val="28"/>
      <w:szCs w:val="28"/>
    </w:rPr>
  </w:style>
  <w:style w:type="paragraph" w:styleId="af8">
    <w:name w:val="Subtitle"/>
    <w:basedOn w:val="af5"/>
    <w:next w:val="Textbody"/>
    <w:link w:val="af9"/>
    <w:uiPriority w:val="99"/>
    <w:qFormat/>
    <w:rsid w:val="00775F86"/>
    <w:pPr>
      <w:jc w:val="center"/>
    </w:pPr>
  </w:style>
  <w:style w:type="paragraph" w:styleId="afa">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b">
    <w:name w:val="header"/>
    <w:basedOn w:val="a"/>
    <w:link w:val="18"/>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c">
    <w:name w:val="Верхний колонтитул Знак"/>
    <w:basedOn w:val="a0"/>
    <w:uiPriority w:val="99"/>
    <w:rsid w:val="00775F86"/>
  </w:style>
  <w:style w:type="character" w:customStyle="1" w:styleId="afd">
    <w:name w:val="Нижний колонтитул Знак"/>
    <w:basedOn w:val="a0"/>
    <w:uiPriority w:val="99"/>
    <w:rsid w:val="00775F86"/>
  </w:style>
  <w:style w:type="character" w:customStyle="1" w:styleId="afe">
    <w:name w:val="Текст выноски Знак"/>
    <w:uiPriority w:val="99"/>
    <w:rsid w:val="00775F86"/>
    <w:rPr>
      <w:rFonts w:ascii="Segoe UI" w:hAnsi="Segoe UI" w:cs="Segoe UI"/>
      <w:sz w:val="18"/>
      <w:szCs w:val="18"/>
    </w:rPr>
  </w:style>
  <w:style w:type="paragraph" w:styleId="aff">
    <w:name w:val="List Paragraph"/>
    <w:basedOn w:val="a"/>
    <w:link w:val="aff0"/>
    <w:uiPriority w:val="34"/>
    <w:qFormat/>
    <w:rsid w:val="00775F86"/>
    <w:pPr>
      <w:autoSpaceDN w:val="0"/>
      <w:ind w:left="720"/>
    </w:pPr>
    <w:rPr>
      <w:rFonts w:eastAsia="Calibri"/>
      <w:lang w:val="x-none" w:eastAsia="x-none"/>
    </w:rPr>
  </w:style>
  <w:style w:type="character" w:customStyle="1" w:styleId="19">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a">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1">
    <w:name w:val="Гипертекстовая ссылка"/>
    <w:rsid w:val="00365DC5"/>
    <w:rPr>
      <w:color w:val="106BBE"/>
    </w:rPr>
  </w:style>
  <w:style w:type="paragraph" w:customStyle="1" w:styleId="aff2">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3">
    <w:name w:val="Информация об изменениях документа"/>
    <w:basedOn w:val="aff2"/>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4">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5">
    <w:name w:val="annotation reference"/>
    <w:uiPriority w:val="99"/>
    <w:rsid w:val="00AC599B"/>
    <w:rPr>
      <w:rFonts w:cs="Times New Roman"/>
      <w:sz w:val="16"/>
      <w:szCs w:val="16"/>
    </w:rPr>
  </w:style>
  <w:style w:type="paragraph" w:styleId="aff6">
    <w:name w:val="annotation text"/>
    <w:basedOn w:val="a"/>
    <w:link w:val="aff7"/>
    <w:rsid w:val="00AC599B"/>
    <w:rPr>
      <w:sz w:val="20"/>
      <w:szCs w:val="20"/>
    </w:rPr>
  </w:style>
  <w:style w:type="character" w:customStyle="1" w:styleId="aff7">
    <w:name w:val="Текст примечания Знак"/>
    <w:link w:val="aff6"/>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8">
    <w:name w:val="annotation subject"/>
    <w:basedOn w:val="aff6"/>
    <w:next w:val="aff6"/>
    <w:link w:val="aff9"/>
    <w:uiPriority w:val="99"/>
    <w:rsid w:val="00AD4E3E"/>
    <w:rPr>
      <w:b/>
      <w:bCs/>
    </w:rPr>
  </w:style>
  <w:style w:type="paragraph" w:customStyle="1" w:styleId="1b">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a">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b">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c">
    <w:name w:val="footnote text"/>
    <w:basedOn w:val="a"/>
    <w:link w:val="affd"/>
    <w:uiPriority w:val="99"/>
    <w:rsid w:val="00116ADC"/>
    <w:rPr>
      <w:sz w:val="20"/>
      <w:szCs w:val="20"/>
    </w:rPr>
  </w:style>
  <w:style w:type="character" w:customStyle="1" w:styleId="affd">
    <w:name w:val="Текст сноски Знак"/>
    <w:link w:val="affc"/>
    <w:uiPriority w:val="99"/>
    <w:locked/>
    <w:rsid w:val="00116ADC"/>
    <w:rPr>
      <w:lang w:val="ru-RU" w:eastAsia="ru-RU" w:bidi="ar-SA"/>
    </w:rPr>
  </w:style>
  <w:style w:type="character" w:styleId="affe">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17">
    <w:name w:val="Название Знак1"/>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9">
    <w:name w:val="Тема примечания Знак"/>
    <w:link w:val="aff8"/>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b"/>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c">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d">
    <w:name w:val="Название1"/>
    <w:basedOn w:val="a"/>
    <w:uiPriority w:val="99"/>
    <w:rsid w:val="00116ADC"/>
    <w:pPr>
      <w:suppressLineNumbers/>
      <w:suppressAutoHyphens/>
      <w:spacing w:before="120" w:after="120"/>
    </w:pPr>
    <w:rPr>
      <w:rFonts w:cs="Mangal"/>
      <w:i/>
      <w:iCs/>
      <w:lang w:eastAsia="ar-SA"/>
    </w:rPr>
  </w:style>
  <w:style w:type="paragraph" w:customStyle="1" w:styleId="1e">
    <w:name w:val="Указатель1"/>
    <w:basedOn w:val="a"/>
    <w:uiPriority w:val="99"/>
    <w:rsid w:val="00116ADC"/>
    <w:pPr>
      <w:suppressLineNumbers/>
      <w:suppressAutoHyphens/>
    </w:pPr>
    <w:rPr>
      <w:rFonts w:cs="Mangal"/>
      <w:lang w:eastAsia="ar-SA"/>
    </w:rPr>
  </w:style>
  <w:style w:type="character" w:customStyle="1" w:styleId="18">
    <w:name w:val="Верхний колонтитул Знак1"/>
    <w:link w:val="afb"/>
    <w:uiPriority w:val="99"/>
    <w:locked/>
    <w:rsid w:val="00116ADC"/>
    <w:rPr>
      <w:rFonts w:eastAsia="Andale Sans UI" w:cs="Tahoma"/>
      <w:kern w:val="3"/>
      <w:sz w:val="24"/>
      <w:szCs w:val="24"/>
      <w:lang w:val="de-DE" w:eastAsia="ja-JP" w:bidi="fa-IR"/>
    </w:rPr>
  </w:style>
  <w:style w:type="paragraph" w:customStyle="1" w:styleId="afff">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0">
    <w:name w:val="Document Map"/>
    <w:basedOn w:val="a"/>
    <w:link w:val="afff1"/>
    <w:uiPriority w:val="99"/>
    <w:rsid w:val="00116ADC"/>
    <w:pPr>
      <w:shd w:val="clear" w:color="auto" w:fill="000080"/>
      <w:spacing w:line="360" w:lineRule="auto"/>
      <w:jc w:val="both"/>
    </w:pPr>
    <w:rPr>
      <w:rFonts w:ascii="Tahoma" w:hAnsi="Tahoma"/>
      <w:sz w:val="20"/>
      <w:szCs w:val="20"/>
    </w:rPr>
  </w:style>
  <w:style w:type="character" w:customStyle="1" w:styleId="afff1">
    <w:name w:val="Схема документа Знак"/>
    <w:link w:val="afff0"/>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2">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9">
    <w:name w:val="Подзаголовок Знак"/>
    <w:link w:val="af8"/>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3">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4">
    <w:name w:val="Body Text First Indent"/>
    <w:basedOn w:val="ac"/>
    <w:link w:val="afff5"/>
    <w:uiPriority w:val="99"/>
    <w:rsid w:val="00116ADC"/>
    <w:pPr>
      <w:spacing w:line="360" w:lineRule="auto"/>
      <w:ind w:firstLine="210"/>
    </w:pPr>
    <w:rPr>
      <w:rFonts w:ascii="Cambria" w:hAnsi="Cambria"/>
      <w:sz w:val="22"/>
      <w:szCs w:val="22"/>
      <w:lang w:val="en-US" w:eastAsia="en-US"/>
    </w:rPr>
  </w:style>
  <w:style w:type="character" w:customStyle="1" w:styleId="afff5">
    <w:name w:val="Красная строка Знак"/>
    <w:link w:val="afff4"/>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6">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f">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7">
    <w:name w:val="index heading"/>
    <w:basedOn w:val="a"/>
    <w:next w:val="1f"/>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0">
    <w:name w:val="1основа Знак Знак Знак"/>
    <w:basedOn w:val="a"/>
    <w:link w:val="1f1"/>
    <w:uiPriority w:val="99"/>
    <w:rsid w:val="00116ADC"/>
    <w:pPr>
      <w:spacing w:before="100" w:beforeAutospacing="1" w:after="100" w:afterAutospacing="1" w:line="360" w:lineRule="auto"/>
      <w:ind w:left="601" w:firstLine="601"/>
      <w:jc w:val="both"/>
    </w:pPr>
    <w:rPr>
      <w:rFonts w:ascii="Arial" w:hAnsi="Arial"/>
    </w:rPr>
  </w:style>
  <w:style w:type="character" w:customStyle="1" w:styleId="1f1">
    <w:name w:val="1основа Знак Знак Знак Знак"/>
    <w:link w:val="1f0"/>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8">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2">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9">
    <w:name w:val="Символы концевой сноски"/>
    <w:uiPriority w:val="99"/>
    <w:rsid w:val="00116ADC"/>
    <w:rPr>
      <w:vertAlign w:val="superscript"/>
    </w:rPr>
  </w:style>
  <w:style w:type="paragraph" w:styleId="afffa">
    <w:name w:val="endnote text"/>
    <w:basedOn w:val="a"/>
    <w:link w:val="afffb"/>
    <w:uiPriority w:val="99"/>
    <w:rsid w:val="00116ADC"/>
    <w:pPr>
      <w:spacing w:line="360" w:lineRule="auto"/>
      <w:jc w:val="both"/>
    </w:pPr>
    <w:rPr>
      <w:rFonts w:ascii="Cambria" w:hAnsi="Cambria"/>
      <w:sz w:val="20"/>
      <w:szCs w:val="20"/>
      <w:lang w:eastAsia="ar-SA"/>
    </w:rPr>
  </w:style>
  <w:style w:type="character" w:customStyle="1" w:styleId="afffb">
    <w:name w:val="Текст концевой сноски Знак"/>
    <w:link w:val="afffa"/>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3">
    <w:name w:val="Подзаголовок_1"/>
    <w:basedOn w:val="9"/>
    <w:link w:val="1f4"/>
    <w:uiPriority w:val="99"/>
    <w:qFormat/>
    <w:rsid w:val="00116ADC"/>
    <w:rPr>
      <w:b/>
      <w:sz w:val="26"/>
      <w:szCs w:val="26"/>
    </w:rPr>
  </w:style>
  <w:style w:type="character" w:customStyle="1" w:styleId="1f4">
    <w:name w:val="Подзаголовок_1 Знак"/>
    <w:link w:val="1f3"/>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c">
    <w:name w:val="Strong"/>
    <w:qFormat/>
    <w:rsid w:val="00116ADC"/>
    <w:rPr>
      <w:b/>
      <w:color w:val="943634"/>
      <w:spacing w:val="5"/>
    </w:rPr>
  </w:style>
  <w:style w:type="character" w:styleId="afffd">
    <w:name w:val="Emphasis"/>
    <w:uiPriority w:val="99"/>
    <w:qFormat/>
    <w:rsid w:val="00116ADC"/>
    <w:rPr>
      <w:caps/>
      <w:spacing w:val="5"/>
      <w:sz w:val="20"/>
    </w:rPr>
  </w:style>
  <w:style w:type="paragraph" w:customStyle="1" w:styleId="1f5">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5"/>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6">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6"/>
    <w:uiPriority w:val="99"/>
    <w:locked/>
    <w:rsid w:val="00116ADC"/>
    <w:rPr>
      <w:rFonts w:ascii="Cambria" w:hAnsi="Cambria"/>
      <w:caps/>
      <w:color w:val="622423"/>
      <w:spacing w:val="5"/>
      <w:lang w:val="ru-RU" w:eastAsia="ru-RU" w:bidi="ar-SA"/>
    </w:rPr>
  </w:style>
  <w:style w:type="character" w:customStyle="1" w:styleId="1f7">
    <w:name w:val="Слабое выделение1"/>
    <w:uiPriority w:val="99"/>
    <w:rsid w:val="00116ADC"/>
    <w:rPr>
      <w:i/>
    </w:rPr>
  </w:style>
  <w:style w:type="character" w:customStyle="1" w:styleId="1f8">
    <w:name w:val="Сильное выделение1"/>
    <w:uiPriority w:val="99"/>
    <w:rsid w:val="00116ADC"/>
    <w:rPr>
      <w:i/>
      <w:caps/>
      <w:spacing w:val="10"/>
      <w:sz w:val="20"/>
    </w:rPr>
  </w:style>
  <w:style w:type="character" w:customStyle="1" w:styleId="1f9">
    <w:name w:val="Слабая ссылка1"/>
    <w:uiPriority w:val="99"/>
    <w:rsid w:val="00116ADC"/>
    <w:rPr>
      <w:rFonts w:ascii="Calibri" w:hAnsi="Calibri"/>
      <w:i/>
      <w:color w:val="622423"/>
    </w:rPr>
  </w:style>
  <w:style w:type="character" w:customStyle="1" w:styleId="1fa">
    <w:name w:val="Сильная ссылка1"/>
    <w:uiPriority w:val="99"/>
    <w:rsid w:val="00116ADC"/>
    <w:rPr>
      <w:rFonts w:ascii="Calibri" w:hAnsi="Calibri"/>
      <w:b/>
      <w:i/>
      <w:color w:val="622423"/>
    </w:rPr>
  </w:style>
  <w:style w:type="character" w:customStyle="1" w:styleId="1fb">
    <w:name w:val="Название книги1"/>
    <w:uiPriority w:val="99"/>
    <w:rsid w:val="00116ADC"/>
    <w:rPr>
      <w:caps/>
      <w:color w:val="622423"/>
      <w:spacing w:val="5"/>
      <w:u w:color="622423"/>
    </w:rPr>
  </w:style>
  <w:style w:type="paragraph" w:customStyle="1" w:styleId="1fc">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d">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e">
    <w:name w:val="Заголовок без нумерации"/>
    <w:basedOn w:val="30"/>
    <w:link w:val="affff"/>
    <w:uiPriority w:val="99"/>
    <w:qFormat/>
    <w:rsid w:val="00116ADC"/>
    <w:pPr>
      <w:numPr>
        <w:ilvl w:val="2"/>
      </w:numPr>
      <w:tabs>
        <w:tab w:val="left" w:pos="851"/>
      </w:tabs>
      <w:spacing w:before="240" w:after="240"/>
      <w:jc w:val="left"/>
    </w:pPr>
    <w:rPr>
      <w:b/>
      <w:sz w:val="24"/>
      <w:lang w:val="ru-RU"/>
    </w:rPr>
  </w:style>
  <w:style w:type="character" w:customStyle="1" w:styleId="affff">
    <w:name w:val="Заголовок без нумерации Знак"/>
    <w:link w:val="afffe"/>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e">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0">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1">
    <w:name w:val="Рисунок/Таблица"/>
    <w:basedOn w:val="a"/>
    <w:uiPriority w:val="99"/>
    <w:qFormat/>
    <w:rsid w:val="00116ADC"/>
    <w:pPr>
      <w:spacing w:after="120" w:line="360" w:lineRule="auto"/>
      <w:ind w:firstLine="567"/>
      <w:jc w:val="center"/>
    </w:pPr>
    <w:rPr>
      <w:sz w:val="28"/>
    </w:rPr>
  </w:style>
  <w:style w:type="paragraph" w:customStyle="1" w:styleId="affff2">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f">
    <w:name w:val="Стиль1"/>
    <w:basedOn w:val="1b"/>
    <w:link w:val="1ff0"/>
    <w:uiPriority w:val="99"/>
    <w:qFormat/>
    <w:rsid w:val="00116ADC"/>
    <w:pPr>
      <w:tabs>
        <w:tab w:val="num" w:pos="720"/>
      </w:tabs>
      <w:suppressAutoHyphens/>
      <w:ind w:hanging="360"/>
      <w:contextualSpacing w:val="0"/>
      <w:jc w:val="both"/>
    </w:pPr>
    <w:rPr>
      <w:sz w:val="24"/>
      <w:szCs w:val="24"/>
      <w:lang w:eastAsia="ar-SA"/>
    </w:rPr>
  </w:style>
  <w:style w:type="character" w:customStyle="1" w:styleId="1ff0">
    <w:name w:val="Стиль1 Знак"/>
    <w:link w:val="1ff"/>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1">
    <w:name w:val="Рецензия1"/>
    <w:hidden/>
    <w:semiHidden/>
    <w:rsid w:val="00116ADC"/>
  </w:style>
  <w:style w:type="table" w:customStyle="1" w:styleId="1ff2">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3">
    <w:name w:val="Revision"/>
    <w:hidden/>
    <w:uiPriority w:val="99"/>
    <w:rsid w:val="0019638C"/>
  </w:style>
  <w:style w:type="numbering" w:customStyle="1" w:styleId="1ff3">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4">
    <w:name w:val="No Spacing"/>
    <w:basedOn w:val="a"/>
    <w:link w:val="affff5"/>
    <w:uiPriority w:val="1"/>
    <w:qFormat/>
    <w:rsid w:val="0019638C"/>
    <w:pPr>
      <w:jc w:val="both"/>
    </w:pPr>
    <w:rPr>
      <w:rFonts w:ascii="Cambria" w:hAnsi="Cambria"/>
      <w:lang w:val="en-US" w:eastAsia="x-none" w:bidi="en-US"/>
    </w:rPr>
  </w:style>
  <w:style w:type="character" w:customStyle="1" w:styleId="affff5">
    <w:name w:val="Без интервала Знак"/>
    <w:link w:val="affff4"/>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6">
    <w:name w:val="Intense Quote"/>
    <w:basedOn w:val="a"/>
    <w:next w:val="a"/>
    <w:link w:val="affff7"/>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7">
    <w:name w:val="Выделенная цитата Знак"/>
    <w:link w:val="affff6"/>
    <w:uiPriority w:val="99"/>
    <w:rsid w:val="0019638C"/>
    <w:rPr>
      <w:rFonts w:ascii="Cambria" w:hAnsi="Cambria"/>
      <w:caps/>
      <w:color w:val="622423"/>
      <w:spacing w:val="5"/>
    </w:rPr>
  </w:style>
  <w:style w:type="character" w:styleId="affff8">
    <w:name w:val="Subtle Emphasis"/>
    <w:uiPriority w:val="99"/>
    <w:qFormat/>
    <w:rsid w:val="0019638C"/>
    <w:rPr>
      <w:i/>
      <w:iCs/>
    </w:rPr>
  </w:style>
  <w:style w:type="character" w:styleId="affff9">
    <w:name w:val="Intense Emphasis"/>
    <w:uiPriority w:val="99"/>
    <w:qFormat/>
    <w:rsid w:val="0019638C"/>
    <w:rPr>
      <w:i/>
      <w:iCs/>
      <w:caps/>
      <w:spacing w:val="10"/>
      <w:sz w:val="20"/>
      <w:szCs w:val="20"/>
    </w:rPr>
  </w:style>
  <w:style w:type="character" w:styleId="affffa">
    <w:name w:val="Subtle Reference"/>
    <w:uiPriority w:val="99"/>
    <w:qFormat/>
    <w:rsid w:val="0019638C"/>
    <w:rPr>
      <w:rFonts w:ascii="Calibri" w:eastAsia="Times New Roman" w:hAnsi="Calibri" w:cs="Times New Roman"/>
      <w:i/>
      <w:iCs/>
      <w:color w:val="622423"/>
    </w:rPr>
  </w:style>
  <w:style w:type="character" w:styleId="affffb">
    <w:name w:val="Intense Reference"/>
    <w:uiPriority w:val="99"/>
    <w:qFormat/>
    <w:rsid w:val="0019638C"/>
    <w:rPr>
      <w:rFonts w:ascii="Calibri" w:eastAsia="Times New Roman" w:hAnsi="Calibri" w:cs="Times New Roman"/>
      <w:b/>
      <w:bCs/>
      <w:i/>
      <w:iCs/>
      <w:color w:val="622423"/>
    </w:rPr>
  </w:style>
  <w:style w:type="character" w:styleId="affffc">
    <w:name w:val="Book Title"/>
    <w:uiPriority w:val="99"/>
    <w:qFormat/>
    <w:rsid w:val="0019638C"/>
    <w:rPr>
      <w:caps/>
      <w:color w:val="622423"/>
      <w:spacing w:val="5"/>
      <w:u w:color="622423"/>
    </w:rPr>
  </w:style>
  <w:style w:type="paragraph" w:styleId="affffd">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0">
    <w:name w:val="Абзац списка Знак"/>
    <w:link w:val="aff"/>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e">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4">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5">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
    <w:name w:val="Название Знак"/>
    <w:link w:val="afffff0"/>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0">
    <w:basedOn w:val="Standard"/>
    <w:next w:val="Textbody"/>
    <w:link w:val="afffff"/>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1">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2">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6">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3">
    <w:name w:val="Колонтитул_"/>
    <w:link w:val="1ff7"/>
    <w:uiPriority w:val="99"/>
    <w:rsid w:val="00E027B0"/>
    <w:rPr>
      <w:b/>
      <w:bCs/>
      <w:sz w:val="16"/>
      <w:szCs w:val="16"/>
      <w:shd w:val="clear" w:color="auto" w:fill="FFFFFF"/>
    </w:rPr>
  </w:style>
  <w:style w:type="character" w:customStyle="1" w:styleId="afffff4">
    <w:name w:val="Колонтитул"/>
    <w:uiPriority w:val="99"/>
    <w:rsid w:val="00E027B0"/>
  </w:style>
  <w:style w:type="paragraph" w:customStyle="1" w:styleId="1ff7">
    <w:name w:val="Колонтитул1"/>
    <w:basedOn w:val="a"/>
    <w:link w:val="afffff3"/>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5">
    <w:name w:val="Основной текст_"/>
    <w:basedOn w:val="a0"/>
    <w:link w:val="1ff8"/>
    <w:rsid w:val="00E027B0"/>
    <w:rPr>
      <w:shd w:val="clear" w:color="auto" w:fill="FFFFFF"/>
    </w:rPr>
  </w:style>
  <w:style w:type="character" w:customStyle="1" w:styleId="85pt0pt">
    <w:name w:val="Основной текст + 8;5 pt;Интервал 0 pt"/>
    <w:basedOn w:val="afffff5"/>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5"/>
    <w:rsid w:val="00E027B0"/>
    <w:rPr>
      <w:color w:val="000000"/>
      <w:spacing w:val="6"/>
      <w:w w:val="100"/>
      <w:position w:val="0"/>
      <w:sz w:val="15"/>
      <w:szCs w:val="15"/>
      <w:shd w:val="clear" w:color="auto" w:fill="FFFFFF"/>
      <w:lang w:val="ru-RU"/>
    </w:rPr>
  </w:style>
  <w:style w:type="paragraph" w:customStyle="1" w:styleId="1ff8">
    <w:name w:val="Основной текст1"/>
    <w:basedOn w:val="a"/>
    <w:link w:val="afffff5"/>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6">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5"/>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5"/>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186524361">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29917691">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67377900">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5228036">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696077286">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8BBC96-1CA8-4878-B3DE-B62BC6F3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38</Pages>
  <Words>12754</Words>
  <Characters>72699</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85283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Учетная запись Майкрософт</cp:lastModifiedBy>
  <cp:revision>17</cp:revision>
  <cp:lastPrinted>2023-07-18T08:40:00Z</cp:lastPrinted>
  <dcterms:created xsi:type="dcterms:W3CDTF">2023-09-26T07:18:00Z</dcterms:created>
  <dcterms:modified xsi:type="dcterms:W3CDTF">2023-10-06T00:20:00Z</dcterms:modified>
</cp:coreProperties>
</file>