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51951" w14:textId="7472EB8D" w:rsidR="000240B4" w:rsidRPr="00EF471B" w:rsidRDefault="000240B4" w:rsidP="000240B4">
      <w:pPr>
        <w:pStyle w:val="Standard"/>
        <w:suppressAutoHyphens w:val="0"/>
        <w:ind w:firstLine="709"/>
        <w:jc w:val="center"/>
        <w:rPr>
          <w:rFonts w:cs="Times New Roman"/>
          <w:b/>
          <w:lang w:val="ru-RU"/>
        </w:rPr>
      </w:pPr>
      <w:r w:rsidRPr="005B7DB7">
        <w:rPr>
          <w:rFonts w:cs="Times New Roman"/>
          <w:b/>
        </w:rPr>
        <w:t>КОНЦЕССИОННОЕ СОГЛАШЕНИЕ</w:t>
      </w:r>
      <w:r>
        <w:rPr>
          <w:rFonts w:cs="Times New Roman"/>
          <w:b/>
          <w:lang w:val="ru-RU"/>
        </w:rPr>
        <w:t xml:space="preserve"> №</w:t>
      </w:r>
    </w:p>
    <w:p w14:paraId="196C22BC" w14:textId="3EC6A253" w:rsidR="000240B4" w:rsidRPr="00E41518" w:rsidRDefault="000240B4" w:rsidP="000240B4">
      <w:pPr>
        <w:pStyle w:val="Standard"/>
        <w:suppressAutoHyphens w:val="0"/>
        <w:ind w:firstLine="709"/>
        <w:jc w:val="center"/>
        <w:rPr>
          <w:rFonts w:cs="Times New Roman"/>
        </w:rPr>
      </w:pPr>
      <w:bookmarkStart w:id="0" w:name="__RefHeading__23283_451582324"/>
      <w:r w:rsidRPr="005B7DB7">
        <w:rPr>
          <w:rFonts w:cs="Times New Roman"/>
        </w:rPr>
        <w:t xml:space="preserve">в отношении </w:t>
      </w:r>
      <w:r>
        <w:rPr>
          <w:rFonts w:cs="Times New Roman"/>
          <w:lang w:val="ru-RU"/>
        </w:rPr>
        <w:t xml:space="preserve">объектов теплоснабжения, </w:t>
      </w:r>
      <w:r w:rsidR="00684763">
        <w:rPr>
          <w:rFonts w:cs="Times New Roman"/>
          <w:lang w:val="ru-RU"/>
        </w:rPr>
        <w:t>централизованных</w:t>
      </w:r>
      <w:r w:rsidR="009D640D">
        <w:rPr>
          <w:rFonts w:cs="Times New Roman"/>
          <w:lang w:val="ru-RU"/>
        </w:rPr>
        <w:t xml:space="preserve"> систем горячего водоснабжения, холодного </w:t>
      </w:r>
      <w:r w:rsidR="007E2357">
        <w:rPr>
          <w:rFonts w:cs="Times New Roman"/>
          <w:lang w:val="ru-RU"/>
        </w:rPr>
        <w:t>водоснабжения</w:t>
      </w:r>
      <w:r w:rsidR="009D640D">
        <w:rPr>
          <w:rFonts w:cs="Times New Roman"/>
          <w:lang w:val="ru-RU"/>
        </w:rPr>
        <w:t>, отдельны</w:t>
      </w:r>
      <w:r w:rsidR="00684763">
        <w:rPr>
          <w:rFonts w:cs="Times New Roman"/>
          <w:lang w:val="ru-RU"/>
        </w:rPr>
        <w:t>х</w:t>
      </w:r>
      <w:r w:rsidR="009D640D">
        <w:rPr>
          <w:rFonts w:cs="Times New Roman"/>
          <w:lang w:val="ru-RU"/>
        </w:rPr>
        <w:t xml:space="preserve"> объ</w:t>
      </w:r>
      <w:r w:rsidR="00684763">
        <w:rPr>
          <w:rFonts w:cs="Times New Roman"/>
          <w:lang w:val="ru-RU"/>
        </w:rPr>
        <w:t>ектов</w:t>
      </w:r>
      <w:r w:rsidR="009D640D">
        <w:rPr>
          <w:rFonts w:cs="Times New Roman"/>
          <w:lang w:val="ru-RU"/>
        </w:rPr>
        <w:t xml:space="preserve"> таких систем</w:t>
      </w:r>
      <w:r>
        <w:rPr>
          <w:rFonts w:cs="Times New Roman"/>
          <w:lang w:val="ru-RU"/>
        </w:rPr>
        <w:t>,</w:t>
      </w:r>
      <w:r w:rsidRPr="005B7DB7">
        <w:rPr>
          <w:rFonts w:cs="Times New Roman"/>
        </w:rPr>
        <w:t xml:space="preserve"> расположенных на территории </w:t>
      </w:r>
      <w:r w:rsidR="00D631F0">
        <w:rPr>
          <w:rFonts w:cs="Times New Roman"/>
          <w:lang w:val="ru-RU"/>
        </w:rPr>
        <w:t>МО СП «Баргузинское</w:t>
      </w:r>
      <w:r w:rsidR="002F3FEF">
        <w:rPr>
          <w:rFonts w:cs="Times New Roman"/>
          <w:lang w:val="ru-RU"/>
        </w:rPr>
        <w:t>»</w:t>
      </w:r>
    </w:p>
    <w:p w14:paraId="647D490E" w14:textId="2872A2B6" w:rsidR="000240B4" w:rsidRDefault="00E512FC" w:rsidP="000240B4">
      <w:pPr>
        <w:pStyle w:val="Standard"/>
        <w:suppressAutoHyphens w:val="0"/>
        <w:ind w:firstLine="709"/>
        <w:jc w:val="center"/>
        <w:rPr>
          <w:rFonts w:cs="Times New Roman"/>
        </w:rPr>
      </w:pPr>
      <w:r>
        <w:rPr>
          <w:rFonts w:cs="Times New Roman"/>
          <w:lang w:val="ru-RU"/>
        </w:rPr>
        <w:t>Баргузинского</w:t>
      </w:r>
      <w:r w:rsidR="000240B4">
        <w:rPr>
          <w:rFonts w:cs="Times New Roman"/>
          <w:lang w:val="ru-RU"/>
        </w:rPr>
        <w:t xml:space="preserve"> района </w:t>
      </w:r>
      <w:r w:rsidR="000240B4" w:rsidRPr="005B7DB7">
        <w:rPr>
          <w:rFonts w:cs="Times New Roman"/>
        </w:rPr>
        <w:t>Республики Бурятия.</w:t>
      </w:r>
      <w:bookmarkEnd w:id="0"/>
    </w:p>
    <w:p w14:paraId="1FE5E4C7" w14:textId="77777777" w:rsidR="00474185" w:rsidRDefault="00474185" w:rsidP="000240B4">
      <w:pPr>
        <w:pStyle w:val="Standard"/>
        <w:suppressAutoHyphens w:val="0"/>
        <w:ind w:firstLine="709"/>
        <w:rPr>
          <w:rFonts w:cs="Times New Roman"/>
          <w:lang w:val="ru-RU"/>
        </w:rPr>
      </w:pPr>
    </w:p>
    <w:p w14:paraId="35689838" w14:textId="5347D78F" w:rsidR="000240B4" w:rsidRPr="005B7DB7" w:rsidRDefault="00E512FC" w:rsidP="000240B4">
      <w:pPr>
        <w:pStyle w:val="Standard"/>
        <w:suppressAutoHyphens w:val="0"/>
        <w:ind w:firstLine="709"/>
        <w:rPr>
          <w:rFonts w:cs="Times New Roman"/>
        </w:rPr>
      </w:pPr>
      <w:r>
        <w:rPr>
          <w:rFonts w:cs="Times New Roman"/>
          <w:lang w:val="ru-RU"/>
        </w:rPr>
        <w:t>с.Баргузин</w:t>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t>«</w:t>
      </w:r>
      <w:r w:rsidR="005F57F1">
        <w:rPr>
          <w:rFonts w:cs="Times New Roman"/>
          <w:lang w:val="ru-RU"/>
        </w:rPr>
        <w:t>__</w:t>
      </w:r>
      <w:r w:rsidR="000240B4" w:rsidRPr="005B7DB7">
        <w:rPr>
          <w:rFonts w:cs="Times New Roman"/>
        </w:rPr>
        <w:t xml:space="preserve">» </w:t>
      </w:r>
      <w:r w:rsidR="005F57F1">
        <w:rPr>
          <w:rFonts w:cs="Times New Roman"/>
          <w:lang w:val="ru-RU"/>
        </w:rPr>
        <w:t>_________</w:t>
      </w:r>
      <w:r w:rsidR="000240B4">
        <w:rPr>
          <w:rFonts w:cs="Times New Roman"/>
          <w:lang w:val="ru-RU"/>
        </w:rPr>
        <w:t xml:space="preserve"> </w:t>
      </w:r>
      <w:r w:rsidR="000240B4" w:rsidRPr="005B7DB7">
        <w:rPr>
          <w:rFonts w:cs="Times New Roman"/>
        </w:rPr>
        <w:t>20</w:t>
      </w:r>
      <w:r w:rsidR="000240B4">
        <w:rPr>
          <w:rFonts w:cs="Times New Roman"/>
          <w:lang w:val="ru-RU"/>
        </w:rPr>
        <w:t>2</w:t>
      </w:r>
      <w:r w:rsidR="00266338">
        <w:rPr>
          <w:rFonts w:cs="Times New Roman"/>
          <w:lang w:val="ru-RU"/>
        </w:rPr>
        <w:t>4</w:t>
      </w:r>
      <w:r w:rsidR="000240B4" w:rsidRPr="005B7DB7">
        <w:rPr>
          <w:rFonts w:cs="Times New Roman"/>
        </w:rPr>
        <w:t xml:space="preserve"> года</w:t>
      </w:r>
    </w:p>
    <w:p w14:paraId="08A47909" w14:textId="77777777" w:rsidR="000240B4" w:rsidRPr="005B7DB7" w:rsidRDefault="000240B4" w:rsidP="000240B4">
      <w:pPr>
        <w:pStyle w:val="Standard"/>
        <w:suppressAutoHyphens w:val="0"/>
        <w:ind w:firstLine="709"/>
        <w:rPr>
          <w:rFonts w:cs="Times New Roman"/>
        </w:rPr>
      </w:pPr>
    </w:p>
    <w:p w14:paraId="28C3F5D5" w14:textId="61C54AB6" w:rsidR="000240B4" w:rsidRPr="00016EBB" w:rsidRDefault="000240B4" w:rsidP="00E41518">
      <w:pPr>
        <w:pStyle w:val="Standard"/>
        <w:suppressAutoHyphens w:val="0"/>
        <w:ind w:firstLine="709"/>
        <w:jc w:val="both"/>
        <w:rPr>
          <w:rFonts w:cs="Times New Roman"/>
        </w:rPr>
      </w:pPr>
      <w:r w:rsidRPr="00284577">
        <w:rPr>
          <w:rFonts w:eastAsia="Times New Roman CYR" w:cs="Times New Roman"/>
          <w:b/>
          <w:color w:val="000000"/>
        </w:rPr>
        <w:t>Муни</w:t>
      </w:r>
      <w:r w:rsidR="00E512FC">
        <w:rPr>
          <w:rFonts w:eastAsia="Times New Roman CYR" w:cs="Times New Roman"/>
          <w:b/>
          <w:color w:val="000000"/>
        </w:rPr>
        <w:t>ципальное образование «</w:t>
      </w:r>
      <w:r w:rsidR="00E512FC">
        <w:rPr>
          <w:rFonts w:eastAsia="Times New Roman CYR" w:cs="Times New Roman"/>
          <w:b/>
          <w:color w:val="000000"/>
          <w:lang w:val="ru-RU"/>
        </w:rPr>
        <w:t>Баргузинский</w:t>
      </w:r>
      <w:r w:rsidRPr="00284577">
        <w:rPr>
          <w:rFonts w:eastAsia="Times New Roman CYR" w:cs="Times New Roman"/>
          <w:b/>
          <w:color w:val="000000"/>
        </w:rPr>
        <w:t xml:space="preserve"> район»</w:t>
      </w:r>
      <w:r w:rsidRPr="00016EBB">
        <w:rPr>
          <w:lang w:val="ru-RU"/>
        </w:rPr>
        <w:t xml:space="preserve"> Республики Бурятия</w:t>
      </w:r>
      <w:r w:rsidRPr="00016EBB">
        <w:rPr>
          <w:rFonts w:eastAsia="Times New Roman CYR" w:cs="Times New Roman"/>
          <w:color w:val="000000"/>
        </w:rPr>
        <w:t xml:space="preserve">, </w:t>
      </w:r>
      <w:r w:rsidR="00D013D7">
        <w:rPr>
          <w:rFonts w:eastAsia="Times New Roman CYR"/>
          <w:color w:val="000000"/>
        </w:rPr>
        <w:t xml:space="preserve">от имени которого выступает </w:t>
      </w:r>
      <w:r w:rsidR="00E512FC">
        <w:rPr>
          <w:rFonts w:eastAsia="Times New Roman CYR"/>
          <w:color w:val="000000"/>
          <w:lang w:val="ru-RU"/>
        </w:rPr>
        <w:t xml:space="preserve">Глава муниципального образования «Баргузинский район» </w:t>
      </w:r>
      <w:r w:rsidR="007E2357" w:rsidRPr="007E2357">
        <w:rPr>
          <w:rFonts w:eastAsia="Times New Roman CYR"/>
          <w:color w:val="000000"/>
          <w:lang w:val="ru-RU"/>
        </w:rPr>
        <w:t xml:space="preserve"> </w:t>
      </w:r>
      <w:r w:rsidR="007E2357">
        <w:rPr>
          <w:rFonts w:eastAsia="Times New Roman CYR"/>
          <w:color w:val="000000"/>
          <w:lang w:val="ru-RU"/>
        </w:rPr>
        <w:t xml:space="preserve">Мишурин Михаил Александрович, действующий на основании Устава, </w:t>
      </w:r>
      <w:r w:rsidRPr="00016EBB">
        <w:rPr>
          <w:rFonts w:cs="Times New Roman"/>
        </w:rPr>
        <w:t>именуемое в дальнейшем Конце</w:t>
      </w:r>
      <w:r w:rsidR="005631F3">
        <w:rPr>
          <w:rFonts w:cs="Times New Roman"/>
          <w:lang w:val="ru-RU"/>
        </w:rPr>
        <w:t>ндент</w:t>
      </w:r>
      <w:r w:rsidRPr="00016EBB">
        <w:rPr>
          <w:rFonts w:cs="Times New Roman"/>
        </w:rPr>
        <w:t>,</w:t>
      </w:r>
      <w:r w:rsidR="00D421FB">
        <w:rPr>
          <w:rFonts w:cs="Times New Roman"/>
          <w:lang w:val="ru-RU"/>
        </w:rPr>
        <w:t xml:space="preserve"> </w:t>
      </w:r>
      <w:r w:rsidR="00D421FB" w:rsidRPr="006E0A81">
        <w:rPr>
          <w:rFonts w:cs="Times New Roman"/>
        </w:rPr>
        <w:t>с одной  стороны</w:t>
      </w:r>
      <w:r w:rsidR="00D421FB" w:rsidRPr="006E0A81">
        <w:rPr>
          <w:rFonts w:cs="Times New Roman"/>
          <w:lang w:val="ru-RU"/>
        </w:rPr>
        <w:t xml:space="preserve"> </w:t>
      </w:r>
      <w:r w:rsidR="00D421FB">
        <w:rPr>
          <w:rFonts w:cs="Times New Roman"/>
          <w:b/>
          <w:lang w:val="ru-RU"/>
        </w:rPr>
        <w:t>…</w:t>
      </w:r>
      <w:r w:rsidR="00D421FB" w:rsidRPr="006E0A81">
        <w:rPr>
          <w:rFonts w:cs="Times New Roman"/>
          <w:lang w:val="ru-RU"/>
        </w:rPr>
        <w:t xml:space="preserve"> (ИНН </w:t>
      </w:r>
      <w:r w:rsidR="00D421FB">
        <w:rPr>
          <w:rFonts w:cs="Times New Roman"/>
          <w:lang w:val="ru-RU"/>
        </w:rPr>
        <w:t>…</w:t>
      </w:r>
      <w:r w:rsidR="00D421FB" w:rsidRPr="006E0A81">
        <w:rPr>
          <w:rFonts w:cs="Times New Roman"/>
          <w:lang w:val="ru-RU"/>
        </w:rPr>
        <w:t xml:space="preserve">, ОГРН </w:t>
      </w:r>
      <w:r w:rsidR="00D421FB">
        <w:rPr>
          <w:rFonts w:cs="Times New Roman"/>
          <w:lang w:val="ru-RU"/>
        </w:rPr>
        <w:t>…</w:t>
      </w:r>
      <w:r w:rsidR="00D421FB" w:rsidRPr="00016EBB">
        <w:rPr>
          <w:rFonts w:cs="Times New Roman"/>
          <w:lang w:val="ru-RU"/>
        </w:rPr>
        <w:t>)</w:t>
      </w:r>
      <w:r w:rsidR="00D421FB" w:rsidRPr="00016EBB">
        <w:rPr>
          <w:rFonts w:cs="Times New Roman"/>
        </w:rPr>
        <w:t xml:space="preserve">, в лице </w:t>
      </w:r>
      <w:r w:rsidR="00D421FB">
        <w:rPr>
          <w:rFonts w:cs="Times New Roman"/>
          <w:lang w:val="ru-RU"/>
        </w:rPr>
        <w:t>…</w:t>
      </w:r>
      <w:r w:rsidR="00D421FB" w:rsidRPr="00016EBB">
        <w:rPr>
          <w:rFonts w:cs="Times New Roman"/>
        </w:rPr>
        <w:t xml:space="preserve">, действующего на основании </w:t>
      </w:r>
      <w:r w:rsidR="00D421FB">
        <w:rPr>
          <w:rFonts w:cs="Times New Roman"/>
          <w:lang w:val="ru-RU"/>
        </w:rPr>
        <w:t>…</w:t>
      </w:r>
      <w:r w:rsidR="00D421FB" w:rsidRPr="00016EBB">
        <w:rPr>
          <w:rFonts w:cs="Times New Roman"/>
        </w:rPr>
        <w:t>, именуемое в дальнейшем Концессионер</w:t>
      </w:r>
      <w:r w:rsidR="00D421FB">
        <w:rPr>
          <w:rFonts w:cs="Times New Roman"/>
          <w:lang w:val="ru-RU"/>
        </w:rPr>
        <w:t>,</w:t>
      </w:r>
      <w:r w:rsidRPr="00016EBB">
        <w:rPr>
          <w:rFonts w:cs="Times New Roman"/>
        </w:rPr>
        <w:t xml:space="preserve"> с другой стороны</w:t>
      </w:r>
      <w:r w:rsidRPr="00016EBB">
        <w:rPr>
          <w:rFonts w:cs="Times New Roman"/>
          <w:lang w:val="ru-RU"/>
        </w:rPr>
        <w:t xml:space="preserve">, </w:t>
      </w:r>
      <w:r w:rsidRPr="00016EBB">
        <w:t xml:space="preserve">именуемые также Сторонами, </w:t>
      </w:r>
      <w:r w:rsidRPr="00016EBB">
        <w:rPr>
          <w:lang w:val="ru-RU"/>
        </w:rPr>
        <w:t xml:space="preserve">и </w:t>
      </w:r>
      <w:r w:rsidRPr="00284577">
        <w:rPr>
          <w:b/>
        </w:rPr>
        <w:t>Республик</w:t>
      </w:r>
      <w:r w:rsidRPr="00284577">
        <w:rPr>
          <w:b/>
          <w:lang w:val="ru-RU"/>
        </w:rPr>
        <w:t>а</w:t>
      </w:r>
      <w:r w:rsidRPr="00284577">
        <w:rPr>
          <w:b/>
        </w:rPr>
        <w:t xml:space="preserve"> Бурятия</w:t>
      </w:r>
      <w:r w:rsidRPr="00016EBB">
        <w:t xml:space="preserve">, в лице Главы </w:t>
      </w:r>
      <w:r w:rsidRPr="00016EBB">
        <w:rPr>
          <w:lang w:val="ru-RU"/>
        </w:rPr>
        <w:t xml:space="preserve">Республики Бурятия </w:t>
      </w:r>
      <w:r w:rsidRPr="00016EBB">
        <w:t xml:space="preserve">Цыденова Алексея Самбуевича, действующего на основании </w:t>
      </w:r>
      <w:r w:rsidR="00A24429">
        <w:rPr>
          <w:lang w:val="ru-RU"/>
        </w:rPr>
        <w:t xml:space="preserve">Конституции Республики Бурятия и </w:t>
      </w:r>
      <w:r w:rsidRPr="00016EBB">
        <w:rPr>
          <w:lang w:val="ru-RU"/>
        </w:rPr>
        <w:t xml:space="preserve">Закона Республики Бурятия от </w:t>
      </w:r>
      <w:r w:rsidR="005D1B34">
        <w:rPr>
          <w:lang w:val="ru-RU"/>
        </w:rPr>
        <w:t>14</w:t>
      </w:r>
      <w:r w:rsidRPr="00016EBB">
        <w:rPr>
          <w:lang w:val="ru-RU"/>
        </w:rPr>
        <w:t>.0</w:t>
      </w:r>
      <w:r w:rsidR="005D1B34">
        <w:rPr>
          <w:lang w:val="ru-RU"/>
        </w:rPr>
        <w:t>3</w:t>
      </w:r>
      <w:r w:rsidRPr="00016EBB">
        <w:rPr>
          <w:lang w:val="ru-RU"/>
        </w:rPr>
        <w:t>.199</w:t>
      </w:r>
      <w:r w:rsidR="005D1B34">
        <w:rPr>
          <w:lang w:val="ru-RU"/>
        </w:rPr>
        <w:t>4</w:t>
      </w:r>
      <w:r>
        <w:rPr>
          <w:lang w:val="ru-RU"/>
        </w:rPr>
        <w:t xml:space="preserve"> г.</w:t>
      </w:r>
      <w:r w:rsidR="005D1B34">
        <w:rPr>
          <w:lang w:val="ru-RU"/>
        </w:rPr>
        <w:t xml:space="preserve"> №422</w:t>
      </w:r>
      <w:r w:rsidRPr="00016EBB">
        <w:rPr>
          <w:lang w:val="ru-RU"/>
        </w:rPr>
        <w:t>-</w:t>
      </w:r>
      <w:r w:rsidR="00AB47C9">
        <w:rPr>
          <w:lang w:val="ru-RU"/>
        </w:rPr>
        <w:t>Х</w:t>
      </w:r>
      <w:r w:rsidR="005D1B34">
        <w:rPr>
          <w:lang w:val="en-US"/>
        </w:rPr>
        <w:t>I</w:t>
      </w:r>
      <w:r w:rsidRPr="00016EBB">
        <w:rPr>
          <w:lang w:val="en-US"/>
        </w:rPr>
        <w:t>I</w:t>
      </w:r>
      <w:r w:rsidRPr="00016EBB">
        <w:rPr>
          <w:lang w:val="ru-RU"/>
        </w:rPr>
        <w:t xml:space="preserve"> «О </w:t>
      </w:r>
      <w:r w:rsidR="005D1B34">
        <w:rPr>
          <w:lang w:val="ru-RU"/>
        </w:rPr>
        <w:t>Главе Республики Бурятия</w:t>
      </w:r>
      <w:r w:rsidR="00A24429">
        <w:rPr>
          <w:lang w:val="ru-RU"/>
        </w:rPr>
        <w:t xml:space="preserve">», </w:t>
      </w:r>
      <w:r w:rsidRPr="00016EBB">
        <w:t>являющ</w:t>
      </w:r>
      <w:r w:rsidR="00284577">
        <w:rPr>
          <w:lang w:val="ru-RU"/>
        </w:rPr>
        <w:t>ая</w:t>
      </w:r>
      <w:r w:rsidRPr="00016EBB">
        <w:t xml:space="preserve">ся самостоятельной стороной Соглашения и </w:t>
      </w:r>
      <w:r w:rsidRPr="00016EBB">
        <w:rPr>
          <w:color w:val="000000"/>
        </w:rPr>
        <w:t>именуем</w:t>
      </w:r>
      <w:r w:rsidR="00284577">
        <w:rPr>
          <w:color w:val="000000"/>
          <w:lang w:val="ru-RU"/>
        </w:rPr>
        <w:t>ая</w:t>
      </w:r>
      <w:r w:rsidRPr="00016EBB">
        <w:rPr>
          <w:color w:val="000000"/>
        </w:rPr>
        <w:t xml:space="preserve"> в дальнейшем </w:t>
      </w:r>
      <w:r w:rsidRPr="00016EBB">
        <w:rPr>
          <w:color w:val="000000"/>
          <w:lang w:val="ru-RU"/>
        </w:rPr>
        <w:t>«Республика Бурятия»</w:t>
      </w:r>
      <w:r w:rsidRPr="00016EBB">
        <w:rPr>
          <w:color w:val="000000"/>
        </w:rPr>
        <w:t>,</w:t>
      </w:r>
      <w:r w:rsidRPr="00016EBB">
        <w:t xml:space="preserve"> в соответствии с </w:t>
      </w:r>
      <w:r w:rsidR="00D013D7" w:rsidRPr="00016EBB">
        <w:t>Протоколом</w:t>
      </w:r>
      <w:r w:rsidR="00D013D7">
        <w:t xml:space="preserve"> конкурсной комиссии о результатах проведения конкурса</w:t>
      </w:r>
      <w:r w:rsidR="00D013D7">
        <w:rPr>
          <w:lang w:val="ru-RU"/>
        </w:rPr>
        <w:t xml:space="preserve"> </w:t>
      </w:r>
      <w:r w:rsidR="00816404">
        <w:rPr>
          <w:lang w:val="ru-RU"/>
        </w:rPr>
        <w:t>от .</w:t>
      </w:r>
      <w:r w:rsidRPr="00016EBB">
        <w:rPr>
          <w:lang w:val="ru-RU"/>
        </w:rPr>
        <w:t>.202</w:t>
      </w:r>
      <w:r w:rsidR="009F1678">
        <w:rPr>
          <w:lang w:val="ru-RU"/>
        </w:rPr>
        <w:t>4</w:t>
      </w:r>
      <w:r w:rsidRPr="00016EBB">
        <w:rPr>
          <w:lang w:val="ru-RU"/>
        </w:rPr>
        <w:t xml:space="preserve"> г. №</w:t>
      </w:r>
      <w:r w:rsidR="00816404">
        <w:rPr>
          <w:lang w:val="ru-RU"/>
        </w:rPr>
        <w:t>…</w:t>
      </w:r>
      <w:r w:rsidRPr="00016EBB">
        <w:rPr>
          <w:lang w:val="ru-RU"/>
        </w:rPr>
        <w:t xml:space="preserve"> (сообщение №</w:t>
      </w:r>
      <w:r w:rsidR="00816404">
        <w:rPr>
          <w:lang w:val="ru-RU"/>
        </w:rPr>
        <w:t>…</w:t>
      </w:r>
      <w:r w:rsidRPr="00016EBB">
        <w:rPr>
          <w:lang w:val="ru-RU"/>
        </w:rPr>
        <w:t>)</w:t>
      </w:r>
      <w:r w:rsidRPr="00016EBB">
        <w:t>, заключили настоящее Соглашение о нижеследующем</w:t>
      </w:r>
      <w:r w:rsidRPr="00016EBB">
        <w:rPr>
          <w:rFonts w:cs="Times New Roman"/>
        </w:rPr>
        <w:t>.</w:t>
      </w:r>
    </w:p>
    <w:p w14:paraId="00BAC2A0" w14:textId="77777777" w:rsidR="000240B4" w:rsidRPr="008D0834" w:rsidRDefault="000240B4" w:rsidP="000240B4">
      <w:pPr>
        <w:pStyle w:val="a9"/>
        <w:tabs>
          <w:tab w:val="left" w:pos="567"/>
        </w:tabs>
        <w:spacing w:before="0" w:beforeAutospacing="0" w:after="0" w:afterAutospacing="0"/>
        <w:ind w:firstLine="567"/>
        <w:jc w:val="both"/>
        <w:rPr>
          <w:lang w:val="de-DE"/>
        </w:rPr>
      </w:pPr>
    </w:p>
    <w:p w14:paraId="17C92A3A" w14:textId="77777777" w:rsidR="000240B4" w:rsidRDefault="000240B4" w:rsidP="000240B4">
      <w:pPr>
        <w:pStyle w:val="a9"/>
        <w:numPr>
          <w:ilvl w:val="0"/>
          <w:numId w:val="39"/>
        </w:numPr>
        <w:tabs>
          <w:tab w:val="left" w:pos="567"/>
        </w:tabs>
        <w:spacing w:before="0" w:beforeAutospacing="0" w:after="0" w:afterAutospacing="0"/>
        <w:ind w:left="0" w:firstLine="0"/>
        <w:jc w:val="center"/>
      </w:pPr>
      <w:r w:rsidRPr="00B33305">
        <w:t>ПРЕДМЕТ СОГЛАШЕНИЯ</w:t>
      </w:r>
    </w:p>
    <w:p w14:paraId="1B65AC18" w14:textId="7164BA7B" w:rsidR="000240B4" w:rsidRDefault="007E2357" w:rsidP="007E2357">
      <w:pPr>
        <w:pStyle w:val="Standard"/>
        <w:suppressAutoHyphens w:val="0"/>
        <w:ind w:firstLine="709"/>
        <w:jc w:val="both"/>
      </w:pPr>
      <w:r>
        <w:rPr>
          <w:lang w:val="ru-RU"/>
        </w:rPr>
        <w:t xml:space="preserve">1. </w:t>
      </w:r>
      <w:r w:rsidR="000240B4" w:rsidRPr="0006027F">
        <w:t xml:space="preserve">Концессионер обязуется за свой счет </w:t>
      </w:r>
      <w:r w:rsidR="007823FC">
        <w:t>реконструировать имущество, состав и описание которого приведен</w:t>
      </w:r>
      <w:r w:rsidR="00BA4158">
        <w:rPr>
          <w:lang w:val="ru-RU"/>
        </w:rPr>
        <w:t>ы</w:t>
      </w:r>
      <w:r w:rsidR="007823FC">
        <w:t xml:space="preserve"> </w:t>
      </w:r>
      <w:r w:rsidR="000240B4" w:rsidRPr="0006027F">
        <w:t xml:space="preserve">в разделе </w:t>
      </w:r>
      <w:r w:rsidR="000240B4" w:rsidRPr="0006027F">
        <w:rPr>
          <w:lang w:val="en-US"/>
        </w:rPr>
        <w:t>II</w:t>
      </w:r>
      <w:r w:rsidR="000240B4" w:rsidRPr="0006027F">
        <w:t xml:space="preserve"> настоящего Соглашения</w:t>
      </w:r>
      <w:r w:rsidR="00D45770">
        <w:t xml:space="preserve"> (далее – объект Соглашения)</w:t>
      </w:r>
      <w:r w:rsidR="000240B4" w:rsidRPr="0006027F">
        <w:t xml:space="preserve">, право собственности на которое, принадлежит </w:t>
      </w:r>
      <w:r w:rsidR="000240B4" w:rsidRPr="00016EBB">
        <w:t>муниципально</w:t>
      </w:r>
      <w:r w:rsidR="000240B4">
        <w:t>му</w:t>
      </w:r>
      <w:r w:rsidR="000240B4" w:rsidRPr="00016EBB">
        <w:t xml:space="preserve"> образовани</w:t>
      </w:r>
      <w:r w:rsidR="000240B4">
        <w:t>ю</w:t>
      </w:r>
      <w:r w:rsidR="000240B4" w:rsidRPr="0006027F">
        <w:t xml:space="preserve"> «</w:t>
      </w:r>
      <w:r>
        <w:rPr>
          <w:lang w:val="ru-RU"/>
        </w:rPr>
        <w:t>Баргузинский</w:t>
      </w:r>
      <w:r w:rsidR="000240B4" w:rsidRPr="0006027F">
        <w:t xml:space="preserve"> район», и осуществлять деятельность по оказанию услуг </w:t>
      </w:r>
      <w:r w:rsidR="000240B4">
        <w:t xml:space="preserve">теплоснабжения, </w:t>
      </w:r>
      <w:r w:rsidR="00684763">
        <w:t xml:space="preserve">горячего водоснабжения, холодного </w:t>
      </w:r>
      <w:r w:rsidR="000240B4">
        <w:t xml:space="preserve">водоснабжения </w:t>
      </w:r>
      <w:r w:rsidR="000240B4" w:rsidRPr="0006027F">
        <w:t xml:space="preserve">потребителям </w:t>
      </w:r>
      <w:r w:rsidR="000240B4" w:rsidRPr="004266F8">
        <w:rPr>
          <w:color w:val="000000"/>
        </w:rPr>
        <w:t xml:space="preserve">на территории </w:t>
      </w:r>
      <w:r>
        <w:rPr>
          <w:rFonts w:cs="Times New Roman"/>
          <w:lang w:val="ru-RU"/>
        </w:rPr>
        <w:t>МО СП «Баргузинское</w:t>
      </w:r>
      <w:r w:rsidRPr="00E41518">
        <w:rPr>
          <w:rFonts w:cs="Times New Roman"/>
        </w:rPr>
        <w:t xml:space="preserve"> </w:t>
      </w:r>
      <w:r>
        <w:rPr>
          <w:rFonts w:cs="Times New Roman"/>
          <w:lang w:val="ru-RU"/>
        </w:rPr>
        <w:t xml:space="preserve">Баргузинского района </w:t>
      </w:r>
      <w:r w:rsidRPr="005B7DB7">
        <w:rPr>
          <w:rFonts w:cs="Times New Roman"/>
        </w:rPr>
        <w:t>Республики Бурятия</w:t>
      </w:r>
      <w:r w:rsidR="000240B4">
        <w:rPr>
          <w:color w:val="000000"/>
        </w:rPr>
        <w:t xml:space="preserve"> </w:t>
      </w:r>
      <w:r w:rsidR="000240B4" w:rsidRPr="0006027F">
        <w:t>с использованием объекта Соглашения и иного имущества, а Концедент обязуется предоставить Концессионеру на срок, установленный настоящим Соглашением, права владения и пользования объектом Соглашения, а также иным имуществом для осуществления указанной деятельности.</w:t>
      </w:r>
    </w:p>
    <w:p w14:paraId="2687DC77" w14:textId="77777777" w:rsidR="000240B4" w:rsidRDefault="000240B4" w:rsidP="000240B4">
      <w:pPr>
        <w:pStyle w:val="a9"/>
        <w:tabs>
          <w:tab w:val="left" w:pos="567"/>
          <w:tab w:val="left" w:pos="851"/>
        </w:tabs>
        <w:spacing w:before="0" w:beforeAutospacing="0" w:after="0" w:afterAutospacing="0"/>
        <w:ind w:left="567"/>
        <w:jc w:val="both"/>
      </w:pPr>
    </w:p>
    <w:p w14:paraId="452184DA" w14:textId="77777777" w:rsidR="000240B4" w:rsidRDefault="000240B4" w:rsidP="000240B4">
      <w:pPr>
        <w:pStyle w:val="a9"/>
        <w:tabs>
          <w:tab w:val="left" w:pos="567"/>
        </w:tabs>
        <w:spacing w:before="0" w:beforeAutospacing="0" w:after="0" w:afterAutospacing="0"/>
        <w:ind w:firstLine="567"/>
        <w:jc w:val="center"/>
      </w:pPr>
      <w:r>
        <w:t xml:space="preserve"> </w:t>
      </w:r>
    </w:p>
    <w:p w14:paraId="31F2898F" w14:textId="77777777" w:rsidR="000240B4" w:rsidRPr="0006027F" w:rsidRDefault="000240B4" w:rsidP="000240B4">
      <w:pPr>
        <w:pStyle w:val="a9"/>
        <w:numPr>
          <w:ilvl w:val="0"/>
          <w:numId w:val="39"/>
        </w:numPr>
        <w:tabs>
          <w:tab w:val="left" w:pos="567"/>
        </w:tabs>
        <w:spacing w:before="0" w:beforeAutospacing="0" w:after="0" w:afterAutospacing="0"/>
        <w:ind w:left="0" w:firstLine="0"/>
        <w:jc w:val="center"/>
      </w:pPr>
      <w:r w:rsidRPr="0006027F">
        <w:t>ОБЪЕКТ СОГЛАШЕНИЯ</w:t>
      </w:r>
    </w:p>
    <w:p w14:paraId="4093F363" w14:textId="7DF94476" w:rsidR="000240B4" w:rsidRPr="0006027F"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 xml:space="preserve"> Объектом Соглашения являются объекты </w:t>
      </w:r>
      <w:r w:rsidR="00684763">
        <w:t>теплоснабжения, централизованные системы горячего водоснабжения, холодного водоснабжения и водоотведения, отдельные объекты таких систем</w:t>
      </w:r>
      <w:r>
        <w:t xml:space="preserve"> </w:t>
      </w:r>
      <w:r w:rsidRPr="00016EBB">
        <w:t>муниципального образования</w:t>
      </w:r>
      <w:r>
        <w:t xml:space="preserve"> «</w:t>
      </w:r>
      <w:r w:rsidR="003E3869">
        <w:t>Баргузинский</w:t>
      </w:r>
      <w:r>
        <w:t xml:space="preserve"> район»</w:t>
      </w:r>
      <w:r w:rsidRPr="0006027F">
        <w:t xml:space="preserve">, указанные в Приложении №1 к настоящему Соглашению и предназначенные для осуществления деятельности, </w:t>
      </w:r>
      <w:r>
        <w:t>указанной в пункте 1 настоящего Соглашения,</w:t>
      </w:r>
      <w:r w:rsidRPr="0006027F">
        <w:t xml:space="preserve"> подлежащие реконструкции Концессионером.</w:t>
      </w:r>
    </w:p>
    <w:p w14:paraId="06ECFEE6" w14:textId="77777777" w:rsidR="000240B4" w:rsidRPr="0006027F"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Сведения о составе и описании объекта Соглашения, в том числе технико-экономически</w:t>
      </w:r>
      <w:r>
        <w:t>х</w:t>
      </w:r>
      <w:r w:rsidRPr="0006027F">
        <w:t xml:space="preserve"> показател</w:t>
      </w:r>
      <w:r>
        <w:t>ей</w:t>
      </w:r>
      <w:r w:rsidRPr="0006027F">
        <w:t>, техническом состоянии, сроке службы, начальной, остаточной стоимости передаваемого объекта Соглашения приведены в приложении №1 к настоящему Соглашению.</w:t>
      </w:r>
    </w:p>
    <w:p w14:paraId="4CFB808A" w14:textId="77777777" w:rsidR="000240B4" w:rsidRPr="00F76BDD"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Объект Соглашения, подлежащий реконструкции, принадлежит Концеденту на праве собственности. Наименование и реквизиты правоустанавливающих документов и (или) документов о государственной регистрации прав собственности Концедента в отношении каждого объекта недвижимого имущества, входящего в состав объекта Соглашения указаны в приложении №2 к настоящему Соглашению.</w:t>
      </w:r>
      <w:r>
        <w:t xml:space="preserve"> </w:t>
      </w:r>
      <w:r w:rsidRPr="00F76BDD">
        <w:t>Копии документов, удостоверяющих право собственности Концедента на объект Соглашения</w:t>
      </w:r>
      <w:r>
        <w:t>,</w:t>
      </w:r>
      <w:r w:rsidRPr="00F76BDD">
        <w:t xml:space="preserve"> прилагаются к настоящему соглашению.</w:t>
      </w:r>
    </w:p>
    <w:p w14:paraId="677F16CE" w14:textId="77777777" w:rsidR="000240B4" w:rsidRPr="0006027F" w:rsidRDefault="000240B4" w:rsidP="000240B4">
      <w:pPr>
        <w:pStyle w:val="ConsPlusNonformat"/>
        <w:numPr>
          <w:ilvl w:val="0"/>
          <w:numId w:val="38"/>
        </w:numPr>
        <w:tabs>
          <w:tab w:val="num" w:pos="0"/>
        </w:tabs>
        <w:ind w:left="0" w:firstLine="284"/>
        <w:jc w:val="both"/>
        <w:rPr>
          <w:rFonts w:ascii="Times New Roman" w:hAnsi="Times New Roman" w:cs="Times New Roman"/>
          <w:sz w:val="24"/>
          <w:szCs w:val="24"/>
        </w:rPr>
      </w:pPr>
      <w:r w:rsidRPr="0006027F">
        <w:rPr>
          <w:rFonts w:ascii="Times New Roman" w:hAnsi="Times New Roman" w:cs="Times New Roman"/>
          <w:sz w:val="24"/>
          <w:szCs w:val="24"/>
        </w:rPr>
        <w:t xml:space="preserve">Концедент гарантирует, что на момент заключения настоящего Соглашения объект </w:t>
      </w:r>
      <w:r w:rsidRPr="0006027F">
        <w:rPr>
          <w:rFonts w:ascii="Times New Roman" w:hAnsi="Times New Roman" w:cs="Times New Roman"/>
          <w:sz w:val="24"/>
          <w:szCs w:val="24"/>
        </w:rPr>
        <w:lastRenderedPageBreak/>
        <w:t>Соглашения свободен от прав третьих лиц и иных ограничений прав собственности Концедента на указанный объект.</w:t>
      </w:r>
    </w:p>
    <w:p w14:paraId="119AD387" w14:textId="77777777" w:rsidR="000240B4" w:rsidRDefault="000240B4" w:rsidP="000240B4">
      <w:pPr>
        <w:pStyle w:val="a9"/>
        <w:tabs>
          <w:tab w:val="left" w:pos="567"/>
        </w:tabs>
        <w:spacing w:before="0" w:beforeAutospacing="0" w:after="0" w:afterAutospacing="0"/>
        <w:ind w:firstLine="567"/>
        <w:jc w:val="center"/>
      </w:pPr>
    </w:p>
    <w:p w14:paraId="7BB18ABA" w14:textId="77777777" w:rsidR="000240B4" w:rsidRPr="00956699" w:rsidRDefault="000240B4" w:rsidP="000240B4">
      <w:pPr>
        <w:pStyle w:val="a9"/>
        <w:tabs>
          <w:tab w:val="left" w:pos="567"/>
        </w:tabs>
        <w:spacing w:before="0" w:beforeAutospacing="0" w:after="0" w:afterAutospacing="0"/>
        <w:ind w:firstLine="567"/>
        <w:jc w:val="center"/>
      </w:pPr>
      <w:r w:rsidRPr="00956699">
        <w:t>III. ПОРЯДОК ПЕРЕДАЧИ КОНЦЕДЕНТОМ КОНЦЕССИОНЕРУ</w:t>
      </w:r>
    </w:p>
    <w:p w14:paraId="6523F39C" w14:textId="77777777" w:rsidR="000240B4" w:rsidRPr="00956699" w:rsidRDefault="000240B4" w:rsidP="000240B4">
      <w:pPr>
        <w:pStyle w:val="a9"/>
        <w:tabs>
          <w:tab w:val="left" w:pos="567"/>
        </w:tabs>
        <w:spacing w:before="0" w:beforeAutospacing="0" w:after="0" w:afterAutospacing="0"/>
        <w:ind w:firstLine="567"/>
        <w:jc w:val="center"/>
      </w:pPr>
      <w:r w:rsidRPr="00956699">
        <w:t>ОБЪЕКТОВ ИМУЩЕСТВА</w:t>
      </w:r>
    </w:p>
    <w:p w14:paraId="2F459332" w14:textId="382DBF4B"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rPr>
          <w:bCs/>
        </w:rPr>
        <w:t xml:space="preserve">Концедент обязуется передать Концессионеру, а Концессионер обязуется принять объект Соглашения, указанный в </w:t>
      </w:r>
      <w:r w:rsidRPr="00956699">
        <w:t xml:space="preserve">акте приема-передачи, а также права владения и пользования указанным объектом в срок, указанный в разделе </w:t>
      </w:r>
      <w:r w:rsidRPr="00956699">
        <w:rPr>
          <w:lang w:val="en-US"/>
        </w:rPr>
        <w:t>IX</w:t>
      </w:r>
      <w:r w:rsidRPr="00956699">
        <w:t xml:space="preserve"> настоящего Соглашения.</w:t>
      </w:r>
    </w:p>
    <w:p w14:paraId="1B2CB1BE" w14:textId="67BE3FF5"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Передача Концедентом Концессионеру объекта Соглашения осуществляется по акту приема-передачи</w:t>
      </w:r>
      <w:r w:rsidR="00D52BAB">
        <w:t xml:space="preserve"> </w:t>
      </w:r>
      <w:r w:rsidR="00D52BAB" w:rsidRPr="00956699">
        <w:rPr>
          <w:bCs/>
        </w:rPr>
        <w:t>(приложение №9</w:t>
      </w:r>
      <w:r w:rsidR="00D52BAB" w:rsidRPr="00956699">
        <w:rPr>
          <w:rStyle w:val="apple-converted-space"/>
        </w:rPr>
        <w:t> </w:t>
      </w:r>
      <w:r w:rsidR="00D52BAB" w:rsidRPr="00956699">
        <w:t>к настоящему Соглашению)</w:t>
      </w:r>
      <w:r w:rsidRPr="00956699">
        <w:t>, подписываемому Сторонами.</w:t>
      </w:r>
    </w:p>
    <w:p w14:paraId="1CAB91EE" w14:textId="2DBF3454" w:rsidR="000240B4" w:rsidRPr="00762920" w:rsidRDefault="000240B4" w:rsidP="000240B4">
      <w:pPr>
        <w:pStyle w:val="a9"/>
        <w:tabs>
          <w:tab w:val="left" w:pos="567"/>
          <w:tab w:val="num" w:pos="851"/>
          <w:tab w:val="left" w:pos="993"/>
        </w:tabs>
        <w:spacing w:before="0" w:beforeAutospacing="0" w:after="0" w:afterAutospacing="0"/>
        <w:ind w:firstLine="567"/>
        <w:jc w:val="both"/>
      </w:pPr>
      <w:r w:rsidRPr="00762920">
        <w:t xml:space="preserve">Обязанность Концедента по передаче объекта Соглашения считается исполненной после </w:t>
      </w:r>
      <w:r w:rsidR="00762920" w:rsidRPr="00762920">
        <w:t xml:space="preserve">принятия объекта Концессионером и </w:t>
      </w:r>
      <w:r w:rsidRPr="00762920">
        <w:t>подписания Сторонами акта приема-передачи.</w:t>
      </w:r>
    </w:p>
    <w:p w14:paraId="7D0A0B02" w14:textId="6797B656" w:rsidR="000240B4" w:rsidRPr="00762920" w:rsidRDefault="000240B4" w:rsidP="000240B4">
      <w:pPr>
        <w:pStyle w:val="a9"/>
        <w:tabs>
          <w:tab w:val="left" w:pos="567"/>
          <w:tab w:val="num" w:pos="851"/>
          <w:tab w:val="left" w:pos="993"/>
        </w:tabs>
        <w:spacing w:before="0" w:beforeAutospacing="0" w:after="0" w:afterAutospacing="0"/>
        <w:ind w:firstLine="567"/>
        <w:jc w:val="both"/>
      </w:pPr>
      <w:r w:rsidRPr="00762920">
        <w:t>Концедент передает Концессионеру по перечню согласно приложению №2</w:t>
      </w:r>
      <w:r w:rsidR="006C2EC7" w:rsidRPr="006C2EC7">
        <w:t xml:space="preserve"> </w:t>
      </w:r>
      <w:r w:rsidR="006C2EC7">
        <w:t>к настоящему Соглашению</w:t>
      </w:r>
      <w:r w:rsidRPr="00762920">
        <w:t xml:space="preserve"> документы, относящиеся к передаваемому объекту Соглашения, необходимые для исполнения настоящего Соглашения, одновременно с передачей соответствующего объекта.</w:t>
      </w:r>
    </w:p>
    <w:p w14:paraId="05554ABC" w14:textId="77777777" w:rsidR="000240B4" w:rsidRPr="00762920" w:rsidRDefault="000240B4" w:rsidP="000240B4">
      <w:pPr>
        <w:pStyle w:val="a9"/>
        <w:tabs>
          <w:tab w:val="left" w:pos="567"/>
          <w:tab w:val="num" w:pos="851"/>
          <w:tab w:val="left" w:pos="993"/>
        </w:tabs>
        <w:spacing w:before="0" w:beforeAutospacing="0" w:after="0" w:afterAutospacing="0"/>
        <w:ind w:firstLine="567"/>
        <w:jc w:val="both"/>
      </w:pPr>
      <w:r w:rsidRPr="00762920">
        <w:t xml:space="preserve">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исполненной со дня государственной регистрации указанных прав Концессионера. </w:t>
      </w:r>
    </w:p>
    <w:p w14:paraId="3420BD47" w14:textId="1B475555"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762920">
        <w:t xml:space="preserve">Обязанность Концедента по передаче Концессионеру прав владения и пользования движимым имуществом, входящим в состав объекта Соглашения, считается исполненной после </w:t>
      </w:r>
      <w:r w:rsidR="00762920" w:rsidRPr="00762920">
        <w:t xml:space="preserve">принятия этого имущества и </w:t>
      </w:r>
      <w:r w:rsidRPr="00762920">
        <w:t>подписания Сторонами акта приема-передачи.</w:t>
      </w:r>
    </w:p>
    <w:p w14:paraId="670A225C" w14:textId="62836418"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Концедент обязан предоставить Концессионеру, а Концессионер обязан принять во временное владение и пользование имущество, которое образует единое целое с объектом Соглашения и (или) предназначено для использования по общему назначению с объектом Соглашения в целях осуществления Концессионером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(далее - иное имущество).</w:t>
      </w:r>
    </w:p>
    <w:p w14:paraId="0AD50DE6"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rPr>
          <w:bCs/>
        </w:rPr>
        <w:t>Состав иного имущества и его описание, в том числе технико-экономические показатели, приведены в приложении №1 к настоящему Соглашению.</w:t>
      </w:r>
    </w:p>
    <w:p w14:paraId="2A82E84E" w14:textId="4C930DB4"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Концедент гарантирует, что он является собственником</w:t>
      </w:r>
      <w:r w:rsidR="00BA4158">
        <w:t xml:space="preserve"> иного</w:t>
      </w:r>
      <w:r w:rsidRPr="00956699">
        <w:t xml:space="preserve"> имущества, права владения и пользования которым передаются Концессионеру в соответствии с настоящим Соглашением.</w:t>
      </w:r>
    </w:p>
    <w:p w14:paraId="7B16B134"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Недвижимое имущество, входящее в состав иного имущества, принадлежит Концеденту на праве собственности.</w:t>
      </w:r>
    </w:p>
    <w:p w14:paraId="309912ED" w14:textId="4F7DB17B"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Копии документов, удостоверяющих право собственности Концедента на иное имущество, права владения и пользования которым пе</w:t>
      </w:r>
      <w:r>
        <w:t>редаются Концессионеру в соотве</w:t>
      </w:r>
      <w:r w:rsidRPr="00956699">
        <w:t>т</w:t>
      </w:r>
      <w:r>
        <w:t>ст</w:t>
      </w:r>
      <w:r w:rsidRPr="00956699">
        <w:t>вии с настоящим Соглашением, составляют приложение №2</w:t>
      </w:r>
      <w:r w:rsidR="009A63E9">
        <w:t xml:space="preserve"> к настоящему соглашению</w:t>
      </w:r>
      <w:r w:rsidRPr="00956699">
        <w:t>.</w:t>
      </w:r>
    </w:p>
    <w:p w14:paraId="7B77CB76" w14:textId="43CA2B22" w:rsidR="000240B4" w:rsidRPr="00956699" w:rsidRDefault="000240B4" w:rsidP="000240B4">
      <w:pPr>
        <w:pStyle w:val="a9"/>
        <w:numPr>
          <w:ilvl w:val="0"/>
          <w:numId w:val="38"/>
        </w:numPr>
        <w:tabs>
          <w:tab w:val="left" w:pos="567"/>
          <w:tab w:val="left" w:pos="851"/>
          <w:tab w:val="num" w:pos="1134"/>
        </w:tabs>
        <w:spacing w:before="0" w:beforeAutospacing="0" w:after="0" w:afterAutospacing="0"/>
        <w:ind w:left="0" w:firstLine="567"/>
        <w:jc w:val="both"/>
      </w:pPr>
      <w:r w:rsidRPr="00956699">
        <w:t>Сроки владения и пользования Концессионером иным имуществом или отдельными объектами, входящими в состав иного имущества, не могут превышать срок действия настоящего Соглашения</w:t>
      </w:r>
      <w:r w:rsidR="009879F9">
        <w:t xml:space="preserve">, указанный в пункте </w:t>
      </w:r>
      <w:r w:rsidR="004616B5" w:rsidRPr="004616B5">
        <w:t>7</w:t>
      </w:r>
      <w:r w:rsidR="00CA2651">
        <w:t>8</w:t>
      </w:r>
      <w:r w:rsidR="009879F9">
        <w:t xml:space="preserve"> настоящего Соглашения.</w:t>
      </w:r>
    </w:p>
    <w:p w14:paraId="3DC56501" w14:textId="5D1FEF70"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 xml:space="preserve">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w:t>
      </w:r>
      <w:r w:rsidR="008E34A0" w:rsidRPr="00956699">
        <w:t>состав иного имущества</w:t>
      </w:r>
      <w:r w:rsidR="008E34A0">
        <w:t xml:space="preserve">,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w:t>
      </w:r>
      <w:r>
        <w:t>в течение 30</w:t>
      </w:r>
      <w:r w:rsidRPr="00956699">
        <w:t xml:space="preserve"> </w:t>
      </w:r>
      <w:r>
        <w:t>(</w:t>
      </w:r>
      <w:r w:rsidRPr="00956699">
        <w:t>тр</w:t>
      </w:r>
      <w:r>
        <w:t xml:space="preserve">идцати) </w:t>
      </w:r>
      <w:r w:rsidR="008E34A0">
        <w:t xml:space="preserve">календарных </w:t>
      </w:r>
      <w:r>
        <w:t>дн</w:t>
      </w:r>
      <w:r w:rsidRPr="00956699">
        <w:t>е</w:t>
      </w:r>
      <w:r>
        <w:t>й</w:t>
      </w:r>
      <w:r w:rsidRPr="00956699">
        <w:t xml:space="preserve"> с момента подписания настоящего соглашения.</w:t>
      </w:r>
    </w:p>
    <w:p w14:paraId="58C0AA02" w14:textId="77777777"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lastRenderedPageBreak/>
        <w:t>Государственная регистрация прав, указанных в</w:t>
      </w:r>
      <w:r w:rsidRPr="00956699">
        <w:rPr>
          <w:rStyle w:val="apple-converted-space"/>
        </w:rPr>
        <w:t> </w:t>
      </w:r>
      <w:r w:rsidRPr="00956699">
        <w:t>пункте 9</w:t>
      </w:r>
      <w:r w:rsidRPr="00956699">
        <w:rPr>
          <w:rStyle w:val="apple-converted-space"/>
        </w:rPr>
        <w:t> </w:t>
      </w:r>
      <w:r w:rsidRPr="00956699">
        <w:t>настоящего Соглашения, осуществляется за счет Концедента.</w:t>
      </w:r>
    </w:p>
    <w:p w14:paraId="7246F5FA" w14:textId="3A9A4D58"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 xml:space="preserve">Концессионер обязан осуществить действия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частью 15 статьи 3 </w:t>
      </w:r>
      <w:r w:rsidRPr="00956699">
        <w:rPr>
          <w:bCs/>
        </w:rPr>
        <w:t>Федерального закона от 21.07.2005</w:t>
      </w:r>
      <w:r>
        <w:rPr>
          <w:bCs/>
        </w:rPr>
        <w:t xml:space="preserve"> г.</w:t>
      </w:r>
      <w:r w:rsidRPr="00956699">
        <w:rPr>
          <w:bCs/>
        </w:rPr>
        <w:t xml:space="preserve"> </w:t>
      </w:r>
      <w:r>
        <w:rPr>
          <w:bCs/>
        </w:rPr>
        <w:t>№</w:t>
      </w:r>
      <w:r w:rsidRPr="00956699">
        <w:rPr>
          <w:bCs/>
        </w:rPr>
        <w:t xml:space="preserve"> 115-ФЗ</w:t>
      </w:r>
      <w:r>
        <w:rPr>
          <w:bCs/>
        </w:rPr>
        <w:t xml:space="preserve"> </w:t>
      </w:r>
      <w:r w:rsidRPr="00956699">
        <w:rPr>
          <w:bCs/>
        </w:rPr>
        <w:t xml:space="preserve">«О концессионных соглашениях» </w:t>
      </w:r>
      <w:r w:rsidRPr="00956699">
        <w:t>в срок, равный одному году с даты вступления в силу концессионного соглашения</w:t>
      </w:r>
    </w:p>
    <w:p w14:paraId="27575D33" w14:textId="6869879C" w:rsidR="000240B4" w:rsidRPr="00956699" w:rsidRDefault="000240B4" w:rsidP="000240B4">
      <w:pPr>
        <w:pStyle w:val="ConsPlusNonformat"/>
        <w:numPr>
          <w:ilvl w:val="0"/>
          <w:numId w:val="38"/>
        </w:numPr>
        <w:tabs>
          <w:tab w:val="num" w:pos="0"/>
        </w:tabs>
        <w:ind w:left="0" w:firstLine="567"/>
        <w:jc w:val="both"/>
        <w:rPr>
          <w:rFonts w:ascii="Times New Roman" w:hAnsi="Times New Roman" w:cs="Times New Roman"/>
          <w:sz w:val="24"/>
          <w:szCs w:val="24"/>
        </w:rPr>
      </w:pPr>
      <w:r w:rsidRPr="00956699">
        <w:rPr>
          <w:rFonts w:ascii="Times New Roman" w:hAnsi="Times New Roman" w:cs="Times New Roman"/>
          <w:sz w:val="24"/>
          <w:szCs w:val="24"/>
        </w:rPr>
        <w:t>Выявленное в течение одного года с момента подписания Сторонами акта приема-передачи Объекта Соглашения Концессионером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безвозмездном устранении выявленных недостатков, либо для изменения условий настоящего Соглашения, либо для его расторжения в судебном порядке.</w:t>
      </w:r>
    </w:p>
    <w:p w14:paraId="5D9F3E39" w14:textId="77777777" w:rsidR="000240B4" w:rsidRPr="00956699" w:rsidRDefault="000240B4" w:rsidP="000240B4">
      <w:pPr>
        <w:pStyle w:val="a9"/>
        <w:tabs>
          <w:tab w:val="left" w:pos="567"/>
        </w:tabs>
        <w:spacing w:before="0" w:beforeAutospacing="0" w:after="0" w:afterAutospacing="0"/>
        <w:ind w:firstLine="567"/>
        <w:jc w:val="center"/>
      </w:pPr>
    </w:p>
    <w:p w14:paraId="41230299" w14:textId="77777777" w:rsidR="000240B4" w:rsidRPr="00956699" w:rsidRDefault="000240B4" w:rsidP="000240B4">
      <w:pPr>
        <w:pStyle w:val="a9"/>
        <w:tabs>
          <w:tab w:val="left" w:pos="567"/>
        </w:tabs>
        <w:spacing w:before="0" w:beforeAutospacing="0" w:after="0" w:afterAutospacing="0"/>
        <w:ind w:firstLine="567"/>
        <w:jc w:val="center"/>
      </w:pPr>
      <w:r w:rsidRPr="00956699">
        <w:t>IV. РЕКОНСТРУКЦИЯ ОБЪЕКТА СОГЛАШЕНИЯ</w:t>
      </w:r>
    </w:p>
    <w:p w14:paraId="77278504"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за свой счет реконструировать объект Соглашения в сроки, указанные в</w:t>
      </w:r>
      <w:r w:rsidRPr="00956699">
        <w:rPr>
          <w:rStyle w:val="apple-converted-space"/>
        </w:rPr>
        <w:t> </w:t>
      </w:r>
      <w:r w:rsidRPr="00956699">
        <w:t xml:space="preserve">разделе </w:t>
      </w:r>
      <w:r w:rsidRPr="00956699">
        <w:rPr>
          <w:lang w:val="en-US"/>
        </w:rPr>
        <w:t>I</w:t>
      </w:r>
      <w:r w:rsidRPr="00956699">
        <w:t>X</w:t>
      </w:r>
      <w:r w:rsidRPr="00956699">
        <w:rPr>
          <w:rStyle w:val="apple-converted-space"/>
        </w:rPr>
        <w:t> </w:t>
      </w:r>
      <w:r w:rsidRPr="00956699">
        <w:t>настоящего Соглашения.</w:t>
      </w:r>
    </w:p>
    <w:p w14:paraId="4226D7B3" w14:textId="616AC355"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Концессионер обязан достигнуть плановых значений показателей деятельности Концессионера, указанных в приложении №4</w:t>
      </w:r>
      <w:r w:rsidR="00483486" w:rsidRPr="00483486">
        <w:t xml:space="preserve"> </w:t>
      </w:r>
      <w:r w:rsidR="00483486">
        <w:t>к настоящему Соглашению</w:t>
      </w:r>
      <w:r w:rsidRPr="00956699">
        <w:t>.</w:t>
      </w:r>
    </w:p>
    <w:p w14:paraId="01784B55" w14:textId="76852DFF" w:rsidR="00C13722" w:rsidRPr="00956699" w:rsidRDefault="00C13722" w:rsidP="000240B4">
      <w:pPr>
        <w:pStyle w:val="a9"/>
        <w:numPr>
          <w:ilvl w:val="0"/>
          <w:numId w:val="38"/>
        </w:numPr>
        <w:tabs>
          <w:tab w:val="left" w:pos="567"/>
          <w:tab w:val="num" w:pos="993"/>
        </w:tabs>
        <w:spacing w:before="0" w:beforeAutospacing="0" w:after="0" w:afterAutospacing="0"/>
        <w:ind w:left="0" w:firstLine="567"/>
        <w:jc w:val="both"/>
      </w:pPr>
      <w:r>
        <w:t xml:space="preserve">Перечень реконструируемых объектов, входящих в состав объекта Соглашения, </w:t>
      </w:r>
      <w:r w:rsidR="004901E5" w:rsidRPr="004901E5">
        <w:t>устанавливается</w:t>
      </w:r>
      <w:r>
        <w:t xml:space="preserve"> в соответствии с инвестиционными программами Концессионера, утверждаемыми в порядке, установленном законодательством Российской Федерации в сфере регулирования цен (тарифов), и является приложением №3</w:t>
      </w:r>
      <w:r w:rsidR="00483486" w:rsidRPr="00483486">
        <w:t xml:space="preserve"> </w:t>
      </w:r>
      <w:r w:rsidR="00483486">
        <w:t>к настоящему Соглашению</w:t>
      </w:r>
      <w:r>
        <w:t>.</w:t>
      </w:r>
    </w:p>
    <w:p w14:paraId="672DC192"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Мероприятия по реконструкции объекта Соглашения указаны в Задании, являющимся приложением №3 к настоящему Соглашению.</w:t>
      </w:r>
    </w:p>
    <w:p w14:paraId="1B9E46C2" w14:textId="2E1D52F1" w:rsidR="00C13722" w:rsidRPr="00956699" w:rsidRDefault="00C13722" w:rsidP="00C13722">
      <w:pPr>
        <w:pStyle w:val="a9"/>
        <w:numPr>
          <w:ilvl w:val="0"/>
          <w:numId w:val="38"/>
        </w:numPr>
        <w:tabs>
          <w:tab w:val="left" w:pos="567"/>
          <w:tab w:val="num" w:pos="851"/>
          <w:tab w:val="left" w:pos="993"/>
        </w:tabs>
        <w:spacing w:before="0" w:beforeAutospacing="0" w:after="0" w:afterAutospacing="0"/>
        <w:ind w:left="0" w:firstLine="567"/>
        <w:jc w:val="both"/>
      </w:pPr>
      <w:r>
        <w:t>Стороны обязуются осуществить действия, необходимые для государственной регистрации права собственности Концедента на созданные, реконструированные, модернизированные объекты, входящие в состав объекта Соглашения, а также прав Концессионера на владение и пользование указанным имуществом,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в течение 30 календарных дней с момента завершения ввода созданного и (или) реконструируемого объекта в эксплуатацию.</w:t>
      </w:r>
    </w:p>
    <w:p w14:paraId="53C37273" w14:textId="0A5AFC3D" w:rsidR="00C13722" w:rsidRPr="00956699" w:rsidRDefault="00C13722" w:rsidP="00C13722">
      <w:pPr>
        <w:pStyle w:val="a9"/>
        <w:numPr>
          <w:ilvl w:val="0"/>
          <w:numId w:val="38"/>
        </w:numPr>
        <w:tabs>
          <w:tab w:val="left" w:pos="567"/>
          <w:tab w:val="num" w:pos="993"/>
        </w:tabs>
        <w:spacing w:before="0" w:beforeAutospacing="0" w:after="0" w:afterAutospacing="0"/>
        <w:ind w:left="0" w:firstLine="567"/>
        <w:jc w:val="both"/>
      </w:pPr>
      <w:r w:rsidRPr="00956699">
        <w:t>Государственная регистрация прав, указанных в</w:t>
      </w:r>
      <w:r w:rsidRPr="00956699">
        <w:rPr>
          <w:rStyle w:val="apple-converted-space"/>
        </w:rPr>
        <w:t> </w:t>
      </w:r>
      <w:r w:rsidRPr="00956699">
        <w:t xml:space="preserve">пункте </w:t>
      </w:r>
      <w:r w:rsidR="00CA3D89">
        <w:t>17</w:t>
      </w:r>
      <w:r w:rsidRPr="00956699">
        <w:rPr>
          <w:rStyle w:val="apple-converted-space"/>
        </w:rPr>
        <w:t> </w:t>
      </w:r>
      <w:r w:rsidRPr="00956699">
        <w:t>настоящего Соглашения, осуществляется за счет Концедента.</w:t>
      </w:r>
    </w:p>
    <w:p w14:paraId="6167EC2F"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Концессионер вправе привлекать к выполнению работ по реконструкции объекта Соглашения третьих лиц, за действия которых он отвечает, как за свои собственные.</w:t>
      </w:r>
    </w:p>
    <w:p w14:paraId="6ADCA15C"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 xml:space="preserve">Концессионер обязан за свой счет разработать и согласовать с Концедентом </w:t>
      </w:r>
      <w:r>
        <w:t>проектную документацию</w:t>
      </w:r>
      <w:r w:rsidRPr="00956699">
        <w:t xml:space="preserve"> необходимую для реконструкции объекта Соглашения, в течение трех месяцев с момента подписания настоящего Соглашения, осуществить действия по прохождению государственн</w:t>
      </w:r>
      <w:r>
        <w:t>ой</w:t>
      </w:r>
      <w:r w:rsidRPr="00956699">
        <w:t xml:space="preserve"> экспертиз</w:t>
      </w:r>
      <w:r>
        <w:t>ы</w:t>
      </w:r>
      <w:r w:rsidRPr="00956699">
        <w:t xml:space="preserve"> </w:t>
      </w:r>
      <w:r>
        <w:t>проектной документации</w:t>
      </w:r>
      <w:r w:rsidRPr="00956699">
        <w:t>.</w:t>
      </w:r>
    </w:p>
    <w:p w14:paraId="2D2741E8"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lastRenderedPageBreak/>
        <w:t>Проектная</w:t>
      </w:r>
      <w:r w:rsidRPr="00956699">
        <w:t xml:space="preserve"> документация должн</w:t>
      </w:r>
      <w:r>
        <w:t>а</w:t>
      </w:r>
      <w:r w:rsidRPr="00956699">
        <w:t xml:space="preserve"> соответствовать требованиям, предъявляемым к объекту Соглашения в соответствии с решением Концедента о заключении настоящего Соглашения.</w:t>
      </w:r>
    </w:p>
    <w:p w14:paraId="4E196125" w14:textId="77777777" w:rsidR="00DF32CE" w:rsidRDefault="00DF32CE" w:rsidP="000240B4">
      <w:pPr>
        <w:pStyle w:val="a9"/>
        <w:numPr>
          <w:ilvl w:val="0"/>
          <w:numId w:val="38"/>
        </w:numPr>
        <w:tabs>
          <w:tab w:val="left" w:pos="567"/>
          <w:tab w:val="num" w:pos="993"/>
        </w:tabs>
        <w:spacing w:before="0" w:beforeAutospacing="0" w:after="0" w:afterAutospacing="0"/>
        <w:ind w:left="0" w:firstLine="567"/>
        <w:jc w:val="both"/>
      </w:pPr>
      <w:r>
        <w:t>При обнаружении Концессионером несоответствия проектной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реконструкции и модернизации объекта Соглашения.</w:t>
      </w:r>
    </w:p>
    <w:p w14:paraId="561821F1" w14:textId="3EB0A7C0" w:rsidR="000240B4" w:rsidRDefault="000240B4" w:rsidP="00DF32CE">
      <w:pPr>
        <w:pStyle w:val="a9"/>
        <w:tabs>
          <w:tab w:val="num" w:pos="993"/>
        </w:tabs>
        <w:spacing w:before="0" w:beforeAutospacing="0" w:after="0" w:afterAutospacing="0"/>
        <w:ind w:firstLine="567"/>
        <w:jc w:val="both"/>
      </w:pPr>
      <w:r w:rsidRPr="00956699">
        <w:t xml:space="preserve">При обнаружении несоответствия </w:t>
      </w:r>
      <w:r>
        <w:t>проектной документации</w:t>
      </w:r>
      <w:r w:rsidRPr="00956699">
        <w:t xml:space="preserve"> условиям, установленным настоящим Соглашением, в случае </w:t>
      </w:r>
      <w:r>
        <w:t xml:space="preserve">разработки проектной документации </w:t>
      </w:r>
      <w:r w:rsidRPr="00956699">
        <w:t>Концессионером, Концессионер несет ответственность перед Концедентом в порядке и размерах, указанных в разделе</w:t>
      </w:r>
      <w:r w:rsidRPr="00956699">
        <w:rPr>
          <w:rStyle w:val="apple-converted-space"/>
        </w:rPr>
        <w:t> </w:t>
      </w:r>
      <w:r w:rsidRPr="00956699">
        <w:rPr>
          <w:lang w:val="en-US"/>
        </w:rPr>
        <w:t>XII</w:t>
      </w:r>
      <w:r>
        <w:t xml:space="preserve"> </w:t>
      </w:r>
      <w:r w:rsidRPr="00956699">
        <w:t>настоящего Соглашения.</w:t>
      </w:r>
    </w:p>
    <w:p w14:paraId="0A91176C" w14:textId="54AA53BA" w:rsidR="00267A7B" w:rsidRPr="00956699" w:rsidRDefault="00267A7B" w:rsidP="000240B4">
      <w:pPr>
        <w:pStyle w:val="a9"/>
        <w:numPr>
          <w:ilvl w:val="0"/>
          <w:numId w:val="38"/>
        </w:numPr>
        <w:tabs>
          <w:tab w:val="left" w:pos="567"/>
          <w:tab w:val="num" w:pos="993"/>
        </w:tabs>
        <w:spacing w:before="0" w:beforeAutospacing="0" w:after="0" w:afterAutospacing="0"/>
        <w:ind w:left="0" w:firstLine="567"/>
        <w:jc w:val="both"/>
      </w:pPr>
      <w:r>
        <w:t>Обязательства по подготовке тер</w:t>
      </w:r>
      <w:r w:rsidR="00B145AA">
        <w:t>р</w:t>
      </w:r>
      <w:r>
        <w:t>итории, необходимой для создания и реконструкции объекта Соглашения и (или) для осуществления деятельности, предусмотренной Соглашением, возложены на Концессионера.</w:t>
      </w:r>
    </w:p>
    <w:p w14:paraId="76DB1162"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Концедент обязуется обеспечить Концессионеру необходимые условия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14:paraId="39312280" w14:textId="1B074895" w:rsidR="008E6C62" w:rsidRPr="00956699" w:rsidRDefault="008E6C62" w:rsidP="00D21C3C">
      <w:pPr>
        <w:pStyle w:val="a9"/>
        <w:numPr>
          <w:ilvl w:val="0"/>
          <w:numId w:val="38"/>
        </w:numPr>
        <w:tabs>
          <w:tab w:val="left" w:pos="567"/>
          <w:tab w:val="num" w:pos="993"/>
        </w:tabs>
        <w:spacing w:before="0" w:beforeAutospacing="0" w:after="0" w:afterAutospacing="0"/>
        <w:ind w:left="0" w:firstLine="567"/>
        <w:jc w:val="both"/>
      </w:pPr>
      <w:r w:rsidRPr="00956699">
        <w:t xml:space="preserve">Концедент обязуется обеспечить Концессионеру необходимые условия для выполнения работ по </w:t>
      </w:r>
      <w:r w:rsidR="00F53B8E">
        <w:t xml:space="preserve">улучшению </w:t>
      </w:r>
      <w:r w:rsidRPr="008E6C62">
        <w:t>характеристик и эксплуатационных свойств в отношении иного имущества, в том числе принять необходимые меры по</w:t>
      </w:r>
      <w:r w:rsidR="00F53B8E">
        <w:t xml:space="preserve"> </w:t>
      </w:r>
      <w:r w:rsidRPr="008E6C62">
        <w:t>обеспечению свободного доступа Концессионера и уполномоченных им лиц к</w:t>
      </w:r>
      <w:r w:rsidR="00F53B8E">
        <w:t xml:space="preserve"> </w:t>
      </w:r>
      <w:r w:rsidRPr="008E6C62">
        <w:t>иному имуществу.</w:t>
      </w:r>
    </w:p>
    <w:p w14:paraId="4D36DFF3" w14:textId="77777777" w:rsidR="000240B4" w:rsidRPr="00956699" w:rsidRDefault="000240B4" w:rsidP="008E6C62">
      <w:pPr>
        <w:pStyle w:val="a9"/>
        <w:numPr>
          <w:ilvl w:val="0"/>
          <w:numId w:val="38"/>
        </w:numPr>
        <w:tabs>
          <w:tab w:val="left" w:pos="567"/>
          <w:tab w:val="num" w:pos="993"/>
        </w:tabs>
        <w:spacing w:before="0" w:beforeAutospacing="0" w:after="0" w:afterAutospacing="0"/>
        <w:ind w:left="0" w:firstLine="567"/>
        <w:jc w:val="both"/>
      </w:pPr>
      <w:r w:rsidRPr="008E6C62">
        <w:t>Концедент обязуется оказывать</w:t>
      </w:r>
      <w:r w:rsidRPr="00956699">
        <w:rPr>
          <w:rFonts w:eastAsia="Calibri"/>
          <w:lang w:eastAsia="en-US"/>
        </w:rPr>
        <w:t xml:space="preserve"> Концессионеру содействие при выполнении работ по реконструкции Объекта Соглашения путем осуществления следующих действий:</w:t>
      </w:r>
    </w:p>
    <w:p w14:paraId="4D3A5727" w14:textId="77777777" w:rsidR="000240B4" w:rsidRPr="005867B6" w:rsidRDefault="000240B4" w:rsidP="000240B4">
      <w:pPr>
        <w:tabs>
          <w:tab w:val="left" w:pos="0"/>
          <w:tab w:val="left" w:pos="993"/>
        </w:tabs>
        <w:autoSpaceDE w:val="0"/>
        <w:autoSpaceDN w:val="0"/>
        <w:adjustRightInd w:val="0"/>
        <w:jc w:val="both"/>
        <w:rPr>
          <w:rFonts w:eastAsia="Calibri"/>
          <w:lang w:eastAsia="en-US"/>
        </w:rPr>
      </w:pPr>
      <w:r w:rsidRPr="00956699">
        <w:rPr>
          <w:rFonts w:eastAsia="Calibri"/>
          <w:lang w:eastAsia="en-US"/>
        </w:rPr>
        <w:t>содействие Концессионеру в получении им согласований для вы</w:t>
      </w:r>
      <w:r>
        <w:rPr>
          <w:rFonts w:eastAsia="Calibri"/>
          <w:lang w:eastAsia="en-US"/>
        </w:rPr>
        <w:t xml:space="preserve">полнения работ по реконструкции, </w:t>
      </w:r>
      <w:r w:rsidRPr="00956699">
        <w:t xml:space="preserve">согласование границ предоставляемых </w:t>
      </w:r>
      <w:r>
        <w:t>земельных участков,</w:t>
      </w:r>
      <w:r>
        <w:rPr>
          <w:rFonts w:eastAsia="Calibri"/>
          <w:lang w:eastAsia="en-US"/>
        </w:rPr>
        <w:t xml:space="preserve"> </w:t>
      </w:r>
      <w:r w:rsidRPr="00956699">
        <w:t>содействие в получении разрешен</w:t>
      </w:r>
      <w:r>
        <w:t>ий на проведение земляных работ, актуализация схемы теплоснабжения (</w:t>
      </w:r>
      <w:r>
        <w:rPr>
          <w:color w:val="000000"/>
        </w:rPr>
        <w:t>водоснабжения и водоотведения)</w:t>
      </w:r>
      <w:r>
        <w:t xml:space="preserve"> и другие действия, связанные с эксплуатацией и реконструкцией объекта Соглашения.</w:t>
      </w:r>
    </w:p>
    <w:p w14:paraId="522E3FE5"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Концедент обязуется оказывать Концессионеру содействие при выполнении работ по реконструкции,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путем осуществления софинансирования в пределах лимитов бюджетных обязательств.</w:t>
      </w:r>
    </w:p>
    <w:p w14:paraId="27651A94"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 xml:space="preserve">Концедент обязуется обеспечить Концессионеру необходимые условия, чтобы работы по реконструкции и сроки их выполнения соответствовали настоящему Концессионному соглашению, законодательству Российской Федерации. За несоблюдение сроков выполнения работ по реконструкции Концессионер несет ответственность в соответствии с законодательством Российской Федерации и настоящим Концессионным соглашением. </w:t>
      </w:r>
    </w:p>
    <w:p w14:paraId="6CB97927" w14:textId="3399F41C"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Концессионер обязан обеспечить ввод в эксплуатацию объекта Соглашения (объектов недвижимого имущества, входящих в состав объекта Соглашения)</w:t>
      </w:r>
      <w:r w:rsidR="00DF32CE">
        <w:t xml:space="preserve"> с установленными технико-экономическими показателями</w:t>
      </w:r>
      <w:r w:rsidRPr="00956699">
        <w:t>, в порядке, установленном законодательством Российской Федерации, в срок, указанный в разделе</w:t>
      </w:r>
      <w:r w:rsidRPr="00956699">
        <w:rPr>
          <w:rStyle w:val="apple-converted-space"/>
        </w:rPr>
        <w:t> </w:t>
      </w:r>
      <w:r w:rsidR="00103613">
        <w:rPr>
          <w:rStyle w:val="apple-converted-space"/>
          <w:lang w:val="en-US"/>
        </w:rPr>
        <w:t>I</w:t>
      </w:r>
      <w:r w:rsidRPr="005867B6">
        <w:rPr>
          <w:lang w:val="en-US"/>
        </w:rPr>
        <w:t>X</w:t>
      </w:r>
      <w:r w:rsidRPr="00956699">
        <w:rPr>
          <w:rStyle w:val="apple-converted-space"/>
        </w:rPr>
        <w:t> </w:t>
      </w:r>
      <w:r w:rsidRPr="00956699">
        <w:t>настоящего Соглашения</w:t>
      </w:r>
    </w:p>
    <w:p w14:paraId="2269C1C2"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 xml:space="preserve">При обнаружении Концессионером независящих от Сторон обстоятельств, делающих невозможным 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w:t>
      </w:r>
      <w:r w:rsidRPr="00956699">
        <w:lastRenderedPageBreak/>
        <w:t>указанных обстоятельствах в целях согласования дальнейших действий Сторон по исполнению настоящего Соглашения.</w:t>
      </w:r>
    </w:p>
    <w:p w14:paraId="4E3AFB3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приступить к использованию (эксплуатации) объекта Соглашения, объектов, входящих в состав объекта Соглашения </w:t>
      </w:r>
      <w:r>
        <w:t>не позднее</w:t>
      </w:r>
      <w:r w:rsidRPr="00956699">
        <w:t xml:space="preserve"> </w:t>
      </w:r>
      <w:r>
        <w:t>5 (пяти</w:t>
      </w:r>
      <w:r w:rsidRPr="00956699">
        <w:t>) дней с момента подписания настоящего соглашения.</w:t>
      </w:r>
    </w:p>
    <w:p w14:paraId="47C4D269"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обязуется в течение срока действия Соглашения направлять сумму амортизационных отчислений на реконструкцию котельного оборудования.</w:t>
      </w:r>
    </w:p>
    <w:p w14:paraId="64C8E706" w14:textId="036401E9" w:rsidR="000240B4" w:rsidRPr="00877967"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осуществить инвестиции в реконструкцию объекта </w:t>
      </w:r>
      <w:r w:rsidRPr="00877967">
        <w:t>Соглашения в объемах, указанных в приложении №3</w:t>
      </w:r>
      <w:r w:rsidR="002C108E" w:rsidRPr="002C108E">
        <w:t xml:space="preserve"> </w:t>
      </w:r>
      <w:r w:rsidR="002C108E">
        <w:t>к настоящему Соглашению</w:t>
      </w:r>
      <w:r w:rsidRPr="00877967">
        <w:t>.</w:t>
      </w:r>
    </w:p>
    <w:p w14:paraId="0A53CC11" w14:textId="1F5C60A8" w:rsidR="000240B4" w:rsidRPr="003F37B4" w:rsidRDefault="000240B4" w:rsidP="000240B4">
      <w:pPr>
        <w:pStyle w:val="a9"/>
        <w:numPr>
          <w:ilvl w:val="0"/>
          <w:numId w:val="38"/>
        </w:numPr>
        <w:tabs>
          <w:tab w:val="left" w:pos="567"/>
          <w:tab w:val="left" w:pos="993"/>
        </w:tabs>
        <w:spacing w:before="0" w:beforeAutospacing="0" w:after="0" w:afterAutospacing="0"/>
        <w:ind w:left="0" w:firstLine="567"/>
        <w:jc w:val="both"/>
      </w:pPr>
      <w:r w:rsidRPr="003F37B4">
        <w:t xml:space="preserve">Предельный размер расходов на реконструкцию объекта Соглашения, осуществляемых в течение всего срока действия Соглашения Концессионером, равен </w:t>
      </w:r>
      <w:r w:rsidR="003F2161" w:rsidRPr="003F2161">
        <w:t>2 </w:t>
      </w:r>
      <w:r w:rsidR="001A76E5">
        <w:t>665</w:t>
      </w:r>
      <w:r w:rsidR="003F2161" w:rsidRPr="003F2161">
        <w:t xml:space="preserve"> 600,0 </w:t>
      </w:r>
      <w:r w:rsidRPr="003F2161">
        <w:t>(</w:t>
      </w:r>
      <w:r w:rsidR="003F2161" w:rsidRPr="003F2161">
        <w:t>два миллиона</w:t>
      </w:r>
      <w:r w:rsidR="001A76E5">
        <w:t xml:space="preserve"> шестьсот шестьдесят пять</w:t>
      </w:r>
      <w:r w:rsidR="003F2161" w:rsidRPr="003F2161">
        <w:t xml:space="preserve"> тысяч шестьсот</w:t>
      </w:r>
      <w:r w:rsidR="009B02E9" w:rsidRPr="003F2161">
        <w:t>)</w:t>
      </w:r>
      <w:r w:rsidRPr="00474185">
        <w:t xml:space="preserve"> рублей. Задание и</w:t>
      </w:r>
      <w:r w:rsidRPr="003F37B4">
        <w:t xml:space="preserve"> основные мероприятия с описанием основных характеристик таких мероприятий приведены в приложении №3</w:t>
      </w:r>
      <w:r w:rsidR="002C108E" w:rsidRPr="002C108E">
        <w:t xml:space="preserve"> </w:t>
      </w:r>
      <w:r w:rsidR="002C108E">
        <w:t>к настоящему Соглашению</w:t>
      </w:r>
      <w:r w:rsidRPr="003F37B4">
        <w:t>.</w:t>
      </w:r>
    </w:p>
    <w:p w14:paraId="4BC85775"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t>Объем и источники инвестиций, привлекаемых Концессионером в целях реконструкции объекта Соглашения, определяются в соответствии с инвестиционной программой Концессионера.</w:t>
      </w:r>
    </w:p>
    <w:p w14:paraId="5FCFEE95" w14:textId="77777777" w:rsidR="000240B4" w:rsidRDefault="000240B4" w:rsidP="000240B4">
      <w:pPr>
        <w:pStyle w:val="a9"/>
        <w:tabs>
          <w:tab w:val="left" w:pos="567"/>
          <w:tab w:val="left" w:pos="993"/>
        </w:tabs>
        <w:spacing w:before="0" w:beforeAutospacing="0" w:after="0" w:afterAutospacing="0"/>
        <w:jc w:val="both"/>
      </w:pPr>
      <w:r>
        <w:tab/>
        <w:t>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w:t>
      </w:r>
    </w:p>
    <w:p w14:paraId="049951F0" w14:textId="7D6D729C" w:rsidR="00CA3D89" w:rsidRDefault="00CA3D89" w:rsidP="000240B4">
      <w:pPr>
        <w:pStyle w:val="a9"/>
        <w:numPr>
          <w:ilvl w:val="0"/>
          <w:numId w:val="38"/>
        </w:numPr>
        <w:tabs>
          <w:tab w:val="left" w:pos="567"/>
          <w:tab w:val="left" w:pos="993"/>
        </w:tabs>
        <w:spacing w:before="0" w:beforeAutospacing="0" w:after="0" w:afterAutospacing="0"/>
        <w:ind w:left="0" w:firstLine="567"/>
        <w:jc w:val="both"/>
      </w:pPr>
      <w:r>
        <w:t xml:space="preserve">Настоящее соглашение предусматривает 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w:t>
      </w:r>
      <w:r w:rsidR="00085251" w:rsidRPr="00085251">
        <w:t>теплоснабжения, водоснабжения и водоотведения</w:t>
      </w:r>
      <w:r w:rsidRPr="00085251">
        <w:t>, в случае принятия Правительством Российской Федерации соответствующего решения, предусмотренного Федеральным</w:t>
      </w:r>
      <w:r>
        <w:t xml:space="preserve"> законом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4700A41E"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Завершение Концессионером работ по реконструкции объекта Соглашения (объектов, входящих в состав объекта Соглашения) оформляется подписываемым Сторонами документом об исполнении Концессионером своих обязательств по реконструкции объекта Соглашения (объектов, входящих в состав объекта Соглашения).</w:t>
      </w:r>
    </w:p>
    <w:p w14:paraId="7EA4F281"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Концедент обязан в течение 5 (пяти) рабочих дней с момента получения от Концессионера письменного уведомления об окончании работ по реконструкции Объекта Соглашения с участием Концессионера осмотреть объект Соглашения и принять работы по реконструкции объекта Соглашения. При обнаружении отступлений от Задания ухудшающих результат работы, или иных недостатков в работе заявить мотивированные возражения об этом Концессионеру в течение 5 (пяти) рабочих дней в письменном виде.</w:t>
      </w:r>
    </w:p>
    <w:p w14:paraId="054ACFEE" w14:textId="01F1665C" w:rsidR="000240B4" w:rsidRPr="00956699" w:rsidRDefault="000240B4" w:rsidP="002F3628">
      <w:pPr>
        <w:pStyle w:val="a9"/>
        <w:tabs>
          <w:tab w:val="left" w:pos="567"/>
          <w:tab w:val="left" w:pos="993"/>
        </w:tabs>
        <w:spacing w:before="0" w:beforeAutospacing="0" w:after="0" w:afterAutospacing="0"/>
        <w:jc w:val="both"/>
      </w:pPr>
      <w:r w:rsidRPr="00956699">
        <w:tab/>
      </w:r>
    </w:p>
    <w:p w14:paraId="221782C7"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 ПОРЯДОК ПРЕДОСТАВЛЕНИЯ КОНЦЕССИОНЕРУ</w:t>
      </w:r>
    </w:p>
    <w:p w14:paraId="7B00D14C" w14:textId="77777777" w:rsidR="000240B4" w:rsidRDefault="000240B4" w:rsidP="000240B4">
      <w:pPr>
        <w:pStyle w:val="a9"/>
        <w:tabs>
          <w:tab w:val="left" w:pos="567"/>
          <w:tab w:val="left" w:pos="993"/>
        </w:tabs>
        <w:spacing w:before="0" w:beforeAutospacing="0" w:after="0" w:afterAutospacing="0"/>
        <w:ind w:firstLine="567"/>
        <w:jc w:val="center"/>
      </w:pPr>
      <w:r w:rsidRPr="00956699">
        <w:t>ЗЕМЕЛЬНЫХ УЧАСТКОВ</w:t>
      </w:r>
    </w:p>
    <w:p w14:paraId="45F6D1DF" w14:textId="1104B1CE" w:rsidR="00267A7B" w:rsidRDefault="00267A7B" w:rsidP="00DD68AE">
      <w:pPr>
        <w:pStyle w:val="Standard"/>
        <w:numPr>
          <w:ilvl w:val="0"/>
          <w:numId w:val="38"/>
        </w:numPr>
        <w:tabs>
          <w:tab w:val="clear" w:pos="786"/>
        </w:tabs>
        <w:suppressAutoHyphens w:val="0"/>
        <w:ind w:left="0" w:firstLine="567"/>
        <w:jc w:val="both"/>
      </w:pPr>
      <w:r w:rsidRPr="003B6ED0">
        <w:rPr>
          <w:rFonts w:cs="Times New Roman"/>
        </w:rPr>
        <w:t>Концедент обязуется заключить с Концессионером договор о предоставлении земельного участка на праве аренды, на котором располагаются объекты, входящие в состав объекта Соглашения и которые необходимы для осуществления Концессионером деятельности</w:t>
      </w:r>
      <w:r w:rsidR="002F3628">
        <w:rPr>
          <w:rFonts w:cs="Times New Roman"/>
          <w:lang w:val="ru-RU"/>
        </w:rPr>
        <w:t>, предусмотренной насто</w:t>
      </w:r>
      <w:r w:rsidR="002F3628">
        <w:rPr>
          <w:rFonts w:cs="Times New Roman"/>
        </w:rPr>
        <w:t>ящи</w:t>
      </w:r>
      <w:r w:rsidRPr="003B6ED0">
        <w:rPr>
          <w:rFonts w:cs="Times New Roman"/>
        </w:rPr>
        <w:t>м Соглашени</w:t>
      </w:r>
      <w:r w:rsidR="002F3628">
        <w:rPr>
          <w:rFonts w:cs="Times New Roman"/>
          <w:lang w:val="ru-RU"/>
        </w:rPr>
        <w:t>ем</w:t>
      </w:r>
      <w:r w:rsidRPr="003B6ED0">
        <w:rPr>
          <w:rFonts w:cs="Times New Roman"/>
        </w:rPr>
        <w:t xml:space="preserve"> </w:t>
      </w:r>
      <w:r w:rsidRPr="00DC75F5">
        <w:rPr>
          <w:rFonts w:cs="Times New Roman"/>
        </w:rPr>
        <w:t>в течение 60 календарных дней с</w:t>
      </w:r>
      <w:r w:rsidR="002F3628">
        <w:rPr>
          <w:rFonts w:cs="Times New Roman"/>
          <w:lang w:val="ru-RU"/>
        </w:rPr>
        <w:t>о дня</w:t>
      </w:r>
      <w:r w:rsidRPr="00DC75F5">
        <w:rPr>
          <w:rFonts w:cs="Times New Roman"/>
        </w:rPr>
        <w:t xml:space="preserve"> подписания </w:t>
      </w:r>
      <w:r w:rsidR="002F3628">
        <w:rPr>
          <w:rFonts w:cs="Times New Roman"/>
          <w:lang w:val="ru-RU"/>
        </w:rPr>
        <w:t xml:space="preserve">настоящего </w:t>
      </w:r>
      <w:r w:rsidRPr="00DC75F5">
        <w:rPr>
          <w:rFonts w:cs="Times New Roman"/>
        </w:rPr>
        <w:t>Соглашения</w:t>
      </w:r>
      <w:r w:rsidRPr="00DC75F5">
        <w:t>.</w:t>
      </w:r>
    </w:p>
    <w:p w14:paraId="40A04089" w14:textId="29C70AAA" w:rsidR="00F45280" w:rsidRPr="00F45280" w:rsidRDefault="00F45280" w:rsidP="00F45280">
      <w:pPr>
        <w:pStyle w:val="Standard"/>
        <w:suppressAutoHyphens w:val="0"/>
        <w:ind w:firstLine="567"/>
        <w:jc w:val="both"/>
        <w:rPr>
          <w:lang w:val="ru-RU"/>
        </w:rPr>
      </w:pPr>
      <w:r>
        <w:rPr>
          <w:lang w:val="ru-RU"/>
        </w:rPr>
        <w:t>Указанны</w:t>
      </w:r>
      <w:r w:rsidR="00BE1C26">
        <w:rPr>
          <w:lang w:val="ru-RU"/>
        </w:rPr>
        <w:t>й</w:t>
      </w:r>
      <w:r>
        <w:rPr>
          <w:lang w:val="ru-RU"/>
        </w:rPr>
        <w:t xml:space="preserve"> земельный участок принадлежит Конце</w:t>
      </w:r>
      <w:r w:rsidR="004616B5">
        <w:rPr>
          <w:lang w:val="ru-RU"/>
        </w:rPr>
        <w:t>денту на праве собственности.</w:t>
      </w:r>
    </w:p>
    <w:p w14:paraId="0A858746" w14:textId="272C2DD7" w:rsidR="00267A7B" w:rsidRPr="00816404" w:rsidRDefault="00267A7B" w:rsidP="000240B4">
      <w:pPr>
        <w:pStyle w:val="a9"/>
        <w:numPr>
          <w:ilvl w:val="0"/>
          <w:numId w:val="38"/>
        </w:numPr>
        <w:tabs>
          <w:tab w:val="left" w:pos="567"/>
          <w:tab w:val="left" w:pos="993"/>
          <w:tab w:val="num" w:pos="1134"/>
        </w:tabs>
        <w:spacing w:before="0" w:beforeAutospacing="0" w:after="0" w:afterAutospacing="0"/>
        <w:ind w:left="0" w:firstLine="567"/>
        <w:jc w:val="both"/>
      </w:pPr>
      <w:r w:rsidRPr="00816404">
        <w:t>Описание земельного участка, включая кадастровый номер, местонахождение, площадь, описание границ земельного</w:t>
      </w:r>
      <w:r w:rsidR="000065C8" w:rsidRPr="00816404">
        <w:t xml:space="preserve"> участка </w:t>
      </w:r>
      <w:r w:rsidR="00DC75F5" w:rsidRPr="00816404">
        <w:t xml:space="preserve">приведено в </w:t>
      </w:r>
      <w:r w:rsidR="00816404" w:rsidRPr="00816404">
        <w:t>Приложении №10</w:t>
      </w:r>
      <w:r w:rsidR="004C0748" w:rsidRPr="004C0748">
        <w:t xml:space="preserve"> </w:t>
      </w:r>
      <w:r w:rsidR="004C0748">
        <w:t>к настоящему Соглашению</w:t>
      </w:r>
      <w:r w:rsidR="000065C8" w:rsidRPr="00816404">
        <w:t>.</w:t>
      </w:r>
    </w:p>
    <w:p w14:paraId="305759F7"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lastRenderedPageBreak/>
        <w:t>Договор аренды земельного участка заключается на срок действия настоящего Соглашения</w:t>
      </w:r>
      <w:r>
        <w:t>.</w:t>
      </w:r>
    </w:p>
    <w:p w14:paraId="222331E6" w14:textId="363D9989" w:rsidR="000240B4" w:rsidRPr="00956699" w:rsidRDefault="00221B71" w:rsidP="000240B4">
      <w:pPr>
        <w:ind w:firstLine="567"/>
        <w:jc w:val="both"/>
      </w:pPr>
      <w:r>
        <w:t>Ежегодная арендная плата за предоставленный Концессионеру земельный участок, определяется на основании кадастровой стоимости земельного участка и рассчитывается в размере 1.6% от кадастровой стоимости в соответствии с пунктом 2.3. Порядка определения размера арендной платы за земельные участки, находящиеся в государственной собственности Республики Бурятия, и земельные участки, государственная собственность на которые не разграничена, предоставленные в аренду без торгов, утвержденного постановлением Правительства Республики Бурятия от 30.01.2015 № 37.</w:t>
      </w:r>
    </w:p>
    <w:p w14:paraId="3B3DFDE0"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t>Договор аренды земельного участка подлежит государственной регистрации в установленном законодательством Российской Федерации порядке. Государственная регистрация указанного договора осуществляется силами и за счет Концедента.</w:t>
      </w:r>
    </w:p>
    <w:p w14:paraId="5441527D"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rPr>
          <w:rFonts w:eastAsia="Calibri"/>
          <w:lang w:eastAsia="en-US"/>
        </w:rPr>
        <w:t>Концессионер не вправе передавать свои права по договору аренды (субаренды) земельного участка другим лицам и сдавать земельный участок в субаренду, если иное не предусмотрено договором аренды земельного участка.</w:t>
      </w:r>
    </w:p>
    <w:p w14:paraId="690676A0" w14:textId="77777777" w:rsidR="000240B4" w:rsidRPr="00956699" w:rsidRDefault="000240B4" w:rsidP="000240B4">
      <w:pPr>
        <w:pStyle w:val="a9"/>
        <w:numPr>
          <w:ilvl w:val="0"/>
          <w:numId w:val="38"/>
        </w:numPr>
        <w:tabs>
          <w:tab w:val="left" w:pos="0"/>
          <w:tab w:val="left" w:pos="567"/>
        </w:tabs>
        <w:spacing w:before="0" w:beforeAutospacing="0" w:after="0" w:afterAutospacing="0"/>
        <w:ind w:left="0" w:firstLine="567"/>
        <w:jc w:val="both"/>
      </w:pPr>
      <w:r w:rsidRPr="00956699">
        <w:t>Прекращение настоящего Соглашения является основание</w:t>
      </w:r>
      <w:r>
        <w:t>м</w:t>
      </w:r>
      <w:r w:rsidRPr="00956699">
        <w:t xml:space="preserve"> для прекращения договора аренды земельного участка.</w:t>
      </w:r>
    </w:p>
    <w:p w14:paraId="3801C393" w14:textId="77777777" w:rsidR="000240B4" w:rsidRPr="00956699" w:rsidRDefault="000240B4" w:rsidP="000240B4">
      <w:pPr>
        <w:pStyle w:val="a9"/>
        <w:numPr>
          <w:ilvl w:val="0"/>
          <w:numId w:val="38"/>
        </w:numPr>
        <w:tabs>
          <w:tab w:val="left" w:pos="0"/>
          <w:tab w:val="left" w:pos="567"/>
        </w:tabs>
        <w:spacing w:before="0" w:beforeAutospacing="0" w:after="0" w:afterAutospacing="0"/>
        <w:ind w:left="0" w:firstLine="567"/>
        <w:jc w:val="both"/>
      </w:pPr>
      <w:r w:rsidRPr="00956699">
        <w:t>Концессионер вправе с согласия Концедента возводить на земельных участках, предоставленных в аренду Концессионеру,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14:paraId="36B8A403" w14:textId="77777777" w:rsidR="000240B4" w:rsidRDefault="000240B4" w:rsidP="000240B4">
      <w:pPr>
        <w:pStyle w:val="a9"/>
        <w:tabs>
          <w:tab w:val="left" w:pos="0"/>
          <w:tab w:val="left" w:pos="567"/>
        </w:tabs>
        <w:spacing w:before="0" w:beforeAutospacing="0" w:after="0" w:afterAutospacing="0"/>
        <w:ind w:firstLine="567"/>
        <w:jc w:val="both"/>
      </w:pPr>
    </w:p>
    <w:p w14:paraId="0AE14D14"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VI. ВЛАДЕНИЕ, ПОЛЬЗОВАНИЕ И РАСПОРЯЖЕНИЕ ОБЪЕКТАМИ</w:t>
      </w:r>
    </w:p>
    <w:p w14:paraId="0056AE11"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ИМУЩЕСТВА, ПРЕДОСТАВЛЯЕМЫМИ КОНЦЕССИОНЕРУ</w:t>
      </w:r>
    </w:p>
    <w:p w14:paraId="186085B0"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использовать (эксплуатировать) объект Соглашения, объекты недвижимого имущества, входящего в состав объекта Соглашения или в состав иного имущества, либо объекта иного имущества в установленном настоящим Соглашением порядке в целях осуществления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w:t>
      </w:r>
    </w:p>
    <w:p w14:paraId="07F57013" w14:textId="17CCDC24" w:rsidR="00BD2592" w:rsidRDefault="00BD2592" w:rsidP="00263226">
      <w:pPr>
        <w:pStyle w:val="a9"/>
        <w:numPr>
          <w:ilvl w:val="0"/>
          <w:numId w:val="38"/>
        </w:numPr>
        <w:tabs>
          <w:tab w:val="left" w:pos="568"/>
        </w:tabs>
        <w:spacing w:before="0" w:beforeAutospacing="0" w:after="0" w:afterAutospacing="0"/>
        <w:ind w:left="0" w:firstLine="567"/>
        <w:jc w:val="both"/>
      </w:pPr>
      <w:r w:rsidRPr="00BD2592">
        <w:t>Концессионер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Соглашения, в том числе оплачивать налоги на имущество, переданное Концессионеру по настоящему соглашению, а также осуществлять за свой счет техническое обслуживание объекта концессионного соглашения, нести расходы на содержание этого объекта.</w:t>
      </w:r>
    </w:p>
    <w:p w14:paraId="69E2CAF6" w14:textId="11A83BA2"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Не допускается передача Концессионером прав владения и (или) пользования объектами, передаваемыми Концессионеру по концессионному соглашению</w:t>
      </w:r>
      <w:r w:rsidR="00EA2FB3">
        <w:t xml:space="preserve"> третьим лицам</w:t>
      </w:r>
      <w:r w:rsidRPr="00956699">
        <w:t>, в том числе передача таких объектов в субаренду.</w:t>
      </w:r>
    </w:p>
    <w:p w14:paraId="3C913A7A"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Передача Концессионером в залог или отчуждение объекта Соглашения не допускается.</w:t>
      </w:r>
    </w:p>
    <w:p w14:paraId="2A7D1E82"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14:paraId="1D081FF2"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 xml:space="preserve">Недвижимое имущество, которое создано Концессионером </w:t>
      </w:r>
      <w:r>
        <w:t xml:space="preserve">с согласия </w:t>
      </w:r>
      <w:r w:rsidRPr="00956699">
        <w:t>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14:paraId="5BBE3BAA"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 xml:space="preserve">Имущество, созданное или приобретенное Концессионером при исполнении настоящего Соглашения и не являющееся объектом Соглашения и объектом иного имущества, является собственностью Концессионера, за исключением объектов </w:t>
      </w:r>
      <w:r w:rsidRPr="00956699">
        <w:lastRenderedPageBreak/>
        <w:t>имущества, передаваемых в собственность Концедента, являющимися неотделимыми от основных объектов Соглашения.</w:t>
      </w:r>
    </w:p>
    <w:p w14:paraId="2C03BDCE"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учитывать объект Соглашения и иное переданное Концедентом имущество на своем балансе отдельно от своего имущества.</w:t>
      </w:r>
    </w:p>
    <w:p w14:paraId="26954188"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в отношении объекта Соглашения и имущества вести самостоятельный учет, и осуществлять начисление амортизации.</w:t>
      </w:r>
    </w:p>
    <w:p w14:paraId="46FFD300" w14:textId="095FAD0B"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 xml:space="preserve">Риск случайной гибели или случайного повреждения объекта Соглашения и иного имущества несет Концессионер в период </w:t>
      </w:r>
      <w:r w:rsidR="00A773D2">
        <w:t>с момента передачи имущества Концедентом и подписания Концедентом и Концессионером акта приема-передачи объекта Соглашения до прекращения настоящего Соглашения и возврата объекта Соглашения Концеденту и подписания Концедентом и Концессионером соответствующего акта приема-передачи</w:t>
      </w:r>
      <w:r w:rsidRPr="00956699">
        <w:t>.</w:t>
      </w:r>
    </w:p>
    <w:p w14:paraId="5F4E839C" w14:textId="77777777" w:rsidR="000240B4" w:rsidRPr="00956699" w:rsidRDefault="000240B4" w:rsidP="000240B4">
      <w:pPr>
        <w:pStyle w:val="a9"/>
        <w:tabs>
          <w:tab w:val="left" w:pos="568"/>
        </w:tabs>
        <w:spacing w:before="0" w:beforeAutospacing="0" w:after="0" w:afterAutospacing="0"/>
        <w:ind w:left="567"/>
        <w:jc w:val="both"/>
      </w:pPr>
    </w:p>
    <w:p w14:paraId="621BE4FE"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VII. ПОРЯДОК ПЕРЕДАЧИ КОНЦЕССИОНЕРОМ КОНЦЕДЕНТУ</w:t>
      </w:r>
    </w:p>
    <w:p w14:paraId="632CBEA3"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ОБЪЕКТОВ ИМУЩЕСТВА</w:t>
      </w:r>
    </w:p>
    <w:p w14:paraId="469A4F4D" w14:textId="65CD6294" w:rsidR="000240B4" w:rsidRPr="00956699" w:rsidRDefault="000240B4" w:rsidP="000240B4">
      <w:pPr>
        <w:pStyle w:val="a9"/>
        <w:numPr>
          <w:ilvl w:val="0"/>
          <w:numId w:val="38"/>
        </w:numPr>
        <w:tabs>
          <w:tab w:val="left" w:pos="993"/>
        </w:tabs>
        <w:spacing w:before="0" w:beforeAutospacing="0" w:after="0" w:afterAutospacing="0"/>
        <w:ind w:left="0" w:firstLine="567"/>
        <w:jc w:val="both"/>
      </w:pPr>
      <w:r w:rsidRPr="00956699">
        <w:t xml:space="preserve">Концессионер обязан передать Концеденту, а Концедент обязан принять объект Соглашения (объекты, входящие в состав объекта Соглашения) в течение </w:t>
      </w:r>
      <w:r w:rsidR="00C04A6E">
        <w:t>1</w:t>
      </w:r>
      <w:r w:rsidRPr="00956699">
        <w:t xml:space="preserve">0 </w:t>
      </w:r>
      <w:r w:rsidR="008E34A0">
        <w:t xml:space="preserve">календарных </w:t>
      </w:r>
      <w:r w:rsidRPr="00956699">
        <w:t xml:space="preserve">дней после окончания действия настоящего соглашения. Передаваемый Концессионером объект Соглашения (объекты, входящие в состав объекта Соглашения) должен находиться в </w:t>
      </w:r>
      <w:r w:rsidR="009F1678" w:rsidRPr="00956699">
        <w:t>состоянии, пригодном</w:t>
      </w:r>
      <w:r w:rsidRPr="00956699">
        <w:t xml:space="preserve"> для осуществления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и не должен быть обременен правами третьих лиц. При приеме имущества учитываются результаты проведенной Концессионером реконструкции.</w:t>
      </w:r>
    </w:p>
    <w:p w14:paraId="28E11FE1" w14:textId="3FF0A6B1"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передать Концеденту, а Концедент обязан принять иное имущество, которое не должно быть обременено правами третьих лиц, в течение </w:t>
      </w:r>
      <w:r w:rsidR="00C04A6E">
        <w:t>1</w:t>
      </w:r>
      <w:r w:rsidRPr="00956699">
        <w:t xml:space="preserve">0 </w:t>
      </w:r>
      <w:r w:rsidR="008E34A0">
        <w:t xml:space="preserve">календарных </w:t>
      </w:r>
      <w:r w:rsidRPr="00956699">
        <w:t>дней после окончания действия настоящего Соглашения, и в состоянии пригодном для осуществления деятельности, указанном в</w:t>
      </w:r>
      <w:r w:rsidRPr="00956699">
        <w:rPr>
          <w:rStyle w:val="apple-converted-space"/>
        </w:rPr>
        <w:t> </w:t>
      </w:r>
      <w:hyperlink r:id="rId11" w:anchor="Par129#Par129" w:history="1">
        <w:r w:rsidRPr="00956699">
          <w:rPr>
            <w:rStyle w:val="a5"/>
          </w:rPr>
          <w:t>пункте 1</w:t>
        </w:r>
      </w:hyperlink>
      <w:r w:rsidRPr="00956699">
        <w:rPr>
          <w:rStyle w:val="apple-converted-space"/>
        </w:rPr>
        <w:t> </w:t>
      </w:r>
      <w:r w:rsidRPr="00956699">
        <w:t>настоящего Соглашения.</w:t>
      </w:r>
    </w:p>
    <w:p w14:paraId="5F90CB96" w14:textId="2FB38C41"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Передача Концессионером Концеденту </w:t>
      </w:r>
      <w:r>
        <w:t xml:space="preserve">объектов, указанных в пунктах </w:t>
      </w:r>
      <w:r w:rsidRPr="00CA2651">
        <w:t>5</w:t>
      </w:r>
      <w:r w:rsidR="00CA2651" w:rsidRPr="00CA2651">
        <w:t>6</w:t>
      </w:r>
      <w:r w:rsidRPr="00CA2651">
        <w:t>, 5</w:t>
      </w:r>
      <w:r w:rsidR="00CA2651" w:rsidRPr="00CA2651">
        <w:t>7</w:t>
      </w:r>
      <w:r w:rsidRPr="00956699">
        <w:t xml:space="preserve"> настоящего Соглашения, осуществляется по акту приема-передачи, подписываемому Сторонами.</w:t>
      </w:r>
    </w:p>
    <w:p w14:paraId="50DF12F5"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передает Концеденту документы, относящиеся к передаваемому объекту Соглашения, в том числе </w:t>
      </w:r>
      <w:r>
        <w:t>проектную</w:t>
      </w:r>
      <w:r w:rsidRPr="00956699">
        <w:t xml:space="preserve"> документацию на объект Соглашения, объекта, входящего в состав Соглашения и иного имущества, если подготовка такой документации Концессионером предусмотрена условиями настоящего Соглашения, одновременно с передачей объекта Соглашения Концеденту.</w:t>
      </w:r>
    </w:p>
    <w:p w14:paraId="18E71633"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Обязанность Концессионера по передаче объекта Соглашения считается исполненной с момента подписания Сторонами акта приема-передачи. Обязанность Концессионера по передаче движимого имущества, входящего в состав объекта Соглашения и (или) иного имущества, считается исполненной с момента подписания Сторонами акта приема-передачи.</w:t>
      </w:r>
    </w:p>
    <w:p w14:paraId="744B6A28"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При уклонении Концедента от подписания акта приема-передачи, обязанность Концессионера по передаче объектов настоящего Соглашения, считается исполненной, если Концессионер направил Концеденту акт приема-передачи в письменной форме, а Концедент не представил Концессионеру в течение 15 календарных дней мотивированные возражения по акту приема-передачи.</w:t>
      </w:r>
    </w:p>
    <w:p w14:paraId="0C347340"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Концедента.</w:t>
      </w:r>
    </w:p>
    <w:p w14:paraId="5336155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Стороны обязуются осуществить действия, необходимые для государственной регистрации прекращения указанных прав Концессионера, в течение 10 календарных дней со дня прекращения настоящего Соглашения.</w:t>
      </w:r>
    </w:p>
    <w:p w14:paraId="1F58A4AB"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lastRenderedPageBreak/>
        <w:t>VIII. ПОРЯДОК ОСУЩЕСТВЛЕНИЯ КОНЦЕССИОНЕРОМ</w:t>
      </w:r>
    </w:p>
    <w:p w14:paraId="26B1EDF8"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ДЕЯТЕЛЬНОСТИ, ПРЕДУСМОТРЕННОЙ СОГЛАШЕНИЕМ</w:t>
      </w:r>
    </w:p>
    <w:p w14:paraId="1302FF44"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w:t>
      </w:r>
      <w:r w:rsidRPr="00956699">
        <w:rPr>
          <w:rStyle w:val="apple-converted-space"/>
        </w:rPr>
        <w:t> </w:t>
      </w:r>
      <w:r w:rsidRPr="00956699">
        <w:t>пункте 1</w:t>
      </w:r>
      <w:r w:rsidRPr="00956699">
        <w:rPr>
          <w:rStyle w:val="apple-converted-space"/>
        </w:rPr>
        <w:t> </w:t>
      </w:r>
      <w:r w:rsidRPr="00956699">
        <w:t>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14:paraId="750781B5" w14:textId="10F1DAF3" w:rsidR="000240B4" w:rsidRPr="00504B58"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w:t>
      </w:r>
      <w:r w:rsidR="00875942">
        <w:t xml:space="preserve">Федерации, а также осуществлять </w:t>
      </w:r>
      <w:r w:rsidR="00875942" w:rsidRPr="00504B58">
        <w:t>те</w:t>
      </w:r>
      <w:r w:rsidR="001B75C6" w:rsidRPr="00504B58">
        <w:t>х</w:t>
      </w:r>
      <w:r w:rsidR="00875942" w:rsidRPr="00504B58">
        <w:t>ническое обслуживание объекта настоящего Соглашения.</w:t>
      </w:r>
    </w:p>
    <w:p w14:paraId="3C07EAD3" w14:textId="2C802F4D" w:rsidR="000240B4" w:rsidRPr="00023A5B" w:rsidRDefault="000240B4" w:rsidP="000240B4">
      <w:pPr>
        <w:pStyle w:val="a9"/>
        <w:numPr>
          <w:ilvl w:val="0"/>
          <w:numId w:val="38"/>
        </w:numPr>
        <w:tabs>
          <w:tab w:val="left" w:pos="567"/>
          <w:tab w:val="left" w:pos="993"/>
        </w:tabs>
        <w:spacing w:before="0" w:beforeAutospacing="0" w:after="0" w:afterAutospacing="0"/>
        <w:ind w:left="0" w:firstLine="567"/>
        <w:jc w:val="both"/>
      </w:pPr>
      <w:r w:rsidRPr="00504B58">
        <w:t>Концессионер обязан осуществлять деятельность, указанную в</w:t>
      </w:r>
      <w:r w:rsidRPr="00504B58">
        <w:rPr>
          <w:rStyle w:val="apple-converted-space"/>
        </w:rPr>
        <w:t> </w:t>
      </w:r>
      <w:hyperlink r:id="rId12" w:anchor="Par129#Par129" w:history="1">
        <w:r w:rsidRPr="00504B58">
          <w:rPr>
            <w:rStyle w:val="a5"/>
            <w:color w:val="auto"/>
          </w:rPr>
          <w:t>пункте 1</w:t>
        </w:r>
      </w:hyperlink>
      <w:r w:rsidRPr="00CA2651">
        <w:t xml:space="preserve"> настоящего Соглашения, с момента, установленного пунктом </w:t>
      </w:r>
      <w:r w:rsidR="00804310" w:rsidRPr="00CA2651">
        <w:t>3</w:t>
      </w:r>
      <w:r w:rsidR="00CA2651" w:rsidRPr="00CA2651">
        <w:t>1</w:t>
      </w:r>
      <w:r w:rsidRPr="00CA2651">
        <w:t xml:space="preserve"> настоящего Соглашени</w:t>
      </w:r>
      <w:r w:rsidRPr="00023A5B">
        <w:t xml:space="preserve">я до окончания срока </w:t>
      </w:r>
      <w:r>
        <w:t xml:space="preserve">действия </w:t>
      </w:r>
      <w:r w:rsidRPr="00023A5B">
        <w:t>настоящего Соглашения.</w:t>
      </w:r>
    </w:p>
    <w:p w14:paraId="16C8740D"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023A5B">
        <w:t>Концессионер имеет право исполнять</w:t>
      </w:r>
      <w:r w:rsidRPr="00956699">
        <w:t xml:space="preserve"> настоящее Соглашение, включая осуществление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14:paraId="2318D092" w14:textId="46349B0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предоставлять потребителям установленные федеральными законами, законами Республики Бурятия, нормативными правовыми актами муниципального образования «</w:t>
      </w:r>
      <w:r w:rsidR="007E2357">
        <w:t>Баргузинский</w:t>
      </w:r>
      <w:r>
        <w:t xml:space="preserve"> </w:t>
      </w:r>
      <w:r w:rsidRPr="00956699">
        <w:t>район» льготы по оплате товаров, работ и услуг.</w:t>
      </w:r>
    </w:p>
    <w:p w14:paraId="0A062D3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14:paraId="2A011EA0"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заключить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в соответствии с условиями таких договоров.</w:t>
      </w:r>
    </w:p>
    <w:p w14:paraId="0800A7D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EA5866">
        <w:t>Концессионер обязан создавать нормативные запасы топлива и обеспечивать безаварийное прохождение отопительных сезонов на протяжении всего периода действия настоящего Соглашения.</w:t>
      </w:r>
    </w:p>
    <w:p w14:paraId="1C3369B4" w14:textId="6F4C5295"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предоставлять обеспечение исполнения обязательств по реконструкции Объекта Соглашения по настоящему Соглашению в виде безотзывной банковской гарантии на весь срок действия Соглашения. Банковская гарантия должна быть непередаваемой и соответствовать иным требованиям, установленным постановлением Правительства Российской Федерации от 19.12.2013 г.</w:t>
      </w:r>
      <w:r>
        <w:t xml:space="preserve"> </w:t>
      </w:r>
      <w:r w:rsidRPr="00956699">
        <w:t xml:space="preserve">№ 1188 «Об утверждении требований к банковской гарантии, предоставляемой в случае, если объектом концессионного соглашения являются объекты </w:t>
      </w:r>
      <w:r>
        <w:t>теплоснабжения</w:t>
      </w:r>
      <w:r w:rsidRPr="00956699">
        <w:t>,</w:t>
      </w:r>
      <w:r w:rsidR="00804310">
        <w:t xml:space="preserve"> централизованные системы горячего водоснабжения, холодного водоснабжени</w:t>
      </w:r>
      <w:r w:rsidR="00E86516">
        <w:t>я</w:t>
      </w:r>
      <w:r w:rsidR="00804310">
        <w:t xml:space="preserve"> и (или) водоотведения,</w:t>
      </w:r>
      <w:r w:rsidRPr="00956699">
        <w:t xml:space="preserve"> отдельные объекты таких систем</w:t>
      </w:r>
      <w:r w:rsidRPr="00023A5B">
        <w:t xml:space="preserve">». </w:t>
      </w:r>
      <w:r w:rsidR="00AA38ED">
        <w:t>Банковская гарантия предо</w:t>
      </w:r>
      <w:r w:rsidR="0014145C">
        <w:t>с</w:t>
      </w:r>
      <w:r w:rsidR="00AA38ED">
        <w:t xml:space="preserve">тавляется сроком на 1 год, кроме того, начиная со второго календарного года действия концессионного соглашения, Концессионер обязан ежегодно до 01 января предоставлять Концеденту безотзывную непередаваемую банковскую гарантию сроком действия на 1 год. </w:t>
      </w:r>
      <w:r w:rsidRPr="00023A5B">
        <w:t>Размер банковской гарантии определяется в размере 5%</w:t>
      </w:r>
      <w:r w:rsidRPr="00023A5B">
        <w:rPr>
          <w:rFonts w:eastAsia="Calibri"/>
          <w:lang w:eastAsia="en-US"/>
        </w:rPr>
        <w:t xml:space="preserve"> от объема инвестиций в создание и реконструкцию объектов концессионного соглашения</w:t>
      </w:r>
      <w:r w:rsidRPr="00023A5B">
        <w:rPr>
          <w:color w:val="000000"/>
        </w:rPr>
        <w:t xml:space="preserve"> на соответствующий год</w:t>
      </w:r>
      <w:r w:rsidRPr="00023A5B">
        <w:rPr>
          <w:rFonts w:eastAsia="Calibri"/>
          <w:lang w:eastAsia="en-US"/>
        </w:rPr>
        <w:t>.</w:t>
      </w:r>
    </w:p>
    <w:p w14:paraId="7B6AD143"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при осуществлении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осуществлять реализацию производимых товаров, работ и услуг по регулируемым ценам (тарифам) и (или) в соответствии с установленными надбавками к ценам (тарифам).</w:t>
      </w:r>
    </w:p>
    <w:p w14:paraId="4BEB045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lastRenderedPageBreak/>
        <w:t>Регулирование тарифов на оказываемые Концессионером услуги осуществляется в соответствии с методом индексации установленных цен (тарифов).</w:t>
      </w:r>
    </w:p>
    <w:p w14:paraId="1212EB35"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Значения долгосрочных параметров регулирования деятельности Концессионера (долгосрочные параметры государственного регулирования цен (тарифов) в сфере </w:t>
      </w:r>
      <w:r>
        <w:rPr>
          <w:color w:val="000000"/>
        </w:rPr>
        <w:t>теплоснабжения, водоснабжения и водоотведения</w:t>
      </w:r>
      <w:r w:rsidRPr="00956699">
        <w:t xml:space="preserve">), определенные в соответствии с нормативными правовыми актами Российской Федерации в сфере </w:t>
      </w:r>
      <w:r>
        <w:rPr>
          <w:color w:val="000000"/>
        </w:rPr>
        <w:t>теплоснабжения, водоснабжения и водоотведения</w:t>
      </w:r>
      <w:r>
        <w:t xml:space="preserve"> </w:t>
      </w:r>
      <w:r w:rsidRPr="00956699">
        <w:t>на оказываемые Концессионером услуги, согласованные с органами исполнительной власти, осуществляющими регулирование цен (тарифов), указаны в приложениях № 6, 7 к настоящему Соглашению.</w:t>
      </w:r>
    </w:p>
    <w:p w14:paraId="7AD6030D" w14:textId="031EA6E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Установление, изменение, корректировка регулируемых цен (тарифов) на оказываемые Концессионером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администрации МО «</w:t>
      </w:r>
      <w:r w:rsidR="007E2357">
        <w:t>Баргузинский</w:t>
      </w:r>
      <w:r w:rsidRPr="00956699">
        <w:t xml:space="preserve"> район».</w:t>
      </w:r>
    </w:p>
    <w:p w14:paraId="7F400FC4" w14:textId="49F5A011"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По соглашению Сторон и по согласованию в порядке, утверждаемом Правительством Российской Федерации в сфере </w:t>
      </w:r>
      <w:r>
        <w:rPr>
          <w:color w:val="000000"/>
        </w:rPr>
        <w:t>теплоснабжения, водоснабжения и водоотведения</w:t>
      </w:r>
      <w:r w:rsidRPr="00956699">
        <w:t xml:space="preserve"> 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оказываемые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муниципального образования «</w:t>
      </w:r>
      <w:r w:rsidR="007E2357">
        <w:t>Баргузинский</w:t>
      </w:r>
      <w:r w:rsidRPr="00956699">
        <w:t xml:space="preserve"> район».</w:t>
      </w:r>
    </w:p>
    <w:p w14:paraId="57A9D0C2"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Планируемый объем валовой выручки, получаемой Концессионером в рамках реализации настоящего Соглашения, в том числе на каждый год срока действия Соглашения, указан в приложении №8 к настоящему Соглашению.</w:t>
      </w:r>
    </w:p>
    <w:p w14:paraId="28BA7460"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не имеет право передавать третьим лицам свои права и обязанности, предусмотренные настоящим Соглашением путем уступки требования или перевода долга в соответствии с настоящим Соглашением. </w:t>
      </w:r>
    </w:p>
    <w:p w14:paraId="140F4ECF" w14:textId="77777777" w:rsidR="000240B4" w:rsidRPr="00956699" w:rsidRDefault="000240B4" w:rsidP="000240B4">
      <w:pPr>
        <w:pStyle w:val="a9"/>
        <w:tabs>
          <w:tab w:val="left" w:pos="567"/>
          <w:tab w:val="left" w:pos="993"/>
        </w:tabs>
        <w:spacing w:before="0" w:beforeAutospacing="0" w:after="0" w:afterAutospacing="0"/>
        <w:jc w:val="both"/>
      </w:pPr>
    </w:p>
    <w:p w14:paraId="2A4F1D10"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IX</w:t>
      </w:r>
      <w:r w:rsidRPr="00956699">
        <w:t>.</w:t>
      </w:r>
      <w:r w:rsidRPr="00956699">
        <w:rPr>
          <w:rStyle w:val="apple-converted-space"/>
        </w:rPr>
        <w:t> </w:t>
      </w:r>
      <w:r w:rsidRPr="00956699">
        <w:t>СРОКИ ПО НАСТОЯЩЕМУ СОГЛАШЕНИЮ</w:t>
      </w:r>
    </w:p>
    <w:p w14:paraId="09EC03BF" w14:textId="77777777" w:rsidR="0044782E" w:rsidRPr="0044782E" w:rsidRDefault="000240B4" w:rsidP="0044782E">
      <w:pPr>
        <w:pStyle w:val="a9"/>
        <w:numPr>
          <w:ilvl w:val="0"/>
          <w:numId w:val="38"/>
        </w:numPr>
        <w:tabs>
          <w:tab w:val="left" w:pos="567"/>
          <w:tab w:val="left" w:pos="993"/>
          <w:tab w:val="num" w:pos="1134"/>
        </w:tabs>
        <w:spacing w:before="0" w:beforeAutospacing="0" w:after="0" w:afterAutospacing="0"/>
        <w:ind w:left="0" w:firstLine="567"/>
        <w:jc w:val="both"/>
      </w:pPr>
      <w:r w:rsidRPr="00956699">
        <w:t xml:space="preserve">Настоящее Соглашение вступает в силу со дня </w:t>
      </w:r>
      <w:r w:rsidR="0044782E" w:rsidRPr="0044782E">
        <w:t>его подписания и действует в течение 10 (десяти) лет.</w:t>
      </w:r>
    </w:p>
    <w:p w14:paraId="749F36B6" w14:textId="638BEC10" w:rsidR="000240B4" w:rsidRPr="00956699" w:rsidRDefault="000240B4" w:rsidP="004330A8">
      <w:pPr>
        <w:pStyle w:val="a9"/>
        <w:numPr>
          <w:ilvl w:val="0"/>
          <w:numId w:val="38"/>
        </w:numPr>
        <w:tabs>
          <w:tab w:val="left" w:pos="567"/>
          <w:tab w:val="left" w:pos="993"/>
          <w:tab w:val="num" w:pos="1134"/>
        </w:tabs>
        <w:spacing w:before="0" w:beforeAutospacing="0" w:after="0" w:afterAutospacing="0"/>
        <w:ind w:left="0" w:firstLine="567"/>
        <w:jc w:val="both"/>
      </w:pPr>
      <w:r w:rsidRPr="00956699">
        <w:t xml:space="preserve">Срок передачи Концедентом Концессионеру объекта Соглашения и иного имущества – в течение пяти календарных дней с момента подписания настоящего Соглашения. </w:t>
      </w:r>
    </w:p>
    <w:p w14:paraId="1B02D3EA"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Срок передачи Концессионером Концеденту объекта Соглашения </w:t>
      </w:r>
      <w:r>
        <w:t xml:space="preserve">и </w:t>
      </w:r>
      <w:r w:rsidRPr="00956699">
        <w:t>иного имущества - в течение десяти календарных дней с момента прекращения действия Соглашения.</w:t>
      </w:r>
    </w:p>
    <w:p w14:paraId="56886BC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Срок осуществления Концессионером мероприятий по внедрению энергосберегающих технологий, по модернизации и замене морально устаревшего и физически изношенного оборудования – в течение всего срока действия Соглашения.</w:t>
      </w:r>
    </w:p>
    <w:p w14:paraId="4A9BC533"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Срок осуществления Концессионером мероприятий по реконструкции и модернизации объекта соглашения определяются в соответствии с Приложением №3 к настоящему соглашению.</w:t>
      </w:r>
    </w:p>
    <w:p w14:paraId="54E924C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Срок использования (эксплуатации) Концессионеро</w:t>
      </w:r>
      <w:r>
        <w:t>м объекта Соглашения - в течение</w:t>
      </w:r>
      <w:r w:rsidRPr="00956699">
        <w:t xml:space="preserve"> всего срока действия Соглашения.</w:t>
      </w:r>
    </w:p>
    <w:p w14:paraId="0F3575D6" w14:textId="36F86339"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lastRenderedPageBreak/>
        <w:t xml:space="preserve">Срок осуществления Концессионером деятельности, указанной в пункте 1 </w:t>
      </w:r>
      <w:r w:rsidRPr="00311FD4">
        <w:t xml:space="preserve">настоящего Соглашения – в течение </w:t>
      </w:r>
      <w:r w:rsidR="003A2C3F" w:rsidRPr="00311FD4">
        <w:t>десяти</w:t>
      </w:r>
      <w:r w:rsidRPr="00311FD4">
        <w:t xml:space="preserve"> лет со дня подписания настоящего Соглашения и передачи объекта Соглашения по акту приема передачи</w:t>
      </w:r>
      <w:r w:rsidRPr="00956699">
        <w:t>.</w:t>
      </w:r>
    </w:p>
    <w:p w14:paraId="10F65069"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5477926D"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w:t>
      </w:r>
      <w:r w:rsidRPr="00956699">
        <w:t>. ПЛАТА ПО СОГЛАШЕНИЮ</w:t>
      </w:r>
    </w:p>
    <w:p w14:paraId="0A3947FA" w14:textId="595FAB35" w:rsidR="000240B4" w:rsidRPr="00170601" w:rsidRDefault="000240B4" w:rsidP="000240B4">
      <w:pPr>
        <w:pStyle w:val="a9"/>
        <w:numPr>
          <w:ilvl w:val="0"/>
          <w:numId w:val="38"/>
        </w:numPr>
        <w:tabs>
          <w:tab w:val="left" w:pos="567"/>
          <w:tab w:val="left" w:pos="993"/>
        </w:tabs>
        <w:spacing w:before="0" w:beforeAutospacing="0" w:after="0" w:afterAutospacing="0"/>
        <w:ind w:left="0" w:firstLine="567"/>
        <w:jc w:val="both"/>
      </w:pPr>
      <w:r w:rsidRPr="00170601">
        <w:t>Концессионная плата по данному концессионному соглашению</w:t>
      </w:r>
      <w:r w:rsidRPr="00170601">
        <w:rPr>
          <w:color w:val="000000"/>
        </w:rPr>
        <w:t xml:space="preserve"> </w:t>
      </w:r>
      <w:r w:rsidR="00170601" w:rsidRPr="00170601">
        <w:t>составляет 0 (ноль) рублей.</w:t>
      </w:r>
    </w:p>
    <w:p w14:paraId="528AF645"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3816949A"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XI</w:t>
      </w:r>
      <w:r w:rsidRPr="00956699">
        <w:t>. ПОРЯДОК ОСУЩЕСТВЛЕНИЯ КОНЦЕДЕНТОМ КОНТРОЛЯ ЗА СОБЛЮДЕНИЕМ КОНЦЕССИОНЕРОМ УСЛОВИЙ НАСТОЯЩЕГО СОГЛАШЕНИЯ</w:t>
      </w:r>
    </w:p>
    <w:p w14:paraId="554FA220" w14:textId="2FD58FA4" w:rsidR="000240B4" w:rsidRPr="00956699" w:rsidRDefault="000240B4" w:rsidP="000240B4">
      <w:pPr>
        <w:pStyle w:val="a9"/>
        <w:numPr>
          <w:ilvl w:val="0"/>
          <w:numId w:val="38"/>
        </w:numPr>
        <w:tabs>
          <w:tab w:val="left" w:pos="993"/>
        </w:tabs>
        <w:spacing w:before="0" w:beforeAutospacing="0" w:after="0" w:afterAutospacing="0"/>
        <w:ind w:left="0" w:firstLine="567"/>
        <w:jc w:val="both"/>
      </w:pPr>
      <w:r w:rsidRPr="00956699">
        <w:t xml:space="preserve">Права и обязанности Концедента осуществляются </w:t>
      </w:r>
      <w:r w:rsidR="000E3FA4" w:rsidRPr="00494F2E">
        <w:t>МКУ «Баргузинский районный комитет имущественных отношений»</w:t>
      </w:r>
      <w:r w:rsidRPr="00494F2E">
        <w:rPr>
          <w:rFonts w:eastAsia="Times New Roman CYR"/>
          <w:color w:val="000000"/>
        </w:rPr>
        <w:t xml:space="preserve"> в соответствии с законодательством Российской Федерации, законодательством Республики Бурятия и нормативными</w:t>
      </w:r>
      <w:r>
        <w:rPr>
          <w:rFonts w:eastAsia="Times New Roman CYR"/>
          <w:color w:val="000000"/>
        </w:rPr>
        <w:t xml:space="preserve"> актами </w:t>
      </w:r>
      <w:r w:rsidRPr="00991524">
        <w:rPr>
          <w:rFonts w:eastAsia="Times New Roman CYR"/>
          <w:color w:val="000000"/>
        </w:rPr>
        <w:t xml:space="preserve">Администрации </w:t>
      </w:r>
      <w:r>
        <w:rPr>
          <w:rFonts w:eastAsia="Times New Roman CYR"/>
          <w:color w:val="000000"/>
        </w:rPr>
        <w:t>муниципального образования «</w:t>
      </w:r>
      <w:r w:rsidR="000E3FA4">
        <w:rPr>
          <w:rFonts w:eastAsia="Times New Roman CYR"/>
          <w:color w:val="000000"/>
        </w:rPr>
        <w:t>Баргузинского</w:t>
      </w:r>
      <w:r w:rsidRPr="00991524">
        <w:rPr>
          <w:rFonts w:eastAsia="Times New Roman CYR"/>
          <w:color w:val="000000"/>
        </w:rPr>
        <w:t xml:space="preserve"> район</w:t>
      </w:r>
      <w:r>
        <w:rPr>
          <w:rFonts w:eastAsia="Times New Roman CYR"/>
          <w:color w:val="000000"/>
        </w:rPr>
        <w:t>»</w:t>
      </w:r>
      <w:r w:rsidRPr="00956699">
        <w:t xml:space="preserve">. Концедент уведомляет Концессионера о представителях, уполномоченных осуществлять от его имени права и обязанности по настоящему Соглашению, в разумный срок до начала осуществления возложенных на них полномочий по настоящему Соглашению. </w:t>
      </w:r>
    </w:p>
    <w:p w14:paraId="6B0B78B8" w14:textId="7EB502BD" w:rsidR="000240B4" w:rsidRPr="00956699" w:rsidRDefault="0065154D" w:rsidP="000240B4">
      <w:pPr>
        <w:pStyle w:val="a9"/>
        <w:numPr>
          <w:ilvl w:val="0"/>
          <w:numId w:val="38"/>
        </w:numPr>
        <w:tabs>
          <w:tab w:val="left" w:pos="993"/>
        </w:tabs>
        <w:spacing w:before="0" w:beforeAutospacing="0" w:after="0" w:afterAutospacing="0"/>
        <w:ind w:left="0" w:firstLine="567"/>
        <w:jc w:val="both"/>
      </w:pPr>
      <w:r w:rsidRPr="00956699">
        <w:t xml:space="preserve">Концедент осуществляет контроль за соблюдением Концессионером условий </w:t>
      </w:r>
      <w:r>
        <w:t>условий настоящего Соглашения, в том числе обязательств по осуществлению Концессионной деятельности, обязательств по использованию (эксплуатации) объекта Соглашения и иного имущества, в соответствии с целями, установленными настоящим Соглашением, а также сроков исполнения обязательств концессионера, указанных в разделе IX настоящего Соглашения</w:t>
      </w:r>
      <w:r w:rsidR="000240B4" w:rsidRPr="00956699">
        <w:t>.</w:t>
      </w:r>
    </w:p>
    <w:p w14:paraId="3223158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обеспечить представителям Концедента,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14:paraId="06FE4227" w14:textId="0E7CFC52" w:rsidR="000240B4" w:rsidRDefault="00FA7899" w:rsidP="000240B4">
      <w:pPr>
        <w:pStyle w:val="a9"/>
        <w:numPr>
          <w:ilvl w:val="0"/>
          <w:numId w:val="38"/>
        </w:numPr>
        <w:tabs>
          <w:tab w:val="left" w:pos="567"/>
          <w:tab w:val="left" w:pos="993"/>
        </w:tabs>
        <w:spacing w:before="0" w:beforeAutospacing="0" w:after="0" w:afterAutospacing="0"/>
        <w:ind w:left="0" w:firstLine="567"/>
        <w:jc w:val="both"/>
      </w:pPr>
      <w:r w:rsidRPr="00956699">
        <w:t>Концедент имеет право запрашивать у Концессионера</w:t>
      </w:r>
      <w:r>
        <w:t>, а Концессионер обязан предоставить</w:t>
      </w:r>
      <w:r w:rsidRPr="00956699">
        <w:t xml:space="preserve"> информацию об исполнении Концессионером обязательств по настоящему Соглашению. Информация о порядке эксплуатации, внедрению энергосберегающих технологий и модернизации (реконструкции) объекта Соглашения предоставляется Концессионером ежеквартально в письменной форме до 10 числа следующего за отчетный месяц с указанием объемов произведенных работ по модернизации Объекта Соглашения, а также сумм инвестиций</w:t>
      </w:r>
      <w:r w:rsidR="000240B4" w:rsidRPr="00956699">
        <w:t>.</w:t>
      </w:r>
    </w:p>
    <w:p w14:paraId="3C543EDE" w14:textId="76D31D91" w:rsidR="0044082A" w:rsidRPr="00956699" w:rsidRDefault="0044082A" w:rsidP="0044082A">
      <w:pPr>
        <w:pStyle w:val="a9"/>
        <w:tabs>
          <w:tab w:val="left" w:pos="993"/>
        </w:tabs>
        <w:spacing w:before="0" w:beforeAutospacing="0" w:after="0" w:afterAutospacing="0"/>
        <w:ind w:firstLine="567"/>
        <w:jc w:val="both"/>
      </w:pPr>
      <w:r>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14:paraId="633C7EAC"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По письменному требованию Концедента Концессионер обязан в течение пяти рабочих дней предоставить интересующую информацию, связанную с исполнением настоящего Соглашения.</w:t>
      </w:r>
    </w:p>
    <w:p w14:paraId="22D488A5"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Концедент не вправе вмешиваться в осуществление хозяйственной деятельности Концессионера.</w:t>
      </w:r>
    </w:p>
    <w:p w14:paraId="4E8AD49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Представители Концедента не вправе разглашать сведения, отнесенные Сторонами к сведениям конфиденциального характера или являющиеся коммерческой тайной.</w:t>
      </w:r>
    </w:p>
    <w:p w14:paraId="3F0A9CF7"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w:t>
      </w:r>
      <w:r>
        <w:t xml:space="preserve"> </w:t>
      </w:r>
      <w:r w:rsidRPr="00956699">
        <w:t>обязан сообщить об этом Концессионеру в течение двух календарных дней с даты обнаружения указанных нарушений.</w:t>
      </w:r>
    </w:p>
    <w:p w14:paraId="41401D5B" w14:textId="77777777" w:rsidR="00306AF0" w:rsidRDefault="000240B4" w:rsidP="00D21C3C">
      <w:pPr>
        <w:pStyle w:val="a9"/>
        <w:numPr>
          <w:ilvl w:val="0"/>
          <w:numId w:val="38"/>
        </w:numPr>
        <w:tabs>
          <w:tab w:val="left" w:pos="567"/>
          <w:tab w:val="left" w:pos="993"/>
        </w:tabs>
        <w:spacing w:before="0" w:beforeAutospacing="0" w:after="0" w:afterAutospacing="0"/>
        <w:ind w:left="0" w:firstLine="567"/>
        <w:jc w:val="both"/>
      </w:pPr>
      <w:r w:rsidRPr="00956699">
        <w:lastRenderedPageBreak/>
        <w:t>Результаты осуществления контроля за соблюдением концессионером условий концессионного соглашения оформляются актом о результатах контроля.</w:t>
      </w:r>
      <w:r>
        <w:t xml:space="preserve"> </w:t>
      </w:r>
    </w:p>
    <w:p w14:paraId="150784F7" w14:textId="6E1A2A53" w:rsidR="00306AF0" w:rsidRDefault="000240B4" w:rsidP="00306AF0">
      <w:pPr>
        <w:pStyle w:val="a9"/>
        <w:widowControl w:val="0"/>
        <w:tabs>
          <w:tab w:val="left" w:pos="567"/>
          <w:tab w:val="left" w:pos="993"/>
        </w:tabs>
        <w:spacing w:before="0" w:beforeAutospacing="0" w:after="0" w:afterAutospacing="0"/>
        <w:ind w:firstLine="567"/>
        <w:jc w:val="both"/>
      </w:pPr>
      <w:r w:rsidRPr="00E02120">
        <w:t>Акт о результатах контроля подлежит размещению Концедентом в течение</w:t>
      </w:r>
      <w:r>
        <w:t xml:space="preserve"> </w:t>
      </w:r>
      <w:r w:rsidRPr="00E02120">
        <w:t>5 рабочих дней со дня</w:t>
      </w:r>
      <w:r w:rsidR="00966B1C">
        <w:t xml:space="preserve"> составления указанного акта на</w:t>
      </w:r>
      <w:r w:rsidRPr="00E02120">
        <w:t xml:space="preserve"> официальном сайте</w:t>
      </w:r>
      <w:r>
        <w:t xml:space="preserve"> </w:t>
      </w:r>
      <w:r w:rsidRPr="00E02120">
        <w:t>Концедента. Доступ к указанному акту обеспечивается в</w:t>
      </w:r>
      <w:r>
        <w:t xml:space="preserve"> </w:t>
      </w:r>
      <w:r w:rsidRPr="00E02120">
        <w:t>течение срока действия настоящего Соглашения и после дня окончания его</w:t>
      </w:r>
      <w:r w:rsidR="0006390A">
        <w:t xml:space="preserve"> </w:t>
      </w:r>
      <w:r w:rsidRPr="00E02120">
        <w:t>срока действия в течение 3 лет.</w:t>
      </w:r>
      <w:r w:rsidRPr="00956699">
        <w:t xml:space="preserve"> </w:t>
      </w:r>
      <w:r w:rsidR="00306AF0">
        <w:t xml:space="preserve"> </w:t>
      </w:r>
    </w:p>
    <w:p w14:paraId="1C888C76" w14:textId="5C84A789" w:rsidR="000240B4" w:rsidRPr="00956699" w:rsidRDefault="00306AF0" w:rsidP="00306AF0">
      <w:pPr>
        <w:pStyle w:val="a9"/>
        <w:widowControl w:val="0"/>
        <w:tabs>
          <w:tab w:val="left" w:pos="567"/>
          <w:tab w:val="left" w:pos="993"/>
        </w:tabs>
        <w:spacing w:before="0" w:beforeAutospacing="0" w:after="0" w:afterAutospacing="0"/>
        <w:ind w:firstLine="567"/>
        <w:jc w:val="both"/>
      </w:pPr>
      <w:r>
        <w:t>Акт о результатах контроля не размещается в сети Интренет в случае, если сведения об объекте настоящего Соглашения составляет государственную тайну или указанный объект имеет стратегическое значение для обеспечения обороноспособности и безопасности государства.</w:t>
      </w:r>
    </w:p>
    <w:p w14:paraId="3D8156FF"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Стороны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25F33D18" w14:textId="77777777" w:rsidR="000240B4" w:rsidRPr="00956699" w:rsidRDefault="000240B4" w:rsidP="000240B4">
      <w:pPr>
        <w:pStyle w:val="a9"/>
        <w:tabs>
          <w:tab w:val="left" w:pos="567"/>
          <w:tab w:val="left" w:pos="993"/>
        </w:tabs>
        <w:spacing w:before="0" w:beforeAutospacing="0" w:after="0" w:afterAutospacing="0"/>
        <w:ind w:left="567"/>
        <w:jc w:val="both"/>
      </w:pPr>
    </w:p>
    <w:p w14:paraId="7F7B8DFE" w14:textId="1C03C2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XII</w:t>
      </w:r>
      <w:r w:rsidRPr="00956699">
        <w:t>. ОТВЕТСТВЕННОСТЬ СТОРОН</w:t>
      </w:r>
    </w:p>
    <w:p w14:paraId="42034607"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p>
    <w:p w14:paraId="12A26505"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Концессионер несет ответственность перед Концедентом за допущенное при реконструкции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14:paraId="7B0A288F"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 случае нарушения требований, указанных в настоящем разделе Соглашения, Концедент</w:t>
      </w:r>
      <w:r>
        <w:t xml:space="preserve"> </w:t>
      </w:r>
      <w:r w:rsidRPr="00956699">
        <w:t xml:space="preserve">обязан в течение </w:t>
      </w:r>
      <w:r>
        <w:t>пяти</w:t>
      </w:r>
      <w:r w:rsidRPr="00956699">
        <w:t xml:space="preserve"> календарных дней с даты обнаружения нарушения направить Концессионеру письменное требование о безвозмездном устранении обнаруженного нарушения с указанием пункта настоящего Соглашения и (или) документа, требования которых нарушены. При этом срок для исполнения устранения нарушения составляет тридцать календарных дней</w:t>
      </w:r>
      <w:r>
        <w:t>, если иной срок не указан в требовании</w:t>
      </w:r>
      <w:r w:rsidRPr="00956699">
        <w:t>.</w:t>
      </w:r>
    </w:p>
    <w:p w14:paraId="4FC2FB8C" w14:textId="00675A8F"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Концедент вправе потребовать от Концессионера возмещения причиненных Концеденту убытков, вызванных нарушением Концессионером требований, установленных настоящим Соглашением, если эти нарушения не были устранены Концессионером в срок, определенный Концедентом в требовании об устранении наруше</w:t>
      </w:r>
      <w:r>
        <w:t>ний, предусмотренном пунктом</w:t>
      </w:r>
      <w:r w:rsidR="00D61A60">
        <w:t xml:space="preserve"> </w:t>
      </w:r>
      <w:r w:rsidR="00AE39CD">
        <w:t xml:space="preserve"> 98</w:t>
      </w:r>
      <w:r>
        <w:t xml:space="preserve"> </w:t>
      </w:r>
      <w:r w:rsidRPr="00956699">
        <w:t>настоящего Соглашения.</w:t>
      </w:r>
    </w:p>
    <w:p w14:paraId="0638FE9B"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Концессионер несет перед Концедентом ответственность за качество предоставляемых услуг по поставке </w:t>
      </w:r>
      <w:r>
        <w:rPr>
          <w:color w:val="000000"/>
        </w:rPr>
        <w:t>теплоснабжения, водоснабжения и водоотведения</w:t>
      </w:r>
      <w:r>
        <w:t xml:space="preserve"> </w:t>
      </w:r>
      <w:r w:rsidRPr="00956699">
        <w:t>юридическим и физическим лицам в течение всего срока действия Соглашения со дня передачи объекта Соглашения Концеденту.</w:t>
      </w:r>
    </w:p>
    <w:p w14:paraId="538C447E"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Концессионер несет перед Концедентом ответственность за прохождение отопительных сезонов и создание нормативных запасов топлива в течение всего срока действия Соглашения со дня передачи объекта Соглашения Концеденту.</w:t>
      </w:r>
    </w:p>
    <w:p w14:paraId="472C7ADA" w14:textId="6D8E611D" w:rsidR="000240B4" w:rsidRPr="00311FD4"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Концессионер несет перед Концедентом ответственность за качество работ по созданию и реконструкции объекта </w:t>
      </w:r>
      <w:r w:rsidRPr="00311FD4">
        <w:t xml:space="preserve">Соглашения в течении </w:t>
      </w:r>
      <w:r w:rsidR="00422A72" w:rsidRPr="00311FD4">
        <w:t>десяти</w:t>
      </w:r>
      <w:r w:rsidRPr="00311FD4">
        <w:t xml:space="preserve"> лет со дня передачи объекта Соглашения.</w:t>
      </w:r>
    </w:p>
    <w:p w14:paraId="1071D850"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Концедент имеет право на возмещение убытков, возникших в результате неисполнения или ненадлежащего исполнения Концессионером обязательств по настоящему Соглашению, в том числе в случае нарушения сроков исполнения указанных обязательств.</w:t>
      </w:r>
    </w:p>
    <w:p w14:paraId="7A8423BD" w14:textId="6BB92F32"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Концессионер обязан уплатить Концеденту в соответствующий бюджет неустойку в виде штрафа, в случае неисполнения или ненадлежащего исполнения Концессионером обязательств, установленных </w:t>
      </w:r>
      <w:r w:rsidR="000D5344">
        <w:t xml:space="preserve">пунктами </w:t>
      </w:r>
      <w:r w:rsidR="00311FD4">
        <w:t>13, 22, 8</w:t>
      </w:r>
      <w:r w:rsidR="00AE39CD">
        <w:t>0</w:t>
      </w:r>
      <w:r w:rsidR="00311FD4">
        <w:t>, 8</w:t>
      </w:r>
      <w:r w:rsidR="00AE39CD">
        <w:t>8</w:t>
      </w:r>
      <w:r w:rsidR="00311FD4">
        <w:t xml:space="preserve">, </w:t>
      </w:r>
      <w:r w:rsidR="00AE39CD">
        <w:t>89</w:t>
      </w:r>
      <w:r w:rsidR="00311FD4">
        <w:t xml:space="preserve"> </w:t>
      </w:r>
      <w:r w:rsidR="000D5344">
        <w:t xml:space="preserve"> </w:t>
      </w:r>
      <w:r w:rsidRPr="00956699">
        <w:t>настоящ</w:t>
      </w:r>
      <w:r w:rsidR="000D5344">
        <w:t>его Соглашения</w:t>
      </w:r>
      <w:r w:rsidRPr="00956699">
        <w:t xml:space="preserve">, в том числе в случае нарушения сроков исполнения указанных обязательств. </w:t>
      </w:r>
    </w:p>
    <w:p w14:paraId="3A5C1015" w14:textId="77777777" w:rsidR="000240B4" w:rsidRDefault="000240B4" w:rsidP="000240B4">
      <w:pPr>
        <w:pStyle w:val="a9"/>
        <w:tabs>
          <w:tab w:val="left" w:pos="0"/>
        </w:tabs>
        <w:spacing w:before="0" w:beforeAutospacing="0" w:after="0" w:afterAutospacing="0"/>
        <w:jc w:val="both"/>
      </w:pPr>
      <w:r w:rsidRPr="00956699">
        <w:lastRenderedPageBreak/>
        <w:tab/>
        <w:t>Размер неустойки в виде штрафа, уплачиваемой Концессионером составляет 10% от стоимости работ по реконструкции объекта Соглашения.</w:t>
      </w:r>
    </w:p>
    <w:p w14:paraId="78E1CA5F"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 когда нарушение другой Стороной своих обязанностей по настоящему Соглашению препятствует исполнению указанных обязанностей.</w:t>
      </w:r>
    </w:p>
    <w:p w14:paraId="091D8910"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4D1FE9AD"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 случаях, предусмотренных настоящим Соглашением, Сторона, не исполнившая или исполнившая ненадлежащим образом свои обязательства, несет ответственность только при наличии вины.</w:t>
      </w:r>
    </w:p>
    <w:p w14:paraId="5C547AE5"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Сторона, выявившая неисполнение или ненадлежащее исполнение условий настоящего Соглашения, направляет Стороне, допустившей неисполнение или исполнившей ненадлежащим образом обязательства из настоящего Соглашения, претензию в произвольной форме с указанием факта неисполнения или ненадлежащего исполнения с указанием сроков для устранения неисполнения или ненадлежащего исполнения, а также с претензией о выплате неустойки.</w:t>
      </w:r>
    </w:p>
    <w:p w14:paraId="2FFB965C"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Претензия должна содержать наименование адресата, реквизиты настоящего Соглашения и ссылки на его пункты, которые нарушены, расчет неустойки, банковские реквизиты, на которые подлежит перечислению сумма неустойки, перечень прилагаемых к претензии документов. Претензия должна быть подписана уполномоченным лицом. </w:t>
      </w:r>
    </w:p>
    <w:p w14:paraId="61C401DD"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Претензия направляется в течение 3 (трех) рабочих дней с момента установления факта нарушения одной из сторон условий настоящего Соглашения. Другая сторона должна рассмотреть претензию в течение 10 (десяти) календарных дней после ее получения.</w:t>
      </w:r>
    </w:p>
    <w:p w14:paraId="37886F33"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Неустойка должна быть выплачена в течение 15 (пятнадцати) календарных дней после рассмотрения претензии.</w:t>
      </w:r>
    </w:p>
    <w:p w14:paraId="081ED14C"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t xml:space="preserve"> </w:t>
      </w:r>
      <w:r w:rsidRPr="00956699">
        <w:t>Неустойка может быть взыскана в судебном порядке, в случае ее неоплаты в установленный срок.</w:t>
      </w:r>
    </w:p>
    <w:p w14:paraId="214FF4F4"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956699">
        <w:t>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наступления обстоятельств непреодолимой силы.</w:t>
      </w:r>
    </w:p>
    <w:p w14:paraId="1374EBCA" w14:textId="77777777" w:rsidR="000240B4" w:rsidRPr="00956699" w:rsidRDefault="000240B4" w:rsidP="000240B4">
      <w:pPr>
        <w:pStyle w:val="a9"/>
        <w:tabs>
          <w:tab w:val="left" w:pos="567"/>
          <w:tab w:val="left" w:pos="993"/>
        </w:tabs>
        <w:spacing w:before="0" w:beforeAutospacing="0" w:after="0" w:afterAutospacing="0"/>
        <w:ind w:left="1070"/>
      </w:pPr>
    </w:p>
    <w:p w14:paraId="0786723D" w14:textId="77777777" w:rsidR="000240B4" w:rsidRPr="00956699" w:rsidRDefault="000240B4" w:rsidP="000240B4">
      <w:pPr>
        <w:pStyle w:val="a9"/>
        <w:tabs>
          <w:tab w:val="left" w:pos="567"/>
          <w:tab w:val="left" w:pos="993"/>
        </w:tabs>
        <w:spacing w:before="0" w:beforeAutospacing="0" w:after="0" w:afterAutospacing="0"/>
        <w:ind w:left="1070"/>
        <w:jc w:val="center"/>
      </w:pPr>
      <w:r w:rsidRPr="00956699">
        <w:rPr>
          <w:lang w:val="en-US"/>
        </w:rPr>
        <w:t>XIII</w:t>
      </w:r>
      <w:r w:rsidRPr="00956699">
        <w:t>. ПОРЯДОК ВЗАИМОДЕЙСТВИЯ СТОРОН ПРИ НАСТУПЛЕНИИ ОБСТОЯТЕЛЬСТВ НЕПРЕОДОЛИМОЙ СИЛЫ</w:t>
      </w:r>
    </w:p>
    <w:p w14:paraId="4BD93712"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Сторона, нарушившая условия настоящего Соглашения в результате наступления обстоятельств непреодолимой силы, обязана:</w:t>
      </w:r>
    </w:p>
    <w:p w14:paraId="67228E1F" w14:textId="77777777" w:rsidR="000240B4" w:rsidRPr="00956699" w:rsidRDefault="000240B4" w:rsidP="000240B4">
      <w:pPr>
        <w:pStyle w:val="a9"/>
        <w:tabs>
          <w:tab w:val="num" w:pos="426"/>
          <w:tab w:val="left" w:pos="567"/>
          <w:tab w:val="left" w:pos="993"/>
        </w:tabs>
        <w:spacing w:before="0" w:beforeAutospacing="0" w:after="0" w:afterAutospacing="0"/>
        <w:ind w:firstLine="567"/>
        <w:jc w:val="both"/>
      </w:pPr>
      <w:r w:rsidRPr="00956699">
        <w:t>а) в письменной форме уведомить другую Сторону о наступлении указанных обстоятельств не позднее двух календарных дней с даты их наступления и представить необходимые документальные подтверждения;</w:t>
      </w:r>
    </w:p>
    <w:p w14:paraId="33B31A46" w14:textId="77777777" w:rsidR="000240B4" w:rsidRPr="00956699" w:rsidRDefault="000240B4" w:rsidP="000240B4">
      <w:pPr>
        <w:pStyle w:val="a9"/>
        <w:tabs>
          <w:tab w:val="num" w:pos="426"/>
          <w:tab w:val="left" w:pos="567"/>
          <w:tab w:val="left" w:pos="993"/>
        </w:tabs>
        <w:spacing w:before="0" w:beforeAutospacing="0" w:after="0" w:afterAutospacing="0"/>
        <w:ind w:firstLine="567"/>
        <w:jc w:val="both"/>
      </w:pPr>
      <w:r w:rsidRPr="00956699">
        <w:t>б) в письменной форме уведомить другую Сторону о возобновлении исполнения своих обязательств по настоящему Соглашению.</w:t>
      </w:r>
    </w:p>
    <w:p w14:paraId="7903AF31"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w:t>
      </w:r>
    </w:p>
    <w:p w14:paraId="1D64DABF" w14:textId="77777777" w:rsidR="000240B4" w:rsidRPr="00956699" w:rsidRDefault="000240B4" w:rsidP="000240B4">
      <w:pPr>
        <w:pStyle w:val="a9"/>
        <w:tabs>
          <w:tab w:val="num" w:pos="426"/>
          <w:tab w:val="left" w:pos="567"/>
          <w:tab w:val="left" w:pos="993"/>
        </w:tabs>
        <w:spacing w:before="0" w:beforeAutospacing="0" w:after="0" w:afterAutospacing="0"/>
        <w:ind w:firstLine="567"/>
        <w:jc w:val="both"/>
      </w:pPr>
    </w:p>
    <w:p w14:paraId="40A411AB" w14:textId="77777777" w:rsidR="007F6B8F" w:rsidRPr="009F64BB" w:rsidRDefault="007F6B8F" w:rsidP="000240B4">
      <w:pPr>
        <w:pStyle w:val="a9"/>
        <w:tabs>
          <w:tab w:val="num" w:pos="426"/>
          <w:tab w:val="left" w:pos="567"/>
          <w:tab w:val="left" w:pos="993"/>
        </w:tabs>
        <w:spacing w:before="0" w:beforeAutospacing="0" w:after="0" w:afterAutospacing="0"/>
        <w:ind w:firstLine="567"/>
        <w:jc w:val="center"/>
      </w:pPr>
    </w:p>
    <w:p w14:paraId="41289340" w14:textId="0A497F44" w:rsidR="000240B4" w:rsidRPr="00956699" w:rsidRDefault="000240B4" w:rsidP="000240B4">
      <w:pPr>
        <w:pStyle w:val="a9"/>
        <w:tabs>
          <w:tab w:val="num" w:pos="426"/>
          <w:tab w:val="left" w:pos="567"/>
          <w:tab w:val="left" w:pos="993"/>
        </w:tabs>
        <w:spacing w:before="0" w:beforeAutospacing="0" w:after="0" w:afterAutospacing="0"/>
        <w:ind w:firstLine="567"/>
        <w:jc w:val="center"/>
      </w:pPr>
      <w:r w:rsidRPr="00956699">
        <w:rPr>
          <w:lang w:val="en-US"/>
        </w:rPr>
        <w:lastRenderedPageBreak/>
        <w:t>XIV</w:t>
      </w:r>
      <w:r w:rsidRPr="00956699">
        <w:t>. ИЗМЕНЕНИЕ СОГЛАШЕНИЯ</w:t>
      </w:r>
    </w:p>
    <w:p w14:paraId="4CA5CB20" w14:textId="18C544E4" w:rsidR="000240B4" w:rsidRPr="00956699" w:rsidRDefault="000240B4" w:rsidP="00263226">
      <w:pPr>
        <w:pStyle w:val="a9"/>
        <w:numPr>
          <w:ilvl w:val="0"/>
          <w:numId w:val="38"/>
        </w:numPr>
        <w:tabs>
          <w:tab w:val="clear" w:pos="786"/>
          <w:tab w:val="num" w:pos="426"/>
          <w:tab w:val="left" w:pos="567"/>
          <w:tab w:val="left" w:pos="993"/>
        </w:tabs>
        <w:spacing w:before="0" w:beforeAutospacing="0" w:after="0" w:afterAutospacing="0"/>
        <w:ind w:left="0" w:firstLine="567"/>
        <w:jc w:val="both"/>
      </w:pPr>
      <w:r w:rsidRPr="00956699">
        <w:t xml:space="preserve"> </w:t>
      </w:r>
      <w:r w:rsidR="00E65A66" w:rsidRPr="0096649E">
        <w:t>Настоящее Соглашение может быть изменено по соглашению его Сторон.     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настоящего Соглашения на основании решения муниципального образования «Баргузинский район», а также в иных случаях, предусмотренных Федеральным законом "О концессионных соглашениях". Изменение настоящего Соглашения осуществляется в письменной форме.</w:t>
      </w:r>
    </w:p>
    <w:p w14:paraId="1B27A2DA"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 Другая Сторона в течение двадцати календарных дней с даты получения указанного предложения рассматривает его и принимает решение о согласии или об отказе внести изменения в условия настоящего Соглашения.</w:t>
      </w:r>
    </w:p>
    <w:p w14:paraId="5A9F38F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29596FA4" w14:textId="7DBFF47F"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Изменение условий настоящего Соглашения</w:t>
      </w:r>
      <w:r w:rsidR="003F44A7">
        <w:t>, определенные на о</w:t>
      </w:r>
      <w:r w:rsidR="00D95688">
        <w:t>с</w:t>
      </w:r>
      <w:r w:rsidR="003F44A7">
        <w:t>новании конкурсного предложения концессионера по критериям конкурса и изменений существенных условий концессионного соглашения,</w:t>
      </w:r>
      <w:r w:rsidRPr="00956699">
        <w:t xml:space="preserve"> осуществляется по согласованию с антимонопольным органом</w:t>
      </w:r>
      <w:r w:rsidR="003F44A7">
        <w:t>.</w:t>
      </w:r>
      <w:r w:rsidRPr="00956699">
        <w:t xml:space="preserve"> Согласие антимонопольного органа получается в порядке и на условиях, утверждаемых Правительством Российской Федерации.</w:t>
      </w:r>
    </w:p>
    <w:p w14:paraId="671CAF7B" w14:textId="6C62BCCC" w:rsidR="000240B4" w:rsidRPr="00956699" w:rsidRDefault="00BC3E36" w:rsidP="000240B4">
      <w:pPr>
        <w:pStyle w:val="a9"/>
        <w:numPr>
          <w:ilvl w:val="0"/>
          <w:numId w:val="38"/>
        </w:numPr>
        <w:tabs>
          <w:tab w:val="left" w:pos="567"/>
          <w:tab w:val="left" w:pos="993"/>
        </w:tabs>
        <w:spacing w:before="0" w:beforeAutospacing="0" w:after="0" w:afterAutospacing="0"/>
        <w:ind w:left="0" w:firstLine="567"/>
        <w:jc w:val="both"/>
      </w:pPr>
      <w:r>
        <w:t xml:space="preserve"> </w:t>
      </w:r>
      <w:r w:rsidR="000240B4" w:rsidRPr="00956699">
        <w:t>Изменение значений долгосрочных параметров регулирования деятельности Концессионера, указанных в приложении № 6</w:t>
      </w:r>
      <w:r w:rsidR="004F26CA">
        <w:t xml:space="preserve"> к настоящему Соглашению,</w:t>
      </w:r>
      <w:r w:rsidR="000240B4" w:rsidRPr="00956699">
        <w:t xml:space="preserve"> осуществляется по предварительному согласованию с Республиканской службой по тарифам Республики Бурятия, получаемому в порядке, утверждаемом Правительством Российской Федерации.</w:t>
      </w:r>
    </w:p>
    <w:p w14:paraId="5284F7C5" w14:textId="77777777" w:rsidR="000240B4" w:rsidRPr="00956699" w:rsidRDefault="000240B4" w:rsidP="000240B4">
      <w:pPr>
        <w:pStyle w:val="a9"/>
        <w:tabs>
          <w:tab w:val="left" w:pos="567"/>
          <w:tab w:val="left" w:pos="993"/>
        </w:tabs>
        <w:spacing w:before="0" w:beforeAutospacing="0" w:after="0" w:afterAutospacing="0"/>
        <w:ind w:firstLine="567"/>
        <w:jc w:val="center"/>
      </w:pPr>
    </w:p>
    <w:p w14:paraId="52222498"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XV</w:t>
      </w:r>
      <w:r w:rsidRPr="00956699">
        <w:t>. ПРЕКРАЩЕНИЕ СОГЛАШЕНИЯ</w:t>
      </w:r>
    </w:p>
    <w:p w14:paraId="02E2C7DE"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прекращается:</w:t>
      </w:r>
    </w:p>
    <w:p w14:paraId="511A51A9"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а) по истечении срока действия;</w:t>
      </w:r>
    </w:p>
    <w:p w14:paraId="79BB9B35"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б) по соглашению Сторон;</w:t>
      </w:r>
    </w:p>
    <w:p w14:paraId="2D3E36CB"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в) на основании судебного решения о досрочном расторжении.</w:t>
      </w:r>
    </w:p>
    <w:p w14:paraId="46C8CB02"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w:t>
      </w:r>
    </w:p>
    <w:p w14:paraId="2020ED9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К существенным нарушениям Концессионером условий настоящего Соглашения относятся:</w:t>
      </w:r>
    </w:p>
    <w:p w14:paraId="2A474F83"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а) использование (эксплуатация) объекта Соглашения в целях, не установленных настоящим Соглашением;</w:t>
      </w:r>
    </w:p>
    <w:p w14:paraId="0CC21B07"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б) нарушение установленного настоящим Соглашением порядка использования (эксплуатации) объекта Соглашения;</w:t>
      </w:r>
    </w:p>
    <w:p w14:paraId="0D93852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в) неисполнение или ненадлежащее исполнение Концессионером обязательств, указанных в разделе</w:t>
      </w:r>
      <w:r w:rsidRPr="00956699">
        <w:rPr>
          <w:rStyle w:val="apple-converted-space"/>
        </w:rPr>
        <w:t> </w:t>
      </w:r>
      <w:r w:rsidRPr="00956699">
        <w:rPr>
          <w:lang w:val="en-US"/>
        </w:rPr>
        <w:t>III</w:t>
      </w:r>
      <w:r w:rsidRPr="00956699">
        <w:rPr>
          <w:rStyle w:val="apple-converted-space"/>
        </w:rPr>
        <w:t> </w:t>
      </w:r>
      <w:r w:rsidRPr="00956699">
        <w:t>настоящего Соглашения, в том числе прекращение или приостановление Концессионером соответствующей деятельности без согласия Концедента;</w:t>
      </w:r>
    </w:p>
    <w:p w14:paraId="6F67158F"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 xml:space="preserve">г) неисполнение или ненадлежащее исполнение Концессионером обязательств по предоставлению потребителям услуг по производству, передаче и распределению </w:t>
      </w:r>
      <w:r>
        <w:t xml:space="preserve">тепловой энергии, холодной </w:t>
      </w:r>
      <w:r w:rsidRPr="00956699">
        <w:t>воды</w:t>
      </w:r>
      <w:r>
        <w:t xml:space="preserve"> и водоотведению</w:t>
      </w:r>
      <w:r w:rsidRPr="00956699">
        <w:t>, в том числе несоответствие их качества требованиям, установленным законодательством Российской Федерации и настоящим Соглашением;</w:t>
      </w:r>
    </w:p>
    <w:p w14:paraId="60B2EF3B"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lastRenderedPageBreak/>
        <w:t>д) неисполнение или ненадлежащее исполнение Концессионером обязательств, указанных в разделе</w:t>
      </w:r>
      <w:r w:rsidRPr="00956699">
        <w:rPr>
          <w:rStyle w:val="apple-converted-space"/>
        </w:rPr>
        <w:t> </w:t>
      </w:r>
      <w:r w:rsidRPr="00956699">
        <w:rPr>
          <w:rStyle w:val="apple-converted-space"/>
          <w:lang w:val="en-US"/>
        </w:rPr>
        <w:t>V</w:t>
      </w:r>
      <w:r w:rsidRPr="00956699">
        <w:rPr>
          <w:lang w:val="en-US"/>
        </w:rPr>
        <w:t>III</w:t>
      </w:r>
      <w:r w:rsidRPr="00956699">
        <w:rPr>
          <w:rStyle w:val="apple-converted-space"/>
        </w:rPr>
        <w:t> </w:t>
      </w:r>
      <w:r w:rsidRPr="00956699">
        <w:t>настоящего Соглашения.</w:t>
      </w:r>
    </w:p>
    <w:p w14:paraId="4B90940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е) нарушение установленных настоящим Соглашением сроков создания и реконструкции объекта соглашения.</w:t>
      </w:r>
    </w:p>
    <w:p w14:paraId="048AE7F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ж) непредставление установленной настоящим Соглашением отчетности, в течени</w:t>
      </w:r>
      <w:r>
        <w:t>е</w:t>
      </w:r>
      <w:r w:rsidRPr="00956699">
        <w:t xml:space="preserve"> одного года. </w:t>
      </w:r>
    </w:p>
    <w:p w14:paraId="648C21EA" w14:textId="599AD234" w:rsidR="00E1104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w:t>
      </w:r>
      <w:r w:rsidR="00F9748D">
        <w:t>В случае досрочного прекращения настоящего Соглашения стороны вправе потребовать возмещения своих расходов по настоящему Соглашению.</w:t>
      </w:r>
    </w:p>
    <w:p w14:paraId="685BCE64" w14:textId="6612DA14" w:rsidR="00F9748D" w:rsidRDefault="00F9748D" w:rsidP="00F9748D">
      <w:pPr>
        <w:pStyle w:val="a9"/>
        <w:tabs>
          <w:tab w:val="left" w:pos="567"/>
          <w:tab w:val="left" w:pos="993"/>
        </w:tabs>
        <w:spacing w:before="0" w:beforeAutospacing="0" w:after="0" w:afterAutospacing="0"/>
        <w:ind w:firstLine="567"/>
        <w:jc w:val="both"/>
      </w:pPr>
      <w:r>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в сфере водоснабжения и водоотведения и не возмещенных ему на момент окончания срока действия Соглашения, приведен в приложении №5</w:t>
      </w:r>
      <w:r w:rsidR="00C153C3" w:rsidRPr="00C153C3">
        <w:t xml:space="preserve"> </w:t>
      </w:r>
      <w:r w:rsidR="00C153C3">
        <w:t>к настоящему Соглашению</w:t>
      </w:r>
      <w:r>
        <w:t>.</w:t>
      </w:r>
    </w:p>
    <w:p w14:paraId="2509AE0B" w14:textId="77777777" w:rsidR="00F9748D" w:rsidRDefault="00F9748D" w:rsidP="00F9748D">
      <w:pPr>
        <w:pStyle w:val="a9"/>
        <w:tabs>
          <w:tab w:val="left" w:pos="567"/>
          <w:tab w:val="left" w:pos="993"/>
        </w:tabs>
        <w:spacing w:before="0" w:beforeAutospacing="0" w:after="0" w:afterAutospacing="0"/>
        <w:ind w:firstLine="567"/>
        <w:jc w:val="both"/>
      </w:pPr>
      <w:r>
        <w:t>Возмещение расходов по настоящему Соглашению осуществляется на основании заключенного между Концессионером и Концедентом соглашения.</w:t>
      </w:r>
    </w:p>
    <w:p w14:paraId="237F00F0" w14:textId="7F669C0E" w:rsidR="00F9748D" w:rsidRDefault="00F9748D" w:rsidP="00F9748D">
      <w:pPr>
        <w:pStyle w:val="a9"/>
        <w:tabs>
          <w:tab w:val="left" w:pos="567"/>
          <w:tab w:val="left" w:pos="993"/>
        </w:tabs>
        <w:spacing w:before="0" w:beforeAutospacing="0" w:after="0" w:afterAutospacing="0"/>
        <w:ind w:firstLine="567"/>
        <w:jc w:val="both"/>
      </w:pPr>
      <w:r>
        <w:t>В случае недостижения согласия между Концессионером и Концедентом по вопросу о размере подлежащих возмещению расходов либо иным вопросам, связанным с возмещением расходов, спор разрешается в судебном порядке.</w:t>
      </w:r>
    </w:p>
    <w:p w14:paraId="39A24B8D" w14:textId="211B3A52"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 существенным нарушениям Концедентом условий настоящего Соглашения относится неисполнение или ненадлежащее исполнение Концедентом обязательств, установленных пунктом 1 настоящего Соглашения. </w:t>
      </w:r>
    </w:p>
    <w:p w14:paraId="04C0B42A" w14:textId="77777777" w:rsidR="000240B4" w:rsidRPr="00956699" w:rsidRDefault="000240B4" w:rsidP="000240B4">
      <w:pPr>
        <w:pStyle w:val="a9"/>
        <w:tabs>
          <w:tab w:val="left" w:pos="567"/>
          <w:tab w:val="left" w:pos="993"/>
        </w:tabs>
        <w:spacing w:before="0" w:beforeAutospacing="0" w:after="0" w:afterAutospacing="0"/>
        <w:ind w:left="567"/>
        <w:jc w:val="both"/>
      </w:pPr>
    </w:p>
    <w:p w14:paraId="6FCC7384" w14:textId="77777777" w:rsidR="000240B4" w:rsidRPr="00956699" w:rsidRDefault="000240B4" w:rsidP="000240B4">
      <w:pPr>
        <w:pStyle w:val="a9"/>
        <w:tabs>
          <w:tab w:val="left" w:pos="0"/>
          <w:tab w:val="left" w:pos="567"/>
        </w:tabs>
        <w:spacing w:before="0" w:beforeAutospacing="0" w:after="0" w:afterAutospacing="0"/>
        <w:jc w:val="center"/>
      </w:pPr>
      <w:r w:rsidRPr="00956699">
        <w:t>XV</w:t>
      </w:r>
      <w:r w:rsidRPr="00956699">
        <w:rPr>
          <w:lang w:val="en-US"/>
        </w:rPr>
        <w:t>I</w:t>
      </w:r>
      <w:r w:rsidRPr="00956699">
        <w:t>. ГАРАНТИИ ОСУЩЕСТВЛЕНИЯ КОНЦЕССИОНЕРОМ ДЕЯТЕЛЬНОСТИ,</w:t>
      </w:r>
      <w:r>
        <w:t xml:space="preserve"> </w:t>
      </w:r>
      <w:r w:rsidRPr="00956699">
        <w:t>ПРЕДУСМОТРЕННОЙ СОГЛАШЕНИЕМ</w:t>
      </w:r>
    </w:p>
    <w:p w14:paraId="11787B01" w14:textId="477703B5"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1A7FBE">
        <w:t xml:space="preserve">В соответствии с законодательством о концессионных соглашениях </w:t>
      </w:r>
      <w:r w:rsidR="00644A53">
        <w:t xml:space="preserve">Республиканская служба по тарифам </w:t>
      </w:r>
      <w:r w:rsidRPr="001A7FBE">
        <w:t>устанавлива</w:t>
      </w:r>
      <w:r w:rsidR="00644A53">
        <w:t>е</w:t>
      </w:r>
      <w:r w:rsidRPr="001A7FBE">
        <w:t>т цены (тарифы) и надбавки к ценам  (тарифам) исходя из определенных настоящим Соглашением объема инвестиций и сроков их осуществления, на реконструкцию объекта Соглашения, замену морально устаревшего и физически изношенного оборудования новым, более производительным оборудованием, осуществление мероприятий по улучшению характеристик</w:t>
      </w:r>
      <w:r w:rsidRPr="00956699">
        <w:t xml:space="preserve"> и эксплуатационных свойств в отношении иного имущества</w:t>
      </w:r>
      <w:r>
        <w:t xml:space="preserve">,  и долгосрочных параметров регулирования. </w:t>
      </w:r>
    </w:p>
    <w:p w14:paraId="20B3D49F" w14:textId="04311433" w:rsidR="000240B4" w:rsidRPr="00966B1C" w:rsidRDefault="000240B4" w:rsidP="000240B4">
      <w:pPr>
        <w:pStyle w:val="a9"/>
        <w:numPr>
          <w:ilvl w:val="0"/>
          <w:numId w:val="38"/>
        </w:numPr>
        <w:tabs>
          <w:tab w:val="left" w:pos="567"/>
          <w:tab w:val="left" w:pos="993"/>
        </w:tabs>
        <w:spacing w:before="0" w:beforeAutospacing="0" w:after="0" w:afterAutospacing="0"/>
        <w:ind w:left="0" w:firstLine="567"/>
        <w:jc w:val="both"/>
      </w:pPr>
      <w:r w:rsidRPr="00966B1C">
        <w:rPr>
          <w:rFonts w:eastAsia="Calibri"/>
          <w:szCs w:val="22"/>
        </w:rPr>
        <w:t>Республика Бурятия</w:t>
      </w:r>
      <w:r w:rsidR="00966B1C">
        <w:rPr>
          <w:rFonts w:eastAsia="Calibri"/>
          <w:szCs w:val="22"/>
        </w:rPr>
        <w:t>,</w:t>
      </w:r>
      <w:r w:rsidRPr="00966B1C">
        <w:rPr>
          <w:rFonts w:eastAsia="Calibri"/>
          <w:szCs w:val="22"/>
        </w:rPr>
        <w:t xml:space="preserve"> </w:t>
      </w:r>
      <w:r w:rsidR="00FA6A4A">
        <w:rPr>
          <w:rFonts w:eastAsia="Calibri"/>
          <w:szCs w:val="22"/>
        </w:rPr>
        <w:t>несет следующие обязанности</w:t>
      </w:r>
      <w:r w:rsidRPr="00966B1C">
        <w:rPr>
          <w:rFonts w:eastAsia="Calibri"/>
          <w:szCs w:val="22"/>
        </w:rPr>
        <w:t>:</w:t>
      </w:r>
    </w:p>
    <w:p w14:paraId="2DF09880" w14:textId="77777777" w:rsidR="000240B4" w:rsidRPr="00956699" w:rsidRDefault="000240B4" w:rsidP="000240B4">
      <w:pPr>
        <w:autoSpaceDE w:val="0"/>
        <w:autoSpaceDN w:val="0"/>
        <w:adjustRightInd w:val="0"/>
        <w:ind w:firstLine="360"/>
        <w:jc w:val="both"/>
        <w:rPr>
          <w:rFonts w:eastAsia="Calibri"/>
          <w:szCs w:val="22"/>
        </w:rPr>
      </w:pPr>
      <w:r w:rsidRPr="00956699">
        <w:rPr>
          <w:rFonts w:eastAsia="Calibri"/>
          <w:szCs w:val="22"/>
        </w:rPr>
        <w:t>1)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концессионным соглашением;</w:t>
      </w:r>
    </w:p>
    <w:p w14:paraId="02173DF2" w14:textId="77777777" w:rsidR="000240B4" w:rsidRPr="00956699" w:rsidRDefault="000240B4" w:rsidP="000240B4">
      <w:pPr>
        <w:autoSpaceDE w:val="0"/>
        <w:autoSpaceDN w:val="0"/>
        <w:adjustRightInd w:val="0"/>
        <w:ind w:firstLine="360"/>
        <w:jc w:val="both"/>
        <w:rPr>
          <w:rFonts w:eastAsia="Calibri"/>
          <w:szCs w:val="22"/>
        </w:rPr>
      </w:pPr>
      <w:r w:rsidRPr="00956699">
        <w:rPr>
          <w:rFonts w:eastAsia="Calibri"/>
          <w:szCs w:val="22"/>
        </w:rPr>
        <w:t>2) утверждение инвестиционных программ Концессионера в соответствии с установленными настоящим концессионным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концессионного соглашения;</w:t>
      </w:r>
    </w:p>
    <w:p w14:paraId="50B01F6A" w14:textId="77777777" w:rsidR="000240B4" w:rsidRDefault="000240B4" w:rsidP="000240B4">
      <w:pPr>
        <w:autoSpaceDE w:val="0"/>
        <w:autoSpaceDN w:val="0"/>
        <w:adjustRightInd w:val="0"/>
        <w:ind w:firstLine="360"/>
        <w:jc w:val="both"/>
        <w:rPr>
          <w:rFonts w:eastAsia="Calibri"/>
          <w:szCs w:val="22"/>
        </w:rPr>
      </w:pPr>
      <w:r w:rsidRPr="00956699">
        <w:rPr>
          <w:rFonts w:eastAsia="Calibri"/>
          <w:szCs w:val="22"/>
        </w:rPr>
        <w:t>3) возмещение недополученных доходов, экономически обоснованных расходов Концессионера, подлежащих возмещению за счет средств республиканского бюджета в соответствии с нормативными правовыми актами Российской Федерации, в том числе в случае принятия Республиканской службой по тарифам Республики Бурятия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w:t>
      </w:r>
      <w:r>
        <w:rPr>
          <w:rFonts w:eastAsia="Calibri"/>
          <w:szCs w:val="22"/>
        </w:rPr>
        <w:t xml:space="preserve"> </w:t>
      </w:r>
      <w:r w:rsidRPr="00956699">
        <w:rPr>
          <w:rFonts w:eastAsia="Calibri"/>
          <w:szCs w:val="22"/>
        </w:rPr>
        <w:t>с</w:t>
      </w:r>
      <w:r>
        <w:rPr>
          <w:rFonts w:eastAsia="Calibri"/>
          <w:szCs w:val="22"/>
        </w:rPr>
        <w:t xml:space="preserve"> </w:t>
      </w:r>
      <w:r w:rsidRPr="00956699">
        <w:rPr>
          <w:rFonts w:eastAsia="Calibri"/>
          <w:szCs w:val="22"/>
        </w:rPr>
        <w:t xml:space="preserve">основами ценообразования в сфере </w:t>
      </w:r>
      <w:r>
        <w:rPr>
          <w:color w:val="000000"/>
        </w:rPr>
        <w:t>теплоснабжения, водоснабжения и водоотведения</w:t>
      </w:r>
      <w:r w:rsidRPr="00956699">
        <w:rPr>
          <w:rFonts w:eastAsia="Calibri"/>
          <w:szCs w:val="22"/>
        </w:rPr>
        <w:t xml:space="preserve"> и (или) долгосрочных параметров регулирования деятельности Концессионера, установленных Республиканской службой по тарифам Республики Бурятия,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w:t>
      </w:r>
      <w:r w:rsidRPr="00956699">
        <w:rPr>
          <w:rFonts w:eastAsia="Calibri"/>
          <w:szCs w:val="22"/>
        </w:rPr>
        <w:lastRenderedPageBreak/>
        <w:t>Республиканской службой по тарифам Республики Бурятия, в соответствии с Федеральным законом «О концессионных соглашениях».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w:t>
      </w:r>
    </w:p>
    <w:p w14:paraId="5DE18AB9" w14:textId="3A547F89" w:rsidR="008803D6" w:rsidRPr="008803D6" w:rsidRDefault="00DC6AFC" w:rsidP="00D21C3C">
      <w:pPr>
        <w:pStyle w:val="aff0"/>
        <w:numPr>
          <w:ilvl w:val="0"/>
          <w:numId w:val="38"/>
        </w:numPr>
        <w:tabs>
          <w:tab w:val="left" w:pos="567"/>
          <w:tab w:val="left" w:pos="993"/>
        </w:tabs>
        <w:autoSpaceDE w:val="0"/>
        <w:adjustRightInd w:val="0"/>
        <w:ind w:left="0" w:firstLine="357"/>
        <w:jc w:val="both"/>
        <w:rPr>
          <w:color w:val="000000"/>
        </w:rPr>
      </w:pPr>
      <w:r w:rsidRPr="00956699">
        <w:rPr>
          <w:lang w:eastAsia="en-US"/>
        </w:rPr>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rsidRPr="008803D6">
        <w:rPr>
          <w:color w:val="000000"/>
        </w:rPr>
        <w:t>теплоснабжения, водоснабжения и водоотведения</w:t>
      </w:r>
      <w:r w:rsidRPr="00956699">
        <w:rPr>
          <w:lang w:eastAsia="en-US"/>
        </w:rPr>
        <w:t xml:space="preserve"> и не возмещенных ему на момент окончания срока действия настоящего Соглашения, приведен в Приложении №5</w:t>
      </w:r>
      <w:r w:rsidR="008A7D6A" w:rsidRPr="008A7D6A">
        <w:t xml:space="preserve"> </w:t>
      </w:r>
      <w:r w:rsidR="008A7D6A">
        <w:t>к настоящему Соглашению</w:t>
      </w:r>
      <w:r w:rsidRPr="00956699">
        <w:rPr>
          <w:lang w:eastAsia="en-US"/>
        </w:rPr>
        <w:t>.</w:t>
      </w:r>
    </w:p>
    <w:p w14:paraId="5B96971E" w14:textId="195018F9" w:rsidR="008803D6" w:rsidRPr="008803D6" w:rsidRDefault="008803D6" w:rsidP="00D21C3C">
      <w:pPr>
        <w:pStyle w:val="aff0"/>
        <w:numPr>
          <w:ilvl w:val="0"/>
          <w:numId w:val="38"/>
        </w:numPr>
        <w:tabs>
          <w:tab w:val="left" w:pos="567"/>
          <w:tab w:val="left" w:pos="993"/>
        </w:tabs>
        <w:autoSpaceDE w:val="0"/>
        <w:adjustRightInd w:val="0"/>
        <w:ind w:left="0" w:firstLine="357"/>
        <w:jc w:val="both"/>
        <w:rPr>
          <w:color w:val="000000"/>
        </w:rPr>
      </w:pPr>
      <w:r w:rsidRPr="008803D6">
        <w:rPr>
          <w:color w:val="000000"/>
        </w:rPr>
        <w:t xml:space="preserve">В случае, если принятые федеральные законы и (или) иные нормативные правовые акты Российской Федерации, </w:t>
      </w:r>
      <w:r w:rsidR="00637FB6">
        <w:rPr>
          <w:color w:val="000000"/>
          <w:lang w:val="ru-RU"/>
        </w:rPr>
        <w:t>Республики Бурятия</w:t>
      </w:r>
      <w:r w:rsidRPr="008803D6">
        <w:rPr>
          <w:color w:val="000000"/>
        </w:rPr>
        <w:t xml:space="preserve">,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w:t>
      </w:r>
      <w:r w:rsidR="0070213E" w:rsidRPr="0070213E">
        <w:rPr>
          <w:color w:val="000000"/>
          <w:lang w:val="ru-RU"/>
        </w:rPr>
        <w:t>Республики Бурятия</w:t>
      </w:r>
      <w:r w:rsidRPr="0070213E">
        <w:rPr>
          <w:color w:val="000000"/>
        </w:rPr>
        <w:t>,</w:t>
      </w:r>
      <w:r w:rsidRPr="008803D6">
        <w:rPr>
          <w:color w:val="000000"/>
        </w:rPr>
        <w:t xml:space="preserve"> органов местного самоуправления,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w:t>
      </w:r>
      <w:r w:rsidRPr="00D13500">
        <w:rPr>
          <w:color w:val="000000"/>
        </w:rPr>
        <w:t>объеме не менее объема, изначально определенного концессионным соглашением.</w:t>
      </w:r>
      <w:r w:rsidR="00D13500" w:rsidRPr="00D13500">
        <w:rPr>
          <w:color w:val="000000"/>
        </w:rPr>
        <w:t xml:space="preserve"> В качестве мер, обеспечивающих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концедент вправе продлить срок действия концессионного соглашения с согласия концессионера</w:t>
      </w:r>
      <w:r w:rsidRPr="00D13500">
        <w:rPr>
          <w:color w:val="000000"/>
        </w:rPr>
        <w:t>. Т</w:t>
      </w:r>
      <w:r w:rsidRPr="007B6067">
        <w:rPr>
          <w:color w:val="000000"/>
        </w:rPr>
        <w:t>ребования к качеству и потребительским свойствам объекта концессионного соглашения изменению не подлежат. Предусмотренные положениями настоящей части обязательства</w:t>
      </w:r>
      <w:r w:rsidRPr="008803D6">
        <w:rPr>
          <w:color w:val="000000"/>
        </w:rPr>
        <w:t xml:space="preserve"> концедента по принятию мер, обеспечивающих получение концессионером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концессионера за недостижение концессионером установленных концессионным соглашением плановых значений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плановых значений показателей надежности и энергетической эффективности объектов теплоснабжения, объектов по производству, передаче и распределению электрической энергии. </w:t>
      </w:r>
    </w:p>
    <w:p w14:paraId="1D0C80AF" w14:textId="48377315" w:rsidR="00966B1C" w:rsidRPr="00956699" w:rsidRDefault="00966B1C" w:rsidP="000240B4">
      <w:pPr>
        <w:autoSpaceDE w:val="0"/>
        <w:autoSpaceDN w:val="0"/>
        <w:adjustRightInd w:val="0"/>
        <w:ind w:firstLine="360"/>
        <w:jc w:val="both"/>
        <w:rPr>
          <w:rFonts w:eastAsia="Calibri"/>
          <w:szCs w:val="22"/>
        </w:rPr>
      </w:pPr>
    </w:p>
    <w:p w14:paraId="3D1085D0" w14:textId="50876DF4"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w:t>
      </w:r>
      <w:r w:rsidR="00804310">
        <w:rPr>
          <w:lang w:val="en-US"/>
        </w:rPr>
        <w:t>V</w:t>
      </w:r>
      <w:r w:rsidRPr="00956699">
        <w:rPr>
          <w:lang w:val="en-US"/>
        </w:rPr>
        <w:t>II</w:t>
      </w:r>
      <w:r w:rsidRPr="00956699">
        <w:t>. РАЗРЕШЕНИЕ СПОРОВ</w:t>
      </w:r>
    </w:p>
    <w:p w14:paraId="3DEA6337" w14:textId="77777777" w:rsidR="000240B4" w:rsidRPr="000C0E94" w:rsidRDefault="000240B4" w:rsidP="000240B4">
      <w:pPr>
        <w:pStyle w:val="a9"/>
        <w:numPr>
          <w:ilvl w:val="0"/>
          <w:numId w:val="38"/>
        </w:numPr>
        <w:tabs>
          <w:tab w:val="left" w:pos="567"/>
          <w:tab w:val="left" w:pos="993"/>
        </w:tabs>
        <w:spacing w:before="0" w:beforeAutospacing="0" w:after="0" w:afterAutospacing="0"/>
        <w:ind w:left="0" w:firstLine="567"/>
        <w:jc w:val="both"/>
        <w:rPr>
          <w:sz w:val="22"/>
          <w:szCs w:val="22"/>
        </w:rPr>
      </w:pPr>
      <w:r w:rsidRPr="00956699">
        <w:t xml:space="preserve"> Все споры и разногласия, которые могут возникнуть между Сторонами по настоящему Соглашению или в связи с ним, разрешаются путем переговоров.</w:t>
      </w:r>
    </w:p>
    <w:p w14:paraId="63ED08F9" w14:textId="3A64C2EE"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956699">
        <w:t xml:space="preserve">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w:t>
      </w:r>
      <w:r w:rsidR="00C32BA0">
        <w:t>десяти</w:t>
      </w:r>
      <w:r w:rsidRPr="00956699">
        <w:t xml:space="preserve"> календарных дней с даты ее получения.</w:t>
      </w:r>
      <w:r w:rsidRPr="000C0E94">
        <w:rPr>
          <w:sz w:val="22"/>
          <w:szCs w:val="22"/>
        </w:rPr>
        <w:t xml:space="preserve"> </w:t>
      </w:r>
      <w:r>
        <w:rPr>
          <w:sz w:val="22"/>
          <w:szCs w:val="22"/>
        </w:rPr>
        <w:t xml:space="preserve">Претензия (ответ на претензию) направляется с уведомлением о вручении </w:t>
      </w:r>
      <w:r w:rsidR="00C32BA0">
        <w:rPr>
          <w:sz w:val="22"/>
          <w:szCs w:val="22"/>
        </w:rPr>
        <w:t xml:space="preserve">или </w:t>
      </w:r>
      <w:r>
        <w:rPr>
          <w:sz w:val="22"/>
          <w:szCs w:val="22"/>
        </w:rPr>
        <w:t>иным способом, обе</w:t>
      </w:r>
      <w:r w:rsidR="00C32BA0">
        <w:rPr>
          <w:sz w:val="22"/>
          <w:szCs w:val="22"/>
        </w:rPr>
        <w:t xml:space="preserve">спечивающим </w:t>
      </w:r>
      <w:r w:rsidR="009F1678">
        <w:rPr>
          <w:sz w:val="22"/>
          <w:szCs w:val="22"/>
        </w:rPr>
        <w:t>получение Стороной</w:t>
      </w:r>
      <w:r>
        <w:rPr>
          <w:sz w:val="22"/>
          <w:szCs w:val="22"/>
        </w:rPr>
        <w:t xml:space="preserve"> такого сообщения.</w:t>
      </w:r>
    </w:p>
    <w:p w14:paraId="177E2A0D"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В случае если ответ не представлен в указанный срок, претензия считается принятой.</w:t>
      </w:r>
    </w:p>
    <w:p w14:paraId="5E1FF649" w14:textId="22F1C35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 случае недостижения Сторонами согласия споры, возникшие между Сторонами, разрешаются в соответствии с законодательством Российской Федерации</w:t>
      </w:r>
      <w:r w:rsidR="00D5020A">
        <w:t xml:space="preserve"> в Арбитражном суде Республики Бурятия</w:t>
      </w:r>
      <w:r w:rsidRPr="00956699">
        <w:t>.</w:t>
      </w:r>
    </w:p>
    <w:p w14:paraId="4C4882B7"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14CB8EB5"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lastRenderedPageBreak/>
        <w:t>X</w:t>
      </w:r>
      <w:r w:rsidRPr="00956699">
        <w:rPr>
          <w:lang w:val="en-US"/>
        </w:rPr>
        <w:t>VIII</w:t>
      </w:r>
      <w:r w:rsidRPr="00956699">
        <w:t>. РАЗМЕЩЕНИЕ ИНФОРМАЦИИ</w:t>
      </w:r>
    </w:p>
    <w:p w14:paraId="602E82A1" w14:textId="10E9821C"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956699">
        <w:t xml:space="preserve">Настоящее Соглашение, за исключением сведений, составляющих коммерческую тайну, подлежит размещению (опубликованию) на официальном сайте Российской Федерации в информационно-телекоммуникационной сети «Интернет» для размещения информации о проведении торгов - </w:t>
      </w:r>
      <w:hyperlink r:id="rId13" w:history="1">
        <w:r w:rsidRPr="00956699">
          <w:rPr>
            <w:color w:val="0563C1"/>
            <w:u w:val="single"/>
          </w:rPr>
          <w:t>www.torgi.gov.ru</w:t>
        </w:r>
      </w:hyperlink>
      <w:r w:rsidRPr="00956699">
        <w:t>, а также на официальном сайте МО «</w:t>
      </w:r>
      <w:r w:rsidR="000E3FA4">
        <w:t>Баргузинский</w:t>
      </w:r>
      <w:r w:rsidRPr="00956699">
        <w:t xml:space="preserve"> район» в информационно-телекоммуникационной сети «Интернет».</w:t>
      </w:r>
    </w:p>
    <w:p w14:paraId="73564243" w14:textId="77777777" w:rsidR="000240B4" w:rsidRPr="00956699" w:rsidRDefault="000240B4" w:rsidP="000240B4">
      <w:pPr>
        <w:pStyle w:val="a9"/>
        <w:tabs>
          <w:tab w:val="left" w:pos="567"/>
          <w:tab w:val="left" w:pos="993"/>
        </w:tabs>
        <w:spacing w:before="0" w:beforeAutospacing="0" w:after="0" w:afterAutospacing="0"/>
        <w:ind w:left="567"/>
        <w:jc w:val="both"/>
      </w:pPr>
    </w:p>
    <w:p w14:paraId="4F38F422" w14:textId="77777777" w:rsidR="000240B4" w:rsidRPr="00956699" w:rsidRDefault="000240B4" w:rsidP="000240B4">
      <w:pPr>
        <w:pStyle w:val="a9"/>
        <w:tabs>
          <w:tab w:val="left" w:pos="567"/>
          <w:tab w:val="left" w:pos="993"/>
        </w:tabs>
        <w:spacing w:before="0" w:beforeAutospacing="0" w:after="0" w:afterAutospacing="0"/>
        <w:jc w:val="center"/>
      </w:pPr>
      <w:r w:rsidRPr="00956699">
        <w:rPr>
          <w:lang w:val="en-US"/>
        </w:rPr>
        <w:t>XIX</w:t>
      </w:r>
      <w:r w:rsidRPr="00956699">
        <w:t>. ЗАКЛЮЧИТЕЛЬНЫЕ ПОЛОЖЕНИЯ</w:t>
      </w:r>
    </w:p>
    <w:p w14:paraId="56FA967D" w14:textId="77777777" w:rsidR="000240B4" w:rsidRPr="00956699" w:rsidRDefault="000240B4" w:rsidP="000240B4">
      <w:pPr>
        <w:pStyle w:val="a9"/>
        <w:numPr>
          <w:ilvl w:val="0"/>
          <w:numId w:val="38"/>
        </w:numPr>
        <w:tabs>
          <w:tab w:val="left" w:pos="142"/>
          <w:tab w:val="left" w:pos="567"/>
          <w:tab w:val="left" w:pos="1134"/>
        </w:tabs>
        <w:spacing w:before="0" w:beforeAutospacing="0" w:after="0" w:afterAutospacing="0"/>
        <w:ind w:left="0" w:firstLine="567"/>
        <w:jc w:val="both"/>
      </w:pPr>
      <w:r w:rsidRPr="00956699">
        <w:t xml:space="preserve"> Сторона, изменившая свое местонахождение и (или) реквизиты, обязана сообщить об этом другой Стороне в течение с</w:t>
      </w:r>
      <w:r>
        <w:t>ем</w:t>
      </w:r>
      <w:r w:rsidRPr="00956699">
        <w:t>и календарных дней с даты этого изменения.</w:t>
      </w:r>
    </w:p>
    <w:p w14:paraId="666C26F4"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составлено на русском языке в четырех подлинных экземплярах, имеющих равную юридическую силу, из них по одному экземпляру для Концедента, Концессионера, Республики Бурятия и органа, осуществляющего государственную регистрацию прав на недвижимое имущество и сделок с ним.</w:t>
      </w:r>
    </w:p>
    <w:p w14:paraId="5E1F4DE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Все приложения и дополнительные соглашения к настоящему Соглашению, как заключенные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71FCB35E" w14:textId="77777777" w:rsidR="000240B4" w:rsidRPr="00956699" w:rsidRDefault="000240B4" w:rsidP="000240B4">
      <w:pPr>
        <w:pStyle w:val="a9"/>
        <w:tabs>
          <w:tab w:val="left" w:pos="567"/>
          <w:tab w:val="left" w:pos="993"/>
        </w:tabs>
        <w:spacing w:before="0" w:beforeAutospacing="0" w:after="0" w:afterAutospacing="0"/>
        <w:ind w:firstLine="567"/>
        <w:jc w:val="center"/>
      </w:pPr>
    </w:p>
    <w:p w14:paraId="067A012E"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ХХ. ПРИЛОЖЕНИЯ</w:t>
      </w:r>
    </w:p>
    <w:p w14:paraId="118C0812" w14:textId="77777777" w:rsidR="000240B4" w:rsidRPr="00956699" w:rsidRDefault="000240B4" w:rsidP="000240B4">
      <w:pPr>
        <w:pStyle w:val="a9"/>
        <w:tabs>
          <w:tab w:val="left" w:pos="0"/>
          <w:tab w:val="left" w:pos="993"/>
        </w:tabs>
        <w:spacing w:before="0" w:beforeAutospacing="0" w:after="0" w:afterAutospacing="0"/>
        <w:ind w:firstLine="567"/>
        <w:jc w:val="both"/>
      </w:pPr>
      <w:r w:rsidRPr="00956699">
        <w:t>Приложение №1. Состав и описание объекта Соглашения.</w:t>
      </w:r>
    </w:p>
    <w:p w14:paraId="441E6385" w14:textId="0B9B7B5B" w:rsidR="000240B4" w:rsidRPr="00956699" w:rsidRDefault="000240B4" w:rsidP="000240B4">
      <w:pPr>
        <w:pStyle w:val="a9"/>
        <w:tabs>
          <w:tab w:val="left" w:pos="0"/>
          <w:tab w:val="left" w:pos="993"/>
        </w:tabs>
        <w:spacing w:before="0" w:beforeAutospacing="0" w:after="0" w:afterAutospacing="0"/>
        <w:ind w:firstLine="567"/>
        <w:jc w:val="both"/>
      </w:pPr>
      <w:r w:rsidRPr="00956699">
        <w:t>Приложение № 2. Список документов, удостоверяющих право собственности Концедента на Объект Концессионного соглашения.</w:t>
      </w:r>
    </w:p>
    <w:p w14:paraId="5CDCBC02" w14:textId="77777777" w:rsidR="000240B4" w:rsidRPr="00956699" w:rsidRDefault="000240B4" w:rsidP="000240B4">
      <w:pPr>
        <w:pStyle w:val="a9"/>
        <w:tabs>
          <w:tab w:val="left" w:pos="0"/>
          <w:tab w:val="left" w:pos="993"/>
        </w:tabs>
        <w:spacing w:before="0" w:beforeAutospacing="0" w:after="0" w:afterAutospacing="0"/>
        <w:ind w:firstLine="567"/>
        <w:jc w:val="both"/>
      </w:pPr>
      <w:r w:rsidRPr="00956699">
        <w:t>Приложение № 3. Мероприятия по реконструкции объектов концессионного соглашения.</w:t>
      </w:r>
    </w:p>
    <w:p w14:paraId="1B2578A3"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 xml:space="preserve">Приложение № 4. Плановые и фактические значения показателей надежности объектов </w:t>
      </w:r>
      <w:r>
        <w:t>теплоснабжения,</w:t>
      </w:r>
      <w:r w:rsidRPr="00956699">
        <w:t xml:space="preserve"> на источниках </w:t>
      </w:r>
      <w:r>
        <w:t>теплоснабжения,</w:t>
      </w:r>
      <w:r w:rsidRPr="00956699">
        <w:t xml:space="preserve"> на сетях.</w:t>
      </w:r>
    </w:p>
    <w:p w14:paraId="0791CBE0" w14:textId="5702DA82" w:rsidR="000240B4" w:rsidRPr="00956699" w:rsidRDefault="000240B4" w:rsidP="000240B4">
      <w:pPr>
        <w:pStyle w:val="Default"/>
        <w:ind w:firstLine="567"/>
        <w:jc w:val="both"/>
        <w:rPr>
          <w:bCs/>
        </w:rPr>
      </w:pPr>
      <w:r w:rsidRPr="00956699">
        <w:t xml:space="preserve">Приложение № 5. </w:t>
      </w:r>
      <w:r w:rsidRPr="00956699">
        <w:rPr>
          <w:bCs/>
        </w:rPr>
        <w:t>Порядок возмещения расходов концессионера</w:t>
      </w:r>
      <w:r w:rsidR="003F69F0">
        <w:rPr>
          <w:bCs/>
        </w:rPr>
        <w:t>,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7F470EDD" w14:textId="41AD8C02" w:rsidR="000240B4" w:rsidRPr="00956699" w:rsidRDefault="000240B4" w:rsidP="00554E10">
      <w:pPr>
        <w:pStyle w:val="a9"/>
        <w:tabs>
          <w:tab w:val="left" w:pos="567"/>
          <w:tab w:val="left" w:pos="993"/>
        </w:tabs>
        <w:spacing w:before="0" w:beforeAutospacing="0" w:after="0" w:afterAutospacing="0"/>
        <w:ind w:firstLine="567"/>
        <w:jc w:val="both"/>
      </w:pPr>
      <w:r w:rsidRPr="00956699">
        <w:t xml:space="preserve">Приложение № 6. </w:t>
      </w:r>
      <w:r w:rsidRPr="000240B4">
        <w:t>Сведения о ценах, значениях и параметрах в отношении объектов теплоснабжения, водоснабжения.</w:t>
      </w:r>
    </w:p>
    <w:p w14:paraId="641220DB" w14:textId="3D90C5F3" w:rsidR="000240B4" w:rsidRPr="000240B4" w:rsidRDefault="000240B4" w:rsidP="00554E10">
      <w:pPr>
        <w:pStyle w:val="a9"/>
        <w:tabs>
          <w:tab w:val="left" w:pos="567"/>
          <w:tab w:val="left" w:pos="993"/>
        </w:tabs>
        <w:spacing w:before="0" w:beforeAutospacing="0" w:after="0" w:afterAutospacing="0"/>
        <w:ind w:firstLine="567"/>
        <w:jc w:val="both"/>
      </w:pPr>
      <w:r w:rsidRPr="000240B4">
        <w:t xml:space="preserve">Приложение № 7. </w:t>
      </w:r>
      <w:r w:rsidR="00554E10" w:rsidRPr="00554E10">
        <w:t>Дефляторы на период концессионного соглашения в соответствии с Прогнозом социально-экономического развития Российской Федерации на 2024 год и на плановый период 2025 и 2026 годов</w:t>
      </w:r>
    </w:p>
    <w:p w14:paraId="2683530B" w14:textId="5364108E" w:rsidR="000240B4" w:rsidRDefault="000240B4" w:rsidP="000240B4">
      <w:pPr>
        <w:pStyle w:val="a9"/>
        <w:tabs>
          <w:tab w:val="left" w:pos="0"/>
          <w:tab w:val="left" w:pos="993"/>
        </w:tabs>
        <w:spacing w:before="0" w:beforeAutospacing="0" w:after="0" w:afterAutospacing="0"/>
        <w:ind w:firstLine="567"/>
        <w:jc w:val="both"/>
      </w:pPr>
      <w:r w:rsidRPr="000240B4">
        <w:t xml:space="preserve">Приложение №8. </w:t>
      </w:r>
      <w:r w:rsidRPr="00956699">
        <w:t xml:space="preserve">Прогнозируемый объем валовой выручки по объектам </w:t>
      </w:r>
      <w:r w:rsidRPr="000240B4">
        <w:t>теплоснабжения, водоснабжения и водоотведения</w:t>
      </w:r>
      <w:r>
        <w:t xml:space="preserve"> </w:t>
      </w:r>
      <w:r w:rsidRPr="00956699">
        <w:t>на период 20</w:t>
      </w:r>
      <w:r>
        <w:t>2</w:t>
      </w:r>
      <w:r w:rsidR="00266338">
        <w:t>4</w:t>
      </w:r>
      <w:r w:rsidRPr="00956699">
        <w:t>-20</w:t>
      </w:r>
      <w:r w:rsidR="00554E10">
        <w:t>3</w:t>
      </w:r>
      <w:r w:rsidR="00266338">
        <w:t>4</w:t>
      </w:r>
      <w:r w:rsidRPr="00956699">
        <w:t xml:space="preserve"> гг</w:t>
      </w:r>
      <w:r>
        <w:t>.</w:t>
      </w:r>
    </w:p>
    <w:p w14:paraId="17158C8A" w14:textId="735C49A3" w:rsidR="000240B4" w:rsidRDefault="000240B4" w:rsidP="000240B4">
      <w:pPr>
        <w:pStyle w:val="a9"/>
        <w:tabs>
          <w:tab w:val="left" w:pos="0"/>
          <w:tab w:val="left" w:pos="993"/>
        </w:tabs>
        <w:spacing w:before="0" w:beforeAutospacing="0" w:after="0" w:afterAutospacing="0"/>
        <w:ind w:firstLine="567"/>
        <w:jc w:val="both"/>
      </w:pPr>
      <w:r w:rsidRPr="00956699">
        <w:t>Приложение № 9. Акт приема</w:t>
      </w:r>
      <w:r w:rsidR="008D3C6E">
        <w:t>-</w:t>
      </w:r>
      <w:r w:rsidRPr="00956699">
        <w:t xml:space="preserve">передачи </w:t>
      </w:r>
      <w:r w:rsidR="008D3C6E">
        <w:t>объекта концессионного соглашения</w:t>
      </w:r>
      <w:r w:rsidRPr="00956699">
        <w:t>.</w:t>
      </w:r>
    </w:p>
    <w:p w14:paraId="3984A2B8" w14:textId="0CC30C21" w:rsidR="00051A36" w:rsidRDefault="00051A36" w:rsidP="000240B4">
      <w:pPr>
        <w:pStyle w:val="a9"/>
        <w:tabs>
          <w:tab w:val="left" w:pos="0"/>
          <w:tab w:val="left" w:pos="993"/>
        </w:tabs>
        <w:spacing w:before="0" w:beforeAutospacing="0" w:after="0" w:afterAutospacing="0"/>
        <w:ind w:firstLine="567"/>
        <w:jc w:val="both"/>
      </w:pPr>
      <w:r>
        <w:t xml:space="preserve">Приложение №10. </w:t>
      </w:r>
      <w:r w:rsidRPr="00816404">
        <w:t>Описание земельного участка</w:t>
      </w:r>
    </w:p>
    <w:p w14:paraId="28947719" w14:textId="62A9D545" w:rsidR="00EA1CB2" w:rsidRDefault="00EA1CB2" w:rsidP="000240B4">
      <w:pPr>
        <w:pStyle w:val="a9"/>
        <w:tabs>
          <w:tab w:val="left" w:pos="567"/>
          <w:tab w:val="left" w:pos="851"/>
        </w:tabs>
        <w:spacing w:before="0" w:beforeAutospacing="0" w:after="0" w:afterAutospacing="0"/>
        <w:ind w:left="567"/>
        <w:jc w:val="both"/>
      </w:pPr>
    </w:p>
    <w:p w14:paraId="292A26C9" w14:textId="77777777" w:rsidR="00BA1F86" w:rsidRDefault="00BA1F86" w:rsidP="000240B4">
      <w:pPr>
        <w:widowControl w:val="0"/>
        <w:autoSpaceDE w:val="0"/>
        <w:autoSpaceDN w:val="0"/>
        <w:spacing w:line="23" w:lineRule="atLeast"/>
        <w:jc w:val="center"/>
      </w:pPr>
    </w:p>
    <w:p w14:paraId="671F5946" w14:textId="3B939E3C" w:rsidR="000240B4" w:rsidRPr="00DA1688" w:rsidRDefault="000240B4" w:rsidP="000240B4">
      <w:pPr>
        <w:widowControl w:val="0"/>
        <w:autoSpaceDE w:val="0"/>
        <w:autoSpaceDN w:val="0"/>
        <w:spacing w:line="23" w:lineRule="atLeast"/>
        <w:jc w:val="center"/>
      </w:pPr>
      <w:r w:rsidRPr="000A272D">
        <w:t>XX</w:t>
      </w:r>
      <w:r w:rsidRPr="000A272D">
        <w:rPr>
          <w:lang w:val="en-US"/>
        </w:rPr>
        <w:t>I</w:t>
      </w:r>
      <w:r w:rsidRPr="000A272D">
        <w:t xml:space="preserve">. </w:t>
      </w:r>
      <w:r>
        <w:t>РЕКВИЗИТЫ И ПОДПИСИ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4754"/>
      </w:tblGrid>
      <w:tr w:rsidR="000240B4" w:rsidRPr="000A272D" w14:paraId="0FF562CD" w14:textId="77777777" w:rsidTr="000240B4">
        <w:trPr>
          <w:trHeight w:val="165"/>
        </w:trPr>
        <w:tc>
          <w:tcPr>
            <w:tcW w:w="5135" w:type="dxa"/>
            <w:tcBorders>
              <w:top w:val="nil"/>
              <w:left w:val="nil"/>
              <w:bottom w:val="nil"/>
              <w:right w:val="nil"/>
            </w:tcBorders>
          </w:tcPr>
          <w:p w14:paraId="38B0B69C" w14:textId="77777777" w:rsidR="000240B4" w:rsidRPr="000A272D" w:rsidRDefault="000240B4" w:rsidP="000240B4">
            <w:pPr>
              <w:shd w:val="clear" w:color="auto" w:fill="FFFFFF"/>
              <w:rPr>
                <w:b/>
              </w:rPr>
            </w:pPr>
            <w:bookmarkStart w:id="1" w:name="Par1169"/>
            <w:bookmarkEnd w:id="1"/>
            <w:r w:rsidRPr="000A272D">
              <w:rPr>
                <w:b/>
              </w:rPr>
              <w:t>Республика Бурятия</w:t>
            </w:r>
          </w:p>
          <w:p w14:paraId="6E5A52E4" w14:textId="77777777" w:rsidR="000240B4" w:rsidRPr="000A272D" w:rsidRDefault="000240B4" w:rsidP="000240B4">
            <w:pPr>
              <w:shd w:val="clear" w:color="auto" w:fill="FFFFFF"/>
            </w:pPr>
            <w:r>
              <w:t>Ленин</w:t>
            </w:r>
            <w:r w:rsidRPr="000A272D">
              <w:t xml:space="preserve">а ул., </w:t>
            </w:r>
            <w:r>
              <w:t xml:space="preserve">д. 54, Улан-Удэ, </w:t>
            </w:r>
            <w:r w:rsidRPr="000A272D">
              <w:t>670000</w:t>
            </w:r>
          </w:p>
          <w:p w14:paraId="1A2AD4F7" w14:textId="77777777" w:rsidR="000240B4" w:rsidRPr="000A272D" w:rsidRDefault="000240B4" w:rsidP="000240B4">
            <w:pPr>
              <w:shd w:val="clear" w:color="auto" w:fill="FFFFFF"/>
            </w:pPr>
            <w:r w:rsidRPr="000A272D">
              <w:t>Тел (факс): 8(3012) 21-</w:t>
            </w:r>
            <w:r>
              <w:t>22</w:t>
            </w:r>
            <w:r w:rsidRPr="000A272D">
              <w:t>-</w:t>
            </w:r>
            <w:r>
              <w:t>32</w:t>
            </w:r>
          </w:p>
          <w:p w14:paraId="7838BD00" w14:textId="77777777" w:rsidR="000240B4" w:rsidRDefault="000240B4" w:rsidP="000240B4">
            <w:pPr>
              <w:shd w:val="clear" w:color="auto" w:fill="FFFFFF"/>
              <w:rPr>
                <w:b/>
              </w:rPr>
            </w:pPr>
            <w:r>
              <w:rPr>
                <w:b/>
              </w:rPr>
              <w:t>Глава</w:t>
            </w:r>
            <w:r w:rsidRPr="000A272D">
              <w:rPr>
                <w:b/>
              </w:rPr>
              <w:t xml:space="preserve"> Республики Бурятия</w:t>
            </w:r>
          </w:p>
          <w:p w14:paraId="33B7AED3" w14:textId="77777777" w:rsidR="000240B4" w:rsidRDefault="000240B4" w:rsidP="000240B4">
            <w:pPr>
              <w:shd w:val="clear" w:color="auto" w:fill="FFFFFF"/>
              <w:rPr>
                <w:b/>
              </w:rPr>
            </w:pPr>
          </w:p>
          <w:p w14:paraId="28BA9804" w14:textId="306520D8" w:rsidR="000240B4" w:rsidRPr="000A272D" w:rsidRDefault="000240B4" w:rsidP="000240B4">
            <w:pPr>
              <w:rPr>
                <w:b/>
              </w:rPr>
            </w:pPr>
            <w:r w:rsidRPr="000A272D">
              <w:t xml:space="preserve">______________________ </w:t>
            </w:r>
            <w:r w:rsidRPr="000A272D">
              <w:rPr>
                <w:b/>
              </w:rPr>
              <w:t>А.С. Цыденов</w:t>
            </w:r>
          </w:p>
          <w:p w14:paraId="1966903F" w14:textId="77777777" w:rsidR="000240B4" w:rsidRPr="006E0A81" w:rsidRDefault="000240B4" w:rsidP="000240B4">
            <w:pPr>
              <w:rPr>
                <w:sz w:val="22"/>
                <w:szCs w:val="22"/>
              </w:rPr>
            </w:pPr>
            <w:r w:rsidRPr="006E0A81">
              <w:rPr>
                <w:sz w:val="22"/>
                <w:szCs w:val="22"/>
              </w:rPr>
              <w:t>М.П.</w:t>
            </w:r>
          </w:p>
          <w:p w14:paraId="0EB87C9C" w14:textId="77777777" w:rsidR="000240B4" w:rsidRDefault="000240B4" w:rsidP="000240B4"/>
          <w:p w14:paraId="5691173B" w14:textId="77777777" w:rsidR="000240B4" w:rsidRPr="000A272D" w:rsidRDefault="000240B4" w:rsidP="000240B4"/>
          <w:p w14:paraId="173512DE" w14:textId="77777777" w:rsidR="000240B4" w:rsidRPr="0022650E" w:rsidRDefault="000240B4" w:rsidP="000240B4">
            <w:pPr>
              <w:rPr>
                <w:b/>
              </w:rPr>
            </w:pPr>
            <w:r w:rsidRPr="0022650E">
              <w:rPr>
                <w:b/>
                <w:sz w:val="22"/>
                <w:szCs w:val="22"/>
              </w:rPr>
              <w:t>Концессионер:</w:t>
            </w:r>
          </w:p>
          <w:p w14:paraId="65920FA1" w14:textId="77777777" w:rsidR="007D4ACA" w:rsidRDefault="007D4ACA" w:rsidP="000240B4">
            <w:pPr>
              <w:rPr>
                <w:b/>
                <w:color w:val="000000"/>
                <w:sz w:val="22"/>
                <w:szCs w:val="22"/>
              </w:rPr>
            </w:pPr>
          </w:p>
          <w:p w14:paraId="43945E70" w14:textId="5154EAA1" w:rsidR="000240B4" w:rsidRPr="007D4ACA" w:rsidRDefault="00DA6F2B" w:rsidP="000240B4">
            <w:pPr>
              <w:rPr>
                <w:b/>
                <w:color w:val="000000"/>
              </w:rPr>
            </w:pPr>
            <w:r>
              <w:rPr>
                <w:b/>
                <w:color w:val="000000"/>
              </w:rPr>
              <w:t>…</w:t>
            </w:r>
          </w:p>
          <w:p w14:paraId="2DF7D890" w14:textId="77777777" w:rsidR="000240B4" w:rsidRPr="007D4ACA" w:rsidRDefault="000240B4" w:rsidP="000240B4">
            <w:pPr>
              <w:rPr>
                <w:b/>
                <w:color w:val="000000"/>
              </w:rPr>
            </w:pPr>
          </w:p>
          <w:p w14:paraId="183BD90B" w14:textId="144BBC57" w:rsidR="000240B4" w:rsidRPr="007D4ACA" w:rsidRDefault="000240B4" w:rsidP="000240B4">
            <w:pPr>
              <w:spacing w:after="80"/>
              <w:rPr>
                <w:b/>
                <w:color w:val="000000"/>
              </w:rPr>
            </w:pPr>
            <w:r w:rsidRPr="007D4ACA">
              <w:rPr>
                <w:b/>
                <w:color w:val="000000"/>
              </w:rPr>
              <w:t xml:space="preserve">__________________ </w:t>
            </w:r>
            <w:r w:rsidR="00DA6F2B">
              <w:rPr>
                <w:b/>
                <w:color w:val="000000"/>
              </w:rPr>
              <w:t>…</w:t>
            </w:r>
          </w:p>
          <w:p w14:paraId="4B022E79" w14:textId="77777777" w:rsidR="000240B4" w:rsidRPr="006E0A81" w:rsidRDefault="000240B4" w:rsidP="000240B4">
            <w:pPr>
              <w:rPr>
                <w:sz w:val="22"/>
                <w:szCs w:val="22"/>
              </w:rPr>
            </w:pPr>
            <w:r w:rsidRPr="006E0A81">
              <w:rPr>
                <w:sz w:val="22"/>
                <w:szCs w:val="22"/>
              </w:rPr>
              <w:t>М.П.</w:t>
            </w:r>
          </w:p>
        </w:tc>
        <w:tc>
          <w:tcPr>
            <w:tcW w:w="4754" w:type="dxa"/>
            <w:tcBorders>
              <w:top w:val="nil"/>
              <w:left w:val="nil"/>
              <w:bottom w:val="nil"/>
              <w:right w:val="nil"/>
            </w:tcBorders>
          </w:tcPr>
          <w:p w14:paraId="2DBDA9A1" w14:textId="77777777" w:rsidR="000240B4" w:rsidRPr="00F1386B" w:rsidRDefault="000240B4" w:rsidP="000240B4">
            <w:pPr>
              <w:rPr>
                <w:b/>
              </w:rPr>
            </w:pPr>
            <w:r w:rsidRPr="00F1386B">
              <w:rPr>
                <w:b/>
              </w:rPr>
              <w:lastRenderedPageBreak/>
              <w:t>Концедент:</w:t>
            </w:r>
          </w:p>
          <w:p w14:paraId="17859DB0" w14:textId="77777777" w:rsidR="003546CB" w:rsidRPr="007A174A" w:rsidRDefault="003546CB" w:rsidP="003546CB">
            <w:pPr>
              <w:rPr>
                <w:b/>
              </w:rPr>
            </w:pPr>
            <w:r w:rsidRPr="007A174A">
              <w:rPr>
                <w:b/>
              </w:rPr>
              <w:t>Муниципальное образование «Баргузинский район»</w:t>
            </w:r>
          </w:p>
          <w:p w14:paraId="7BFF22A1" w14:textId="77777777" w:rsidR="003546CB" w:rsidRPr="007A174A" w:rsidRDefault="003546CB" w:rsidP="003546CB">
            <w:pPr>
              <w:widowControl w:val="0"/>
              <w:suppressAutoHyphens/>
              <w:autoSpaceDE w:val="0"/>
              <w:autoSpaceDN w:val="0"/>
              <w:adjustRightInd w:val="0"/>
              <w:contextualSpacing/>
              <w:outlineLvl w:val="0"/>
              <w:rPr>
                <w:kern w:val="1"/>
              </w:rPr>
            </w:pPr>
            <w:r w:rsidRPr="007A174A">
              <w:rPr>
                <w:kern w:val="1"/>
              </w:rPr>
              <w:t>Юридический адрес: 671610, Республика Бурятия, Баргузинский район, с. Баргузин, ул. Дзержинского, 26.</w:t>
            </w:r>
          </w:p>
          <w:p w14:paraId="05E07573" w14:textId="77777777" w:rsidR="003546CB" w:rsidRPr="007A174A" w:rsidRDefault="003546CB" w:rsidP="003546CB">
            <w:pPr>
              <w:widowControl w:val="0"/>
              <w:suppressAutoHyphens/>
              <w:autoSpaceDE w:val="0"/>
              <w:autoSpaceDN w:val="0"/>
              <w:adjustRightInd w:val="0"/>
              <w:contextualSpacing/>
              <w:outlineLvl w:val="0"/>
              <w:rPr>
                <w:kern w:val="1"/>
              </w:rPr>
            </w:pPr>
            <w:r w:rsidRPr="007A174A">
              <w:rPr>
                <w:kern w:val="1"/>
              </w:rPr>
              <w:t xml:space="preserve">ИНН/КПП </w:t>
            </w:r>
            <w:r w:rsidRPr="007A174A">
              <w:rPr>
                <w:rFonts w:eastAsia="Calibri"/>
                <w:color w:val="000000"/>
                <w:lang w:eastAsia="en-US"/>
              </w:rPr>
              <w:t>0301001255</w:t>
            </w:r>
            <w:r w:rsidRPr="007A174A">
              <w:rPr>
                <w:kern w:val="1"/>
              </w:rPr>
              <w:t>/030101001</w:t>
            </w:r>
          </w:p>
          <w:p w14:paraId="0F06731B" w14:textId="77777777" w:rsidR="003546CB" w:rsidRPr="007A174A" w:rsidRDefault="003546CB" w:rsidP="003546CB">
            <w:pPr>
              <w:widowControl w:val="0"/>
              <w:suppressAutoHyphens/>
              <w:autoSpaceDE w:val="0"/>
              <w:autoSpaceDN w:val="0"/>
              <w:adjustRightInd w:val="0"/>
              <w:contextualSpacing/>
              <w:outlineLvl w:val="0"/>
              <w:rPr>
                <w:kern w:val="1"/>
              </w:rPr>
            </w:pPr>
            <w:r w:rsidRPr="007A174A">
              <w:rPr>
                <w:kern w:val="1"/>
              </w:rPr>
              <w:lastRenderedPageBreak/>
              <w:t xml:space="preserve">ОГРН </w:t>
            </w:r>
            <w:r w:rsidRPr="007A174A">
              <w:rPr>
                <w:rFonts w:eastAsia="Calibri"/>
                <w:color w:val="000000"/>
                <w:lang w:eastAsia="en-US"/>
              </w:rPr>
              <w:t>1020300507391</w:t>
            </w:r>
          </w:p>
          <w:p w14:paraId="057A7A60" w14:textId="77777777" w:rsidR="003546CB" w:rsidRPr="007A174A" w:rsidRDefault="003546CB" w:rsidP="003546CB">
            <w:r w:rsidRPr="007A174A">
              <w:rPr>
                <w:kern w:val="1"/>
              </w:rPr>
              <w:t xml:space="preserve">БИК </w:t>
            </w:r>
            <w:r w:rsidRPr="007A174A">
              <w:t>018142016</w:t>
            </w:r>
          </w:p>
          <w:p w14:paraId="46B564C1" w14:textId="77777777" w:rsidR="003546CB" w:rsidRPr="007A174A" w:rsidRDefault="003546CB" w:rsidP="003546CB">
            <w:pPr>
              <w:widowControl w:val="0"/>
              <w:suppressAutoHyphens/>
              <w:autoSpaceDE w:val="0"/>
              <w:autoSpaceDN w:val="0"/>
              <w:adjustRightInd w:val="0"/>
              <w:contextualSpacing/>
              <w:outlineLvl w:val="0"/>
              <w:rPr>
                <w:kern w:val="1"/>
              </w:rPr>
            </w:pPr>
            <w:r w:rsidRPr="007A174A">
              <w:rPr>
                <w:kern w:val="1"/>
              </w:rPr>
              <w:t xml:space="preserve">р/с  </w:t>
            </w:r>
            <w:r w:rsidRPr="007A174A">
              <w:rPr>
                <w:rFonts w:eastAsia="Calibri"/>
                <w:color w:val="000000"/>
                <w:lang w:eastAsia="en-US"/>
              </w:rPr>
              <w:t>03231643816030000200</w:t>
            </w:r>
            <w:r w:rsidRPr="007A174A">
              <w:rPr>
                <w:kern w:val="1"/>
              </w:rPr>
              <w:t xml:space="preserve"> </w:t>
            </w:r>
            <w:r w:rsidRPr="007A174A">
              <w:rPr>
                <w:rFonts w:eastAsia="Calibri"/>
                <w:color w:val="000000"/>
                <w:lang w:eastAsia="en-US"/>
              </w:rPr>
              <w:t>40102810545370000068</w:t>
            </w:r>
          </w:p>
          <w:p w14:paraId="37E71C93" w14:textId="77777777" w:rsidR="003546CB" w:rsidRPr="007A174A" w:rsidRDefault="003546CB" w:rsidP="003546CB">
            <w:pPr>
              <w:widowControl w:val="0"/>
              <w:suppressAutoHyphens/>
              <w:autoSpaceDE w:val="0"/>
              <w:autoSpaceDN w:val="0"/>
              <w:adjustRightInd w:val="0"/>
              <w:contextualSpacing/>
              <w:outlineLvl w:val="0"/>
              <w:rPr>
                <w:kern w:val="1"/>
              </w:rPr>
            </w:pPr>
            <w:r w:rsidRPr="007A174A">
              <w:t>ОТДЕЛЕНИЕ-НБ РЕСПУБЛИКА БУРЯТИЯ БАНКА РОССИИ//УФК по Республике Бурятия г. Улан-Удэ</w:t>
            </w:r>
            <w:r w:rsidRPr="007A174A">
              <w:rPr>
                <w:kern w:val="1"/>
              </w:rPr>
              <w:t xml:space="preserve"> л/с 03023011810)</w:t>
            </w:r>
          </w:p>
          <w:p w14:paraId="384012C9" w14:textId="77777777" w:rsidR="003546CB" w:rsidRPr="000015E7" w:rsidRDefault="003546CB" w:rsidP="003546CB">
            <w:r w:rsidRPr="000015E7">
              <w:t>Тел.: 8(301-31) 42-206, 42-301</w:t>
            </w:r>
          </w:p>
          <w:p w14:paraId="508BE82B" w14:textId="77777777" w:rsidR="000240B4" w:rsidRDefault="000240B4" w:rsidP="000240B4">
            <w:pPr>
              <w:rPr>
                <w:b/>
              </w:rPr>
            </w:pPr>
          </w:p>
          <w:p w14:paraId="6CC03A6B" w14:textId="160FA7F4" w:rsidR="000240B4" w:rsidRPr="005F0A94" w:rsidRDefault="000E3FA4" w:rsidP="000240B4">
            <w:pPr>
              <w:rPr>
                <w:b/>
              </w:rPr>
            </w:pPr>
            <w:r>
              <w:rPr>
                <w:b/>
              </w:rPr>
              <w:t>Глава МО «Баргузинский район»</w:t>
            </w:r>
          </w:p>
          <w:p w14:paraId="258E0E7D" w14:textId="77777777" w:rsidR="000240B4" w:rsidRPr="005F0A94" w:rsidRDefault="000240B4" w:rsidP="000240B4"/>
          <w:p w14:paraId="55CE8F60" w14:textId="0A483704" w:rsidR="000240B4" w:rsidRDefault="000240B4" w:rsidP="000240B4">
            <w:pPr>
              <w:rPr>
                <w:b/>
              </w:rPr>
            </w:pPr>
            <w:r w:rsidRPr="005F0A94">
              <w:t>____________</w:t>
            </w:r>
            <w:r w:rsidR="000E3FA4">
              <w:rPr>
                <w:b/>
              </w:rPr>
              <w:t>М.А.Мишурин</w:t>
            </w:r>
          </w:p>
          <w:p w14:paraId="705F3807" w14:textId="77777777" w:rsidR="000240B4" w:rsidRPr="006E0A81" w:rsidRDefault="000240B4" w:rsidP="000240B4">
            <w:pPr>
              <w:rPr>
                <w:sz w:val="22"/>
                <w:szCs w:val="22"/>
              </w:rPr>
            </w:pPr>
            <w:r w:rsidRPr="006E0A81">
              <w:rPr>
                <w:sz w:val="22"/>
                <w:szCs w:val="22"/>
              </w:rPr>
              <w:t>М.П.</w:t>
            </w:r>
          </w:p>
        </w:tc>
      </w:tr>
    </w:tbl>
    <w:p w14:paraId="53DC087F" w14:textId="6CBB01C0" w:rsidR="000240B4" w:rsidRPr="00B33305" w:rsidRDefault="000240B4" w:rsidP="000240B4">
      <w:pPr>
        <w:pStyle w:val="a9"/>
        <w:tabs>
          <w:tab w:val="left" w:pos="567"/>
          <w:tab w:val="left" w:pos="993"/>
        </w:tabs>
        <w:spacing w:before="0" w:beforeAutospacing="0" w:after="0" w:afterAutospacing="0"/>
        <w:ind w:firstLine="567"/>
        <w:jc w:val="center"/>
      </w:pPr>
    </w:p>
    <w:p w14:paraId="3B3EC88D" w14:textId="77777777" w:rsidR="000240B4" w:rsidRDefault="000240B4" w:rsidP="000240B4">
      <w:pPr>
        <w:jc w:val="right"/>
        <w:rPr>
          <w:color w:val="000000"/>
        </w:rPr>
      </w:pPr>
    </w:p>
    <w:p w14:paraId="72A0AFF2" w14:textId="77777777" w:rsidR="000240B4" w:rsidRDefault="000240B4" w:rsidP="000240B4">
      <w:pPr>
        <w:jc w:val="right"/>
        <w:rPr>
          <w:color w:val="000000"/>
        </w:rPr>
      </w:pPr>
    </w:p>
    <w:p w14:paraId="198AD83E" w14:textId="77777777" w:rsidR="000240B4" w:rsidRDefault="000240B4" w:rsidP="000240B4">
      <w:pPr>
        <w:jc w:val="right"/>
        <w:rPr>
          <w:color w:val="000000"/>
        </w:rPr>
      </w:pPr>
    </w:p>
    <w:p w14:paraId="0C81F6A2" w14:textId="77777777" w:rsidR="00E027B0" w:rsidRDefault="00E027B0" w:rsidP="00E027B0">
      <w:pPr>
        <w:jc w:val="right"/>
        <w:rPr>
          <w:color w:val="000000"/>
        </w:rPr>
      </w:pPr>
    </w:p>
    <w:p w14:paraId="70DF6DFB" w14:textId="77777777" w:rsidR="00E027B0" w:rsidRDefault="00E027B0" w:rsidP="00E027B0">
      <w:pPr>
        <w:spacing w:after="200" w:line="276" w:lineRule="auto"/>
        <w:rPr>
          <w:color w:val="000000"/>
        </w:rPr>
      </w:pPr>
      <w:r>
        <w:rPr>
          <w:color w:val="000000"/>
        </w:rPr>
        <w:br w:type="page"/>
      </w:r>
    </w:p>
    <w:p w14:paraId="468B1AD0" w14:textId="77777777" w:rsidR="00E027B0" w:rsidRDefault="00E027B0" w:rsidP="00E027B0">
      <w:pPr>
        <w:jc w:val="right"/>
      </w:pPr>
      <w:r>
        <w:rPr>
          <w:color w:val="000000"/>
        </w:rPr>
        <w:lastRenderedPageBreak/>
        <w:t>Приложение № 1</w:t>
      </w:r>
    </w:p>
    <w:p w14:paraId="6190754D" w14:textId="77777777" w:rsidR="00E027B0" w:rsidRDefault="00E027B0" w:rsidP="00E027B0">
      <w:pPr>
        <w:widowControl w:val="0"/>
        <w:suppressAutoHyphens/>
        <w:autoSpaceDE w:val="0"/>
        <w:autoSpaceDN w:val="0"/>
        <w:jc w:val="right"/>
        <w:textAlignment w:val="baseline"/>
        <w:rPr>
          <w:color w:val="000000"/>
          <w:kern w:val="3"/>
          <w:lang w:eastAsia="ja-JP" w:bidi="fa-IR"/>
        </w:rPr>
      </w:pPr>
      <w:r>
        <w:rPr>
          <w:color w:val="000000"/>
          <w:kern w:val="3"/>
          <w:lang w:eastAsia="ja-JP" w:bidi="fa-IR"/>
        </w:rPr>
        <w:t>к концессионному соглашению</w:t>
      </w:r>
    </w:p>
    <w:p w14:paraId="7DF0FFB5" w14:textId="77777777" w:rsidR="00E027B0" w:rsidRDefault="00E027B0" w:rsidP="00E027B0">
      <w:pPr>
        <w:jc w:val="right"/>
        <w:rPr>
          <w:bCs/>
          <w:color w:val="000000"/>
        </w:rPr>
      </w:pPr>
      <w:r>
        <w:rPr>
          <w:bCs/>
          <w:color w:val="000000"/>
        </w:rPr>
        <w:t xml:space="preserve">№ ______ от «__» ___ 20__ г. </w:t>
      </w:r>
    </w:p>
    <w:p w14:paraId="218EC2CF" w14:textId="77777777" w:rsidR="00E027B0" w:rsidRDefault="00E027B0" w:rsidP="00E027B0">
      <w:pPr>
        <w:jc w:val="right"/>
        <w:rPr>
          <w:bCs/>
          <w:color w:val="000000"/>
        </w:rPr>
      </w:pPr>
    </w:p>
    <w:p w14:paraId="7CD44302" w14:textId="77777777" w:rsidR="00E027B0" w:rsidRDefault="00E027B0" w:rsidP="00E027B0">
      <w:pPr>
        <w:jc w:val="center"/>
        <w:rPr>
          <w:bCs/>
          <w:color w:val="000000"/>
        </w:rPr>
      </w:pPr>
      <w:r>
        <w:rPr>
          <w:bCs/>
          <w:color w:val="000000"/>
        </w:rPr>
        <w:t>СОСТАВ И ОПИСАНИЕ ОБЪЕКТА</w:t>
      </w:r>
    </w:p>
    <w:p w14:paraId="761B8C53" w14:textId="77777777" w:rsidR="00E027B0" w:rsidRDefault="00E027B0" w:rsidP="00E027B0">
      <w:pPr>
        <w:jc w:val="center"/>
        <w:rPr>
          <w:bCs/>
          <w:color w:val="000000"/>
        </w:rPr>
      </w:pPr>
      <w:r>
        <w:rPr>
          <w:bCs/>
          <w:color w:val="000000"/>
        </w:rPr>
        <w:t>КОНЦЕССИОННОГО СОГЛАШЕНИЯ</w:t>
      </w:r>
    </w:p>
    <w:p w14:paraId="37E45327" w14:textId="514A40A1" w:rsidR="00325CDF" w:rsidRDefault="00325CDF" w:rsidP="00325CDF">
      <w:pPr>
        <w:jc w:val="right"/>
        <w:rPr>
          <w:bCs/>
          <w:color w:val="000000"/>
        </w:rPr>
      </w:pPr>
      <w:r>
        <w:rPr>
          <w:bCs/>
          <w:color w:val="000000"/>
        </w:rPr>
        <w:t>Таблица 1. Недвижимое имущество</w:t>
      </w:r>
    </w:p>
    <w:tbl>
      <w:tblPr>
        <w:tblStyle w:val="ae"/>
        <w:tblW w:w="10656" w:type="dxa"/>
        <w:tblInd w:w="-714" w:type="dxa"/>
        <w:tblLayout w:type="fixed"/>
        <w:tblLook w:val="04A0" w:firstRow="1" w:lastRow="0" w:firstColumn="1" w:lastColumn="0" w:noHBand="0" w:noVBand="1"/>
      </w:tblPr>
      <w:tblGrid>
        <w:gridCol w:w="421"/>
        <w:gridCol w:w="1281"/>
        <w:gridCol w:w="1984"/>
        <w:gridCol w:w="851"/>
        <w:gridCol w:w="1417"/>
        <w:gridCol w:w="1134"/>
        <w:gridCol w:w="1133"/>
        <w:gridCol w:w="993"/>
        <w:gridCol w:w="1417"/>
        <w:gridCol w:w="25"/>
      </w:tblGrid>
      <w:tr w:rsidR="00B53E89" w:rsidRPr="00474185" w14:paraId="48917D17" w14:textId="0D5E0E23" w:rsidTr="00474185">
        <w:trPr>
          <w:gridAfter w:val="1"/>
          <w:wAfter w:w="25" w:type="dxa"/>
        </w:trPr>
        <w:tc>
          <w:tcPr>
            <w:tcW w:w="421" w:type="dxa"/>
            <w:shd w:val="clear" w:color="auto" w:fill="auto"/>
            <w:vAlign w:val="center"/>
          </w:tcPr>
          <w:p w14:paraId="19E33BE0" w14:textId="77777777" w:rsidR="00B53E89" w:rsidRPr="00474185" w:rsidRDefault="00B53E89" w:rsidP="00B53E89">
            <w:pPr>
              <w:widowControl w:val="0"/>
              <w:jc w:val="center"/>
              <w:rPr>
                <w:sz w:val="20"/>
                <w:szCs w:val="20"/>
              </w:rPr>
            </w:pPr>
            <w:r w:rsidRPr="00474185">
              <w:rPr>
                <w:sz w:val="20"/>
                <w:szCs w:val="20"/>
              </w:rPr>
              <w:t>№</w:t>
            </w:r>
          </w:p>
        </w:tc>
        <w:tc>
          <w:tcPr>
            <w:tcW w:w="1281" w:type="dxa"/>
            <w:shd w:val="clear" w:color="auto" w:fill="auto"/>
            <w:vAlign w:val="center"/>
          </w:tcPr>
          <w:p w14:paraId="3D7CAD42" w14:textId="77777777" w:rsidR="00B53E89" w:rsidRPr="00474185" w:rsidRDefault="00B53E89" w:rsidP="00B53E89">
            <w:pPr>
              <w:widowControl w:val="0"/>
              <w:jc w:val="center"/>
              <w:rPr>
                <w:sz w:val="20"/>
                <w:szCs w:val="20"/>
              </w:rPr>
            </w:pPr>
            <w:r w:rsidRPr="00474185">
              <w:rPr>
                <w:sz w:val="20"/>
                <w:szCs w:val="20"/>
              </w:rPr>
              <w:t>Наименование</w:t>
            </w:r>
          </w:p>
        </w:tc>
        <w:tc>
          <w:tcPr>
            <w:tcW w:w="1984" w:type="dxa"/>
            <w:shd w:val="clear" w:color="auto" w:fill="auto"/>
            <w:vAlign w:val="center"/>
          </w:tcPr>
          <w:p w14:paraId="4F12007F" w14:textId="11D5A11F" w:rsidR="00B53E89" w:rsidRPr="00474185" w:rsidRDefault="00B53E89" w:rsidP="00B53E89">
            <w:pPr>
              <w:widowControl w:val="0"/>
              <w:jc w:val="center"/>
              <w:rPr>
                <w:sz w:val="20"/>
                <w:szCs w:val="20"/>
              </w:rPr>
            </w:pPr>
            <w:r w:rsidRPr="00474185">
              <w:rPr>
                <w:sz w:val="20"/>
                <w:szCs w:val="20"/>
              </w:rPr>
              <w:t>Адрес</w:t>
            </w:r>
          </w:p>
        </w:tc>
        <w:tc>
          <w:tcPr>
            <w:tcW w:w="851" w:type="dxa"/>
            <w:shd w:val="clear" w:color="auto" w:fill="auto"/>
            <w:vAlign w:val="center"/>
          </w:tcPr>
          <w:p w14:paraId="671225E7" w14:textId="1C586A77" w:rsidR="00B53E89" w:rsidRPr="00474185" w:rsidRDefault="00B53E89" w:rsidP="00B53E89">
            <w:pPr>
              <w:widowControl w:val="0"/>
              <w:jc w:val="center"/>
              <w:rPr>
                <w:sz w:val="20"/>
                <w:szCs w:val="20"/>
              </w:rPr>
            </w:pPr>
            <w:r w:rsidRPr="00474185">
              <w:rPr>
                <w:sz w:val="20"/>
                <w:szCs w:val="20"/>
              </w:rPr>
              <w:t>Год ввода в эксплуатацию</w:t>
            </w:r>
          </w:p>
        </w:tc>
        <w:tc>
          <w:tcPr>
            <w:tcW w:w="1417" w:type="dxa"/>
            <w:shd w:val="clear" w:color="auto" w:fill="auto"/>
            <w:vAlign w:val="center"/>
          </w:tcPr>
          <w:p w14:paraId="0161572A" w14:textId="0AD6EE35" w:rsidR="00B53E89" w:rsidRPr="00474185" w:rsidRDefault="00B53E89" w:rsidP="00B53E89">
            <w:pPr>
              <w:widowControl w:val="0"/>
              <w:jc w:val="center"/>
              <w:rPr>
                <w:sz w:val="20"/>
                <w:szCs w:val="20"/>
              </w:rPr>
            </w:pPr>
            <w:r w:rsidRPr="00474185">
              <w:rPr>
                <w:sz w:val="20"/>
                <w:szCs w:val="20"/>
              </w:rPr>
              <w:t>Техническй характеристики/техническое состояние</w:t>
            </w:r>
          </w:p>
        </w:tc>
        <w:tc>
          <w:tcPr>
            <w:tcW w:w="1134" w:type="dxa"/>
            <w:shd w:val="clear" w:color="auto" w:fill="auto"/>
          </w:tcPr>
          <w:p w14:paraId="18DBD88E" w14:textId="3F3B1CAD" w:rsidR="00B53E89" w:rsidRPr="00474185" w:rsidRDefault="00B53E89" w:rsidP="00B53E89">
            <w:pPr>
              <w:widowControl w:val="0"/>
              <w:jc w:val="center"/>
              <w:rPr>
                <w:sz w:val="20"/>
                <w:szCs w:val="20"/>
              </w:rPr>
            </w:pPr>
            <w:r w:rsidRPr="00474185">
              <w:rPr>
                <w:sz w:val="20"/>
                <w:szCs w:val="20"/>
              </w:rPr>
              <w:t>Балансовая стоимость, руб.</w:t>
            </w:r>
          </w:p>
        </w:tc>
        <w:tc>
          <w:tcPr>
            <w:tcW w:w="1133" w:type="dxa"/>
            <w:shd w:val="clear" w:color="auto" w:fill="auto"/>
          </w:tcPr>
          <w:p w14:paraId="143EDE04" w14:textId="327C2B02" w:rsidR="00B53E89" w:rsidRPr="00474185" w:rsidRDefault="00B53E89" w:rsidP="00B53E89">
            <w:pPr>
              <w:widowControl w:val="0"/>
              <w:jc w:val="center"/>
              <w:rPr>
                <w:sz w:val="20"/>
                <w:szCs w:val="20"/>
              </w:rPr>
            </w:pPr>
            <w:r w:rsidRPr="00474185">
              <w:rPr>
                <w:sz w:val="20"/>
                <w:szCs w:val="20"/>
              </w:rPr>
              <w:t>Рыночная  стоимость, руб./износ</w:t>
            </w:r>
          </w:p>
        </w:tc>
        <w:tc>
          <w:tcPr>
            <w:tcW w:w="993" w:type="dxa"/>
            <w:tcBorders>
              <w:bottom w:val="single" w:sz="4" w:space="0" w:color="auto"/>
            </w:tcBorders>
            <w:shd w:val="clear" w:color="auto" w:fill="auto"/>
          </w:tcPr>
          <w:p w14:paraId="5309E701" w14:textId="77777777" w:rsidR="00B53E89" w:rsidRPr="00474185" w:rsidRDefault="00B53E89" w:rsidP="00B53E89">
            <w:pPr>
              <w:jc w:val="center"/>
              <w:rPr>
                <w:sz w:val="20"/>
                <w:szCs w:val="20"/>
              </w:rPr>
            </w:pPr>
            <w:r w:rsidRPr="00474185">
              <w:rPr>
                <w:sz w:val="20"/>
                <w:szCs w:val="20"/>
              </w:rPr>
              <w:t>Начальная/Остаточная/Восстановительная стоимость стоимость,</w:t>
            </w:r>
          </w:p>
          <w:p w14:paraId="3DEFEA01" w14:textId="77777777" w:rsidR="00B53E89" w:rsidRPr="00474185" w:rsidRDefault="00B53E89" w:rsidP="00B53E89">
            <w:pPr>
              <w:jc w:val="center"/>
              <w:rPr>
                <w:sz w:val="20"/>
                <w:szCs w:val="20"/>
              </w:rPr>
            </w:pPr>
            <w:r w:rsidRPr="00474185">
              <w:rPr>
                <w:sz w:val="20"/>
                <w:szCs w:val="20"/>
              </w:rPr>
              <w:t>руб</w:t>
            </w:r>
          </w:p>
          <w:p w14:paraId="41FBE7C5" w14:textId="37F0FDA2" w:rsidR="00B53E89" w:rsidRPr="00474185" w:rsidRDefault="00B53E89" w:rsidP="00B53E89">
            <w:pPr>
              <w:widowControl w:val="0"/>
              <w:jc w:val="center"/>
              <w:rPr>
                <w:sz w:val="20"/>
                <w:szCs w:val="20"/>
              </w:rPr>
            </w:pPr>
            <w:r w:rsidRPr="00474185">
              <w:rPr>
                <w:sz w:val="20"/>
                <w:szCs w:val="20"/>
              </w:rPr>
              <w:t xml:space="preserve">(при наличии сведений)    </w:t>
            </w:r>
          </w:p>
        </w:tc>
        <w:tc>
          <w:tcPr>
            <w:tcW w:w="1417" w:type="dxa"/>
            <w:tcBorders>
              <w:bottom w:val="single" w:sz="4" w:space="0" w:color="auto"/>
            </w:tcBorders>
            <w:shd w:val="clear" w:color="auto" w:fill="auto"/>
          </w:tcPr>
          <w:p w14:paraId="6C511D78" w14:textId="0EDD8C26" w:rsidR="00B53E89" w:rsidRPr="00474185" w:rsidRDefault="00B53E89" w:rsidP="00B53E89">
            <w:pPr>
              <w:widowControl w:val="0"/>
              <w:jc w:val="center"/>
              <w:rPr>
                <w:sz w:val="20"/>
                <w:szCs w:val="20"/>
              </w:rPr>
            </w:pPr>
            <w:r w:rsidRPr="00474185">
              <w:rPr>
                <w:sz w:val="20"/>
                <w:szCs w:val="20"/>
              </w:rPr>
              <w:t>Мероприятия по ремонту/реконструкции(наименование, дата проведения)</w:t>
            </w:r>
          </w:p>
        </w:tc>
      </w:tr>
      <w:tr w:rsidR="00B53E89" w:rsidRPr="00474185" w14:paraId="2A12E8BB" w14:textId="208AEF9E" w:rsidTr="00474185">
        <w:trPr>
          <w:trHeight w:val="284"/>
        </w:trPr>
        <w:tc>
          <w:tcPr>
            <w:tcW w:w="10656" w:type="dxa"/>
            <w:gridSpan w:val="10"/>
            <w:shd w:val="clear" w:color="auto" w:fill="auto"/>
            <w:vAlign w:val="center"/>
          </w:tcPr>
          <w:p w14:paraId="0D17487C" w14:textId="54334640" w:rsidR="00B53E89" w:rsidRPr="00474185" w:rsidRDefault="00B53E89" w:rsidP="00B53E89">
            <w:pPr>
              <w:widowControl w:val="0"/>
              <w:jc w:val="center"/>
              <w:rPr>
                <w:sz w:val="20"/>
                <w:szCs w:val="20"/>
              </w:rPr>
            </w:pPr>
            <w:r w:rsidRPr="00474185">
              <w:rPr>
                <w:sz w:val="20"/>
                <w:szCs w:val="20"/>
              </w:rPr>
              <w:t>МО СП «Баргузинское»</w:t>
            </w:r>
            <w:r w:rsidR="003A60C9" w:rsidRPr="00474185">
              <w:rPr>
                <w:color w:val="212529"/>
                <w:sz w:val="20"/>
                <w:szCs w:val="20"/>
                <w:shd w:val="clear" w:color="auto" w:fill="FFFFFF"/>
              </w:rPr>
              <w:t xml:space="preserve"> тип системы коммунальной инфраструктуры-теплоснобжение</w:t>
            </w:r>
          </w:p>
        </w:tc>
      </w:tr>
      <w:tr w:rsidR="00B53E89" w:rsidRPr="00474185" w14:paraId="537ADF40" w14:textId="1D8CC3F6" w:rsidTr="00474185">
        <w:trPr>
          <w:gridAfter w:val="1"/>
          <w:wAfter w:w="25" w:type="dxa"/>
          <w:trHeight w:val="284"/>
        </w:trPr>
        <w:tc>
          <w:tcPr>
            <w:tcW w:w="421" w:type="dxa"/>
            <w:shd w:val="clear" w:color="auto" w:fill="auto"/>
            <w:vAlign w:val="center"/>
          </w:tcPr>
          <w:p w14:paraId="7A4142BC" w14:textId="13887AE2" w:rsidR="00B53E89" w:rsidRPr="00474185" w:rsidRDefault="003F2161" w:rsidP="00B53E89">
            <w:pPr>
              <w:widowControl w:val="0"/>
              <w:rPr>
                <w:sz w:val="20"/>
                <w:szCs w:val="20"/>
              </w:rPr>
            </w:pPr>
            <w:r>
              <w:rPr>
                <w:sz w:val="20"/>
                <w:szCs w:val="20"/>
              </w:rPr>
              <w:t>1</w:t>
            </w:r>
          </w:p>
        </w:tc>
        <w:tc>
          <w:tcPr>
            <w:tcW w:w="1281" w:type="dxa"/>
            <w:shd w:val="clear" w:color="auto" w:fill="auto"/>
            <w:vAlign w:val="center"/>
          </w:tcPr>
          <w:p w14:paraId="34AA1E09" w14:textId="393ACF95" w:rsidR="00B53E89" w:rsidRPr="00474185" w:rsidRDefault="00B53E89" w:rsidP="00B53E89">
            <w:pPr>
              <w:widowControl w:val="0"/>
              <w:jc w:val="both"/>
              <w:rPr>
                <w:sz w:val="20"/>
                <w:szCs w:val="20"/>
              </w:rPr>
            </w:pPr>
            <w:r w:rsidRPr="00474185">
              <w:rPr>
                <w:rStyle w:val="95pt0pt"/>
                <w:sz w:val="20"/>
                <w:szCs w:val="20"/>
              </w:rPr>
              <w:t>Здание котельной</w:t>
            </w:r>
          </w:p>
        </w:tc>
        <w:tc>
          <w:tcPr>
            <w:tcW w:w="1984" w:type="dxa"/>
            <w:shd w:val="clear" w:color="auto" w:fill="auto"/>
            <w:vAlign w:val="center"/>
          </w:tcPr>
          <w:p w14:paraId="7D4EFCEF" w14:textId="68E3C24D" w:rsidR="00B53E89" w:rsidRPr="00474185" w:rsidRDefault="00B53E89" w:rsidP="00B53E89">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851" w:type="dxa"/>
            <w:shd w:val="clear" w:color="auto" w:fill="auto"/>
            <w:vAlign w:val="center"/>
          </w:tcPr>
          <w:p w14:paraId="5A4A4978" w14:textId="04A1EE13" w:rsidR="00B53E89" w:rsidRPr="00474185" w:rsidRDefault="00B53E89" w:rsidP="00B53E89">
            <w:pPr>
              <w:widowControl w:val="0"/>
              <w:jc w:val="center"/>
              <w:rPr>
                <w:sz w:val="20"/>
                <w:szCs w:val="20"/>
              </w:rPr>
            </w:pPr>
            <w:r w:rsidRPr="00474185">
              <w:rPr>
                <w:sz w:val="20"/>
                <w:szCs w:val="20"/>
              </w:rPr>
              <w:t>1974</w:t>
            </w:r>
          </w:p>
        </w:tc>
        <w:tc>
          <w:tcPr>
            <w:tcW w:w="1417" w:type="dxa"/>
            <w:shd w:val="clear" w:color="auto" w:fill="auto"/>
            <w:vAlign w:val="center"/>
          </w:tcPr>
          <w:p w14:paraId="6EF1691E" w14:textId="3F4A0E89" w:rsidR="00B53E89" w:rsidRPr="00474185" w:rsidRDefault="00B53E89" w:rsidP="00B53E89">
            <w:pPr>
              <w:widowControl w:val="0"/>
              <w:jc w:val="center"/>
              <w:rPr>
                <w:sz w:val="20"/>
                <w:szCs w:val="20"/>
              </w:rPr>
            </w:pPr>
            <w:r w:rsidRPr="00474185">
              <w:rPr>
                <w:sz w:val="20"/>
                <w:szCs w:val="20"/>
              </w:rPr>
              <w:t>130,7 кв.м. ./удовлетворительное</w:t>
            </w:r>
          </w:p>
        </w:tc>
        <w:tc>
          <w:tcPr>
            <w:tcW w:w="1134" w:type="dxa"/>
            <w:shd w:val="clear" w:color="auto" w:fill="auto"/>
          </w:tcPr>
          <w:p w14:paraId="49EE5AF2" w14:textId="1C0C2A93" w:rsidR="00B53E89" w:rsidRPr="00474185" w:rsidRDefault="00B53E89" w:rsidP="00B53E89">
            <w:pPr>
              <w:widowControl w:val="0"/>
              <w:jc w:val="center"/>
              <w:rPr>
                <w:sz w:val="20"/>
                <w:szCs w:val="20"/>
              </w:rPr>
            </w:pPr>
            <w:r w:rsidRPr="00474185">
              <w:rPr>
                <w:sz w:val="20"/>
                <w:szCs w:val="20"/>
              </w:rPr>
              <w:t>341,12</w:t>
            </w:r>
          </w:p>
        </w:tc>
        <w:tc>
          <w:tcPr>
            <w:tcW w:w="1133" w:type="dxa"/>
            <w:shd w:val="clear" w:color="auto" w:fill="auto"/>
          </w:tcPr>
          <w:p w14:paraId="481C67AE" w14:textId="31C64209" w:rsidR="00B53E89" w:rsidRPr="00474185" w:rsidRDefault="00E44A47" w:rsidP="00E44A47">
            <w:pPr>
              <w:widowControl w:val="0"/>
              <w:jc w:val="center"/>
              <w:rPr>
                <w:sz w:val="20"/>
                <w:szCs w:val="20"/>
              </w:rPr>
            </w:pPr>
            <w:r>
              <w:rPr>
                <w:sz w:val="20"/>
                <w:szCs w:val="20"/>
              </w:rPr>
              <w:t>2 043 167,00</w:t>
            </w:r>
            <w:r w:rsidR="00B53E89" w:rsidRPr="00474185">
              <w:rPr>
                <w:sz w:val="20"/>
                <w:szCs w:val="20"/>
              </w:rPr>
              <w:t>/</w:t>
            </w:r>
            <w:r>
              <w:rPr>
                <w:sz w:val="20"/>
                <w:szCs w:val="20"/>
              </w:rPr>
              <w:t>50,25%</w:t>
            </w:r>
          </w:p>
        </w:tc>
        <w:tc>
          <w:tcPr>
            <w:tcW w:w="993" w:type="dxa"/>
            <w:shd w:val="clear" w:color="auto" w:fill="auto"/>
          </w:tcPr>
          <w:p w14:paraId="40D61403" w14:textId="1765A603" w:rsidR="00B53E89" w:rsidRPr="00474185" w:rsidRDefault="00B53E89" w:rsidP="00F10173">
            <w:pPr>
              <w:widowControl w:val="0"/>
              <w:jc w:val="center"/>
              <w:rPr>
                <w:sz w:val="20"/>
                <w:szCs w:val="20"/>
              </w:rPr>
            </w:pPr>
            <w:r w:rsidRPr="00474185">
              <w:rPr>
                <w:sz w:val="20"/>
                <w:szCs w:val="20"/>
              </w:rPr>
              <w:t>Нет данны</w:t>
            </w:r>
            <w:r w:rsidR="00F10173" w:rsidRPr="00474185">
              <w:rPr>
                <w:sz w:val="20"/>
                <w:szCs w:val="20"/>
              </w:rPr>
              <w:t>х</w:t>
            </w:r>
          </w:p>
        </w:tc>
        <w:tc>
          <w:tcPr>
            <w:tcW w:w="1417" w:type="dxa"/>
            <w:shd w:val="clear" w:color="auto" w:fill="auto"/>
          </w:tcPr>
          <w:p w14:paraId="3C468092" w14:textId="75F48743" w:rsidR="00B53E89" w:rsidRPr="00474185" w:rsidRDefault="00B53E89" w:rsidP="00B53E89">
            <w:pPr>
              <w:widowControl w:val="0"/>
              <w:jc w:val="center"/>
              <w:rPr>
                <w:sz w:val="20"/>
                <w:szCs w:val="20"/>
              </w:rPr>
            </w:pPr>
          </w:p>
        </w:tc>
      </w:tr>
      <w:tr w:rsidR="00B53E89" w:rsidRPr="00474185" w14:paraId="7EC319E6" w14:textId="77BF3076" w:rsidTr="00474185">
        <w:trPr>
          <w:gridAfter w:val="1"/>
          <w:wAfter w:w="25" w:type="dxa"/>
          <w:trHeight w:val="284"/>
        </w:trPr>
        <w:tc>
          <w:tcPr>
            <w:tcW w:w="421" w:type="dxa"/>
            <w:shd w:val="clear" w:color="auto" w:fill="auto"/>
            <w:vAlign w:val="center"/>
          </w:tcPr>
          <w:p w14:paraId="0DAFE4EF" w14:textId="06820BC4" w:rsidR="00B53E89" w:rsidRPr="00474185" w:rsidRDefault="003F2161" w:rsidP="00B53E89">
            <w:pPr>
              <w:widowControl w:val="0"/>
              <w:rPr>
                <w:sz w:val="20"/>
                <w:szCs w:val="20"/>
              </w:rPr>
            </w:pPr>
            <w:r>
              <w:rPr>
                <w:sz w:val="20"/>
                <w:szCs w:val="20"/>
              </w:rPr>
              <w:t>2</w:t>
            </w:r>
          </w:p>
        </w:tc>
        <w:tc>
          <w:tcPr>
            <w:tcW w:w="1281" w:type="dxa"/>
            <w:shd w:val="clear" w:color="auto" w:fill="auto"/>
            <w:vAlign w:val="center"/>
          </w:tcPr>
          <w:p w14:paraId="2FEE68DC" w14:textId="43441EC5" w:rsidR="00B53E89" w:rsidRPr="00474185" w:rsidRDefault="00B53E89" w:rsidP="00B53E89">
            <w:pPr>
              <w:widowControl w:val="0"/>
              <w:jc w:val="both"/>
              <w:rPr>
                <w:sz w:val="20"/>
                <w:szCs w:val="20"/>
              </w:rPr>
            </w:pPr>
            <w:r w:rsidRPr="00474185">
              <w:rPr>
                <w:rStyle w:val="FontStyle67"/>
                <w:sz w:val="20"/>
                <w:szCs w:val="20"/>
                <w:lang w:eastAsia="en-US"/>
              </w:rPr>
              <w:t>Тепловая сеть</w:t>
            </w:r>
          </w:p>
        </w:tc>
        <w:tc>
          <w:tcPr>
            <w:tcW w:w="1984" w:type="dxa"/>
            <w:shd w:val="clear" w:color="auto" w:fill="auto"/>
            <w:vAlign w:val="center"/>
          </w:tcPr>
          <w:p w14:paraId="68399710" w14:textId="1BACEA56" w:rsidR="00B53E89" w:rsidRPr="00474185" w:rsidRDefault="00B53E89" w:rsidP="00B53E89">
            <w:pPr>
              <w:widowControl w:val="0"/>
              <w:jc w:val="center"/>
              <w:rPr>
                <w:sz w:val="20"/>
                <w:szCs w:val="20"/>
              </w:rPr>
            </w:pPr>
            <w:r w:rsidRPr="00474185">
              <w:rPr>
                <w:rStyle w:val="95pt0pt"/>
                <w:sz w:val="20"/>
                <w:szCs w:val="20"/>
              </w:rPr>
              <w:t>Республика Бурятия, Баргузинский район, с.Баргузин</w:t>
            </w:r>
          </w:p>
        </w:tc>
        <w:tc>
          <w:tcPr>
            <w:tcW w:w="851" w:type="dxa"/>
            <w:shd w:val="clear" w:color="auto" w:fill="auto"/>
            <w:vAlign w:val="center"/>
          </w:tcPr>
          <w:p w14:paraId="0465242C" w14:textId="3B96617D" w:rsidR="00B53E89" w:rsidRPr="00474185" w:rsidRDefault="00B53E89" w:rsidP="00B53E89">
            <w:pPr>
              <w:widowControl w:val="0"/>
              <w:jc w:val="center"/>
              <w:rPr>
                <w:sz w:val="20"/>
                <w:szCs w:val="20"/>
              </w:rPr>
            </w:pPr>
            <w:r w:rsidRPr="00474185">
              <w:rPr>
                <w:sz w:val="20"/>
                <w:szCs w:val="20"/>
              </w:rPr>
              <w:t>1974</w:t>
            </w:r>
          </w:p>
        </w:tc>
        <w:tc>
          <w:tcPr>
            <w:tcW w:w="1417" w:type="dxa"/>
            <w:shd w:val="clear" w:color="auto" w:fill="auto"/>
            <w:vAlign w:val="center"/>
          </w:tcPr>
          <w:p w14:paraId="372959EB" w14:textId="4245384D" w:rsidR="00B53E89" w:rsidRPr="00474185" w:rsidRDefault="00E44A47" w:rsidP="00E44A47">
            <w:pPr>
              <w:widowControl w:val="0"/>
              <w:jc w:val="center"/>
              <w:rPr>
                <w:sz w:val="20"/>
                <w:szCs w:val="20"/>
              </w:rPr>
            </w:pPr>
            <w:r>
              <w:rPr>
                <w:rStyle w:val="95pt0pt"/>
                <w:sz w:val="20"/>
                <w:szCs w:val="20"/>
              </w:rPr>
              <w:t>87</w:t>
            </w:r>
            <w:r w:rsidR="00B53E89" w:rsidRPr="00474185">
              <w:rPr>
                <w:rStyle w:val="95pt0pt"/>
                <w:sz w:val="20"/>
                <w:szCs w:val="20"/>
              </w:rPr>
              <w:t xml:space="preserve"> м.п</w:t>
            </w:r>
            <w:r w:rsidR="00B53E89" w:rsidRPr="00474185">
              <w:rPr>
                <w:sz w:val="20"/>
                <w:szCs w:val="20"/>
              </w:rPr>
              <w:t>./удовлетворительное</w:t>
            </w:r>
            <w:r w:rsidR="00B53E89" w:rsidRPr="00474185">
              <w:rPr>
                <w:rStyle w:val="95pt0pt"/>
                <w:sz w:val="20"/>
                <w:szCs w:val="20"/>
              </w:rPr>
              <w:t>.</w:t>
            </w:r>
          </w:p>
        </w:tc>
        <w:tc>
          <w:tcPr>
            <w:tcW w:w="1134" w:type="dxa"/>
            <w:shd w:val="clear" w:color="auto" w:fill="auto"/>
          </w:tcPr>
          <w:p w14:paraId="73C00FEF" w14:textId="7B919C0D" w:rsidR="00B53E89" w:rsidRPr="00474185" w:rsidRDefault="00B53E89" w:rsidP="00B53E89">
            <w:pPr>
              <w:widowControl w:val="0"/>
              <w:jc w:val="center"/>
              <w:rPr>
                <w:sz w:val="20"/>
                <w:szCs w:val="20"/>
              </w:rPr>
            </w:pPr>
            <w:r w:rsidRPr="00474185">
              <w:rPr>
                <w:sz w:val="20"/>
                <w:szCs w:val="20"/>
              </w:rPr>
              <w:t>1249824,00</w:t>
            </w:r>
          </w:p>
        </w:tc>
        <w:tc>
          <w:tcPr>
            <w:tcW w:w="1133" w:type="dxa"/>
            <w:shd w:val="clear" w:color="auto" w:fill="auto"/>
          </w:tcPr>
          <w:p w14:paraId="30EC230C" w14:textId="5BB29EA9" w:rsidR="00B53E89" w:rsidRPr="00474185" w:rsidRDefault="00E44A47" w:rsidP="00E44A47">
            <w:pPr>
              <w:widowControl w:val="0"/>
              <w:jc w:val="center"/>
              <w:rPr>
                <w:sz w:val="20"/>
                <w:szCs w:val="20"/>
              </w:rPr>
            </w:pPr>
            <w:r>
              <w:rPr>
                <w:sz w:val="20"/>
                <w:szCs w:val="20"/>
              </w:rPr>
              <w:t>1835673,00</w:t>
            </w:r>
            <w:r w:rsidR="00B53E89" w:rsidRPr="00474185">
              <w:rPr>
                <w:sz w:val="20"/>
                <w:szCs w:val="20"/>
              </w:rPr>
              <w:t>/</w:t>
            </w:r>
            <w:r>
              <w:rPr>
                <w:sz w:val="20"/>
                <w:szCs w:val="20"/>
              </w:rPr>
              <w:t>50</w:t>
            </w:r>
            <w:r w:rsidR="00B53E89" w:rsidRPr="00474185">
              <w:rPr>
                <w:sz w:val="20"/>
                <w:szCs w:val="20"/>
              </w:rPr>
              <w:t>,00%</w:t>
            </w:r>
          </w:p>
        </w:tc>
        <w:tc>
          <w:tcPr>
            <w:tcW w:w="993" w:type="dxa"/>
            <w:shd w:val="clear" w:color="auto" w:fill="auto"/>
          </w:tcPr>
          <w:p w14:paraId="470D4451" w14:textId="184C11B6" w:rsidR="00B53E89" w:rsidRPr="00474185" w:rsidRDefault="00B53E89" w:rsidP="00B53E89">
            <w:pPr>
              <w:widowControl w:val="0"/>
              <w:jc w:val="center"/>
              <w:rPr>
                <w:sz w:val="20"/>
                <w:szCs w:val="20"/>
              </w:rPr>
            </w:pPr>
            <w:r w:rsidRPr="00474185">
              <w:rPr>
                <w:sz w:val="20"/>
                <w:szCs w:val="20"/>
              </w:rPr>
              <w:t>Нет данных</w:t>
            </w:r>
          </w:p>
        </w:tc>
        <w:tc>
          <w:tcPr>
            <w:tcW w:w="1417" w:type="dxa"/>
            <w:shd w:val="clear" w:color="auto" w:fill="auto"/>
          </w:tcPr>
          <w:p w14:paraId="7CB30D62" w14:textId="7645A7C8" w:rsidR="00B53E89" w:rsidRPr="00474185" w:rsidRDefault="00F10173" w:rsidP="00B53E89">
            <w:pPr>
              <w:widowControl w:val="0"/>
              <w:jc w:val="center"/>
              <w:rPr>
                <w:sz w:val="20"/>
                <w:szCs w:val="20"/>
              </w:rPr>
            </w:pPr>
            <w:r w:rsidRPr="00474185">
              <w:rPr>
                <w:sz w:val="20"/>
                <w:szCs w:val="20"/>
              </w:rPr>
              <w:t xml:space="preserve">Капитальный ремонт теплосетей, протяженностью-92 метра  2019-2022г </w:t>
            </w:r>
          </w:p>
        </w:tc>
      </w:tr>
      <w:tr w:rsidR="00B53E89" w:rsidRPr="00474185" w14:paraId="7E85064D" w14:textId="7C1565CE" w:rsidTr="00474185">
        <w:trPr>
          <w:gridAfter w:val="1"/>
          <w:wAfter w:w="25" w:type="dxa"/>
          <w:trHeight w:val="284"/>
        </w:trPr>
        <w:tc>
          <w:tcPr>
            <w:tcW w:w="421" w:type="dxa"/>
            <w:shd w:val="clear" w:color="auto" w:fill="auto"/>
            <w:vAlign w:val="center"/>
          </w:tcPr>
          <w:p w14:paraId="489BFD90" w14:textId="08AEB068" w:rsidR="00B53E89" w:rsidRPr="00474185" w:rsidRDefault="003F2161" w:rsidP="00B53E89">
            <w:pPr>
              <w:widowControl w:val="0"/>
              <w:rPr>
                <w:sz w:val="20"/>
                <w:szCs w:val="20"/>
              </w:rPr>
            </w:pPr>
            <w:r>
              <w:rPr>
                <w:sz w:val="20"/>
                <w:szCs w:val="20"/>
              </w:rPr>
              <w:t>3</w:t>
            </w:r>
          </w:p>
        </w:tc>
        <w:tc>
          <w:tcPr>
            <w:tcW w:w="1281" w:type="dxa"/>
            <w:shd w:val="clear" w:color="auto" w:fill="auto"/>
            <w:vAlign w:val="center"/>
          </w:tcPr>
          <w:p w14:paraId="235B6743" w14:textId="1C2334AC" w:rsidR="00B53E89" w:rsidRPr="00474185" w:rsidRDefault="00B53E89" w:rsidP="003F2161">
            <w:pPr>
              <w:widowControl w:val="0"/>
              <w:jc w:val="both"/>
              <w:rPr>
                <w:sz w:val="20"/>
                <w:szCs w:val="20"/>
              </w:rPr>
            </w:pPr>
            <w:r w:rsidRPr="00474185">
              <w:rPr>
                <w:rStyle w:val="95pt0pt"/>
                <w:sz w:val="20"/>
                <w:szCs w:val="20"/>
              </w:rPr>
              <w:t>Водонапорная башня</w:t>
            </w:r>
          </w:p>
        </w:tc>
        <w:tc>
          <w:tcPr>
            <w:tcW w:w="1984" w:type="dxa"/>
            <w:shd w:val="clear" w:color="auto" w:fill="auto"/>
            <w:vAlign w:val="center"/>
          </w:tcPr>
          <w:p w14:paraId="0495490A" w14:textId="314C1D45" w:rsidR="00B53E89" w:rsidRPr="00474185" w:rsidRDefault="00B53E89" w:rsidP="00B53E89">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851" w:type="dxa"/>
            <w:shd w:val="clear" w:color="auto" w:fill="auto"/>
            <w:vAlign w:val="center"/>
          </w:tcPr>
          <w:p w14:paraId="6E1FB3FC" w14:textId="5E7BABE3" w:rsidR="00B53E89" w:rsidRPr="00474185" w:rsidRDefault="00B53E89" w:rsidP="00B53E89">
            <w:pPr>
              <w:widowControl w:val="0"/>
              <w:jc w:val="center"/>
              <w:rPr>
                <w:sz w:val="20"/>
                <w:szCs w:val="20"/>
              </w:rPr>
            </w:pPr>
            <w:r w:rsidRPr="00474185">
              <w:rPr>
                <w:sz w:val="20"/>
                <w:szCs w:val="20"/>
              </w:rPr>
              <w:t>1974</w:t>
            </w:r>
          </w:p>
        </w:tc>
        <w:tc>
          <w:tcPr>
            <w:tcW w:w="1417" w:type="dxa"/>
            <w:shd w:val="clear" w:color="auto" w:fill="auto"/>
            <w:vAlign w:val="center"/>
          </w:tcPr>
          <w:p w14:paraId="5148C2F5" w14:textId="30B2464C" w:rsidR="00B53E89" w:rsidRPr="00474185" w:rsidRDefault="00B53E89" w:rsidP="003F2161">
            <w:pPr>
              <w:widowControl w:val="0"/>
              <w:jc w:val="center"/>
              <w:rPr>
                <w:sz w:val="20"/>
                <w:szCs w:val="20"/>
              </w:rPr>
            </w:pPr>
            <w:r w:rsidRPr="00474185">
              <w:rPr>
                <w:rStyle w:val="95pt0pt"/>
                <w:sz w:val="20"/>
                <w:szCs w:val="20"/>
              </w:rPr>
              <w:t>27,4 кв.м., этажность – 1</w:t>
            </w:r>
            <w:r w:rsidRPr="00474185">
              <w:rPr>
                <w:sz w:val="20"/>
                <w:szCs w:val="20"/>
              </w:rPr>
              <w:t>./удовлетворительное</w:t>
            </w:r>
          </w:p>
        </w:tc>
        <w:tc>
          <w:tcPr>
            <w:tcW w:w="1134" w:type="dxa"/>
            <w:shd w:val="clear" w:color="auto" w:fill="auto"/>
          </w:tcPr>
          <w:p w14:paraId="3A8A01D8" w14:textId="77777777" w:rsidR="00B53E89" w:rsidRPr="00474185" w:rsidRDefault="00B53E89" w:rsidP="00B53E89">
            <w:pPr>
              <w:widowControl w:val="0"/>
              <w:jc w:val="center"/>
              <w:rPr>
                <w:sz w:val="20"/>
                <w:szCs w:val="20"/>
              </w:rPr>
            </w:pPr>
          </w:p>
          <w:p w14:paraId="16F9A5F3" w14:textId="15276DA0" w:rsidR="00B53E89" w:rsidRPr="00474185" w:rsidRDefault="00B53E89" w:rsidP="00B53E89">
            <w:pPr>
              <w:widowControl w:val="0"/>
              <w:jc w:val="center"/>
              <w:rPr>
                <w:sz w:val="20"/>
                <w:szCs w:val="20"/>
              </w:rPr>
            </w:pPr>
            <w:r w:rsidRPr="00474185">
              <w:rPr>
                <w:sz w:val="20"/>
                <w:szCs w:val="20"/>
              </w:rPr>
              <w:t>1750343,00</w:t>
            </w:r>
          </w:p>
        </w:tc>
        <w:tc>
          <w:tcPr>
            <w:tcW w:w="1133" w:type="dxa"/>
            <w:shd w:val="clear" w:color="auto" w:fill="auto"/>
          </w:tcPr>
          <w:p w14:paraId="492466EA" w14:textId="77777777" w:rsidR="00B53E89" w:rsidRPr="00474185" w:rsidRDefault="00B53E89" w:rsidP="00B53E89">
            <w:pPr>
              <w:widowControl w:val="0"/>
              <w:jc w:val="center"/>
              <w:rPr>
                <w:sz w:val="20"/>
                <w:szCs w:val="20"/>
              </w:rPr>
            </w:pPr>
          </w:p>
          <w:p w14:paraId="77E78398" w14:textId="26FF2D64" w:rsidR="00B53E89" w:rsidRPr="00474185" w:rsidRDefault="00E44A47" w:rsidP="00E44A47">
            <w:pPr>
              <w:widowControl w:val="0"/>
              <w:jc w:val="center"/>
              <w:rPr>
                <w:sz w:val="20"/>
                <w:szCs w:val="20"/>
              </w:rPr>
            </w:pPr>
            <w:r>
              <w:rPr>
                <w:sz w:val="20"/>
                <w:szCs w:val="20"/>
              </w:rPr>
              <w:t>3441029</w:t>
            </w:r>
            <w:r w:rsidR="00B53E89" w:rsidRPr="00474185">
              <w:rPr>
                <w:sz w:val="20"/>
                <w:szCs w:val="20"/>
              </w:rPr>
              <w:t>,00/</w:t>
            </w:r>
            <w:r>
              <w:rPr>
                <w:sz w:val="20"/>
                <w:szCs w:val="20"/>
              </w:rPr>
              <w:t>50,00</w:t>
            </w:r>
            <w:r w:rsidR="00B53E89" w:rsidRPr="00474185">
              <w:rPr>
                <w:sz w:val="20"/>
                <w:szCs w:val="20"/>
              </w:rPr>
              <w:t>%</w:t>
            </w:r>
          </w:p>
        </w:tc>
        <w:tc>
          <w:tcPr>
            <w:tcW w:w="993" w:type="dxa"/>
            <w:shd w:val="clear" w:color="auto" w:fill="auto"/>
          </w:tcPr>
          <w:p w14:paraId="79CA4A33" w14:textId="39502ED6" w:rsidR="00B53E89" w:rsidRPr="00474185" w:rsidRDefault="00B53E89" w:rsidP="00B53E89">
            <w:pPr>
              <w:widowControl w:val="0"/>
              <w:jc w:val="center"/>
              <w:rPr>
                <w:sz w:val="20"/>
                <w:szCs w:val="20"/>
              </w:rPr>
            </w:pPr>
            <w:r w:rsidRPr="00474185">
              <w:rPr>
                <w:sz w:val="20"/>
                <w:szCs w:val="20"/>
              </w:rPr>
              <w:t>Нет данных</w:t>
            </w:r>
          </w:p>
        </w:tc>
        <w:tc>
          <w:tcPr>
            <w:tcW w:w="1417" w:type="dxa"/>
            <w:shd w:val="clear" w:color="auto" w:fill="auto"/>
          </w:tcPr>
          <w:p w14:paraId="5BEF7DC1" w14:textId="6302B443" w:rsidR="00B53E89" w:rsidRPr="00474185" w:rsidRDefault="00B53E89" w:rsidP="00B53E89">
            <w:pPr>
              <w:widowControl w:val="0"/>
              <w:jc w:val="center"/>
              <w:rPr>
                <w:sz w:val="20"/>
                <w:szCs w:val="20"/>
              </w:rPr>
            </w:pPr>
          </w:p>
        </w:tc>
      </w:tr>
    </w:tbl>
    <w:p w14:paraId="6FE0A14E" w14:textId="77777777" w:rsidR="0096571C" w:rsidRDefault="0096571C" w:rsidP="00325CDF">
      <w:pPr>
        <w:widowControl w:val="0"/>
        <w:spacing w:line="276" w:lineRule="auto"/>
        <w:jc w:val="right"/>
      </w:pPr>
    </w:p>
    <w:p w14:paraId="29FF802B" w14:textId="64A6D906" w:rsidR="00325CDF" w:rsidRDefault="00325CDF" w:rsidP="00325CDF">
      <w:pPr>
        <w:widowControl w:val="0"/>
        <w:spacing w:line="276" w:lineRule="auto"/>
        <w:jc w:val="right"/>
      </w:pPr>
      <w:r>
        <w:t>Таблица 2. Движимое имущество</w:t>
      </w:r>
    </w:p>
    <w:tbl>
      <w:tblPr>
        <w:tblStyle w:val="ae"/>
        <w:tblW w:w="10337" w:type="dxa"/>
        <w:tblInd w:w="-714" w:type="dxa"/>
        <w:tblLayout w:type="fixed"/>
        <w:tblLook w:val="04A0" w:firstRow="1" w:lastRow="0" w:firstColumn="1" w:lastColumn="0" w:noHBand="0" w:noVBand="1"/>
      </w:tblPr>
      <w:tblGrid>
        <w:gridCol w:w="416"/>
        <w:gridCol w:w="1853"/>
        <w:gridCol w:w="2268"/>
        <w:gridCol w:w="1398"/>
        <w:gridCol w:w="1180"/>
        <w:gridCol w:w="1372"/>
        <w:gridCol w:w="1850"/>
      </w:tblGrid>
      <w:tr w:rsidR="00F10173" w:rsidRPr="00474185" w14:paraId="18238906" w14:textId="2AAA3F7C" w:rsidTr="00474185">
        <w:trPr>
          <w:trHeight w:val="284"/>
        </w:trPr>
        <w:tc>
          <w:tcPr>
            <w:tcW w:w="416" w:type="dxa"/>
            <w:vAlign w:val="center"/>
          </w:tcPr>
          <w:p w14:paraId="5F3B14B1" w14:textId="4E46855E" w:rsidR="00F10173" w:rsidRPr="003E3EC6" w:rsidRDefault="00F10173" w:rsidP="00B53E89">
            <w:pPr>
              <w:widowControl w:val="0"/>
              <w:jc w:val="center"/>
              <w:rPr>
                <w:sz w:val="20"/>
                <w:szCs w:val="20"/>
              </w:rPr>
            </w:pPr>
            <w:r w:rsidRPr="003E3EC6">
              <w:rPr>
                <w:sz w:val="20"/>
                <w:szCs w:val="20"/>
              </w:rPr>
              <w:t>№</w:t>
            </w:r>
          </w:p>
        </w:tc>
        <w:tc>
          <w:tcPr>
            <w:tcW w:w="1853" w:type="dxa"/>
            <w:vAlign w:val="center"/>
          </w:tcPr>
          <w:p w14:paraId="7895A57D" w14:textId="7F13918F" w:rsidR="00F10173" w:rsidRPr="003E3EC6" w:rsidRDefault="00F10173" w:rsidP="00B53E89">
            <w:pPr>
              <w:widowControl w:val="0"/>
              <w:jc w:val="center"/>
              <w:rPr>
                <w:sz w:val="20"/>
                <w:szCs w:val="20"/>
              </w:rPr>
            </w:pPr>
            <w:r w:rsidRPr="003E3EC6">
              <w:rPr>
                <w:sz w:val="20"/>
                <w:szCs w:val="20"/>
              </w:rPr>
              <w:t>Наименование объекта</w:t>
            </w:r>
          </w:p>
        </w:tc>
        <w:tc>
          <w:tcPr>
            <w:tcW w:w="2268" w:type="dxa"/>
            <w:vAlign w:val="center"/>
          </w:tcPr>
          <w:p w14:paraId="0672CD48" w14:textId="14E079E0" w:rsidR="00F10173" w:rsidRPr="003E3EC6" w:rsidRDefault="00F10173" w:rsidP="00B53E89">
            <w:pPr>
              <w:widowControl w:val="0"/>
              <w:jc w:val="center"/>
              <w:rPr>
                <w:sz w:val="20"/>
                <w:szCs w:val="20"/>
              </w:rPr>
            </w:pPr>
            <w:r w:rsidRPr="003E3EC6">
              <w:rPr>
                <w:sz w:val="20"/>
                <w:szCs w:val="20"/>
              </w:rPr>
              <w:t>Адрес</w:t>
            </w:r>
          </w:p>
        </w:tc>
        <w:tc>
          <w:tcPr>
            <w:tcW w:w="1398" w:type="dxa"/>
            <w:vAlign w:val="center"/>
          </w:tcPr>
          <w:p w14:paraId="376EB932" w14:textId="7BD207F7" w:rsidR="00F10173" w:rsidRPr="003E3EC6" w:rsidRDefault="00F10173" w:rsidP="00B53E89">
            <w:pPr>
              <w:widowControl w:val="0"/>
              <w:jc w:val="center"/>
              <w:rPr>
                <w:sz w:val="20"/>
                <w:szCs w:val="20"/>
              </w:rPr>
            </w:pPr>
            <w:r w:rsidRPr="003E3EC6">
              <w:rPr>
                <w:sz w:val="20"/>
                <w:szCs w:val="20"/>
              </w:rPr>
              <w:t>Год изготовления</w:t>
            </w:r>
            <w:r w:rsidR="00260978" w:rsidRPr="003E3EC6">
              <w:rPr>
                <w:sz w:val="20"/>
                <w:szCs w:val="20"/>
              </w:rPr>
              <w:t>/ техническое состояние</w:t>
            </w:r>
          </w:p>
        </w:tc>
        <w:tc>
          <w:tcPr>
            <w:tcW w:w="1180" w:type="dxa"/>
            <w:vAlign w:val="center"/>
          </w:tcPr>
          <w:p w14:paraId="1FFA9F6D" w14:textId="6510D474" w:rsidR="00F10173" w:rsidRPr="003E3EC6" w:rsidRDefault="00F10173" w:rsidP="00B53E89">
            <w:pPr>
              <w:widowControl w:val="0"/>
              <w:jc w:val="center"/>
              <w:rPr>
                <w:sz w:val="20"/>
                <w:szCs w:val="20"/>
              </w:rPr>
            </w:pPr>
            <w:r w:rsidRPr="003E3EC6">
              <w:rPr>
                <w:sz w:val="20"/>
                <w:szCs w:val="20"/>
              </w:rPr>
              <w:t>Балансовая стоимость, руб.</w:t>
            </w:r>
          </w:p>
        </w:tc>
        <w:tc>
          <w:tcPr>
            <w:tcW w:w="1372" w:type="dxa"/>
            <w:vAlign w:val="center"/>
          </w:tcPr>
          <w:p w14:paraId="0956ACAD" w14:textId="43E83D91" w:rsidR="00F10173" w:rsidRPr="003E3EC6" w:rsidRDefault="00F10173" w:rsidP="00B53E89">
            <w:pPr>
              <w:widowControl w:val="0"/>
              <w:jc w:val="center"/>
              <w:rPr>
                <w:sz w:val="20"/>
                <w:szCs w:val="20"/>
              </w:rPr>
            </w:pPr>
            <w:r w:rsidRPr="003E3EC6">
              <w:rPr>
                <w:sz w:val="20"/>
                <w:szCs w:val="20"/>
              </w:rPr>
              <w:t xml:space="preserve">Рыночная </w:t>
            </w:r>
          </w:p>
          <w:p w14:paraId="3F8EA9F5" w14:textId="553EE548" w:rsidR="00F10173" w:rsidRPr="003E3EC6" w:rsidRDefault="00F10173" w:rsidP="00B53E89">
            <w:pPr>
              <w:jc w:val="center"/>
              <w:rPr>
                <w:sz w:val="20"/>
                <w:szCs w:val="20"/>
              </w:rPr>
            </w:pPr>
            <w:r w:rsidRPr="003E3EC6">
              <w:rPr>
                <w:sz w:val="20"/>
                <w:szCs w:val="20"/>
              </w:rPr>
              <w:t>стоимость, руб./Износ%</w:t>
            </w:r>
          </w:p>
        </w:tc>
        <w:tc>
          <w:tcPr>
            <w:tcW w:w="1850" w:type="dxa"/>
            <w:tcBorders>
              <w:bottom w:val="single" w:sz="4" w:space="0" w:color="auto"/>
            </w:tcBorders>
            <w:vAlign w:val="center"/>
          </w:tcPr>
          <w:p w14:paraId="386B1D65" w14:textId="77777777" w:rsidR="00F10173" w:rsidRPr="003E3EC6" w:rsidRDefault="00F10173" w:rsidP="00B53E89">
            <w:pPr>
              <w:jc w:val="center"/>
              <w:rPr>
                <w:sz w:val="20"/>
                <w:szCs w:val="20"/>
              </w:rPr>
            </w:pPr>
            <w:r w:rsidRPr="003E3EC6">
              <w:rPr>
                <w:sz w:val="20"/>
                <w:szCs w:val="20"/>
              </w:rPr>
              <w:t>Начальная/Остаточная/Восстановительная стоимость стоимость,</w:t>
            </w:r>
          </w:p>
          <w:p w14:paraId="005385FC" w14:textId="77777777" w:rsidR="00F10173" w:rsidRPr="003E3EC6" w:rsidRDefault="00F10173" w:rsidP="00B53E89">
            <w:pPr>
              <w:jc w:val="center"/>
              <w:rPr>
                <w:sz w:val="20"/>
                <w:szCs w:val="20"/>
              </w:rPr>
            </w:pPr>
            <w:r w:rsidRPr="003E3EC6">
              <w:rPr>
                <w:sz w:val="20"/>
                <w:szCs w:val="20"/>
              </w:rPr>
              <w:t>руб</w:t>
            </w:r>
          </w:p>
          <w:p w14:paraId="27D9ABF0" w14:textId="1F47C34E" w:rsidR="00F10173" w:rsidRPr="003E3EC6" w:rsidRDefault="00F10173" w:rsidP="00B53E89">
            <w:pPr>
              <w:widowControl w:val="0"/>
              <w:jc w:val="center"/>
              <w:rPr>
                <w:sz w:val="20"/>
                <w:szCs w:val="20"/>
              </w:rPr>
            </w:pPr>
            <w:r w:rsidRPr="003E3EC6">
              <w:rPr>
                <w:sz w:val="20"/>
                <w:szCs w:val="20"/>
              </w:rPr>
              <w:t xml:space="preserve">(при наличии сведений)    </w:t>
            </w:r>
          </w:p>
        </w:tc>
      </w:tr>
      <w:tr w:rsidR="00F10173" w:rsidRPr="00474185" w14:paraId="09580C2A" w14:textId="441A1F92" w:rsidTr="00474185">
        <w:trPr>
          <w:trHeight w:val="604"/>
        </w:trPr>
        <w:tc>
          <w:tcPr>
            <w:tcW w:w="416" w:type="dxa"/>
            <w:vAlign w:val="center"/>
          </w:tcPr>
          <w:p w14:paraId="1C57E14F" w14:textId="0DA86D2D" w:rsidR="00F10173" w:rsidRPr="003E3EC6" w:rsidRDefault="00F10173" w:rsidP="003F2161">
            <w:pPr>
              <w:widowControl w:val="0"/>
              <w:jc w:val="center"/>
              <w:rPr>
                <w:sz w:val="20"/>
                <w:szCs w:val="20"/>
              </w:rPr>
            </w:pPr>
            <w:r w:rsidRPr="003E3EC6">
              <w:rPr>
                <w:sz w:val="20"/>
                <w:szCs w:val="20"/>
              </w:rPr>
              <w:t>1</w:t>
            </w:r>
          </w:p>
        </w:tc>
        <w:tc>
          <w:tcPr>
            <w:tcW w:w="1853" w:type="dxa"/>
            <w:vAlign w:val="center"/>
          </w:tcPr>
          <w:p w14:paraId="726B60A6" w14:textId="6D75C557" w:rsidR="00F10173" w:rsidRPr="003E3EC6" w:rsidRDefault="00F10173" w:rsidP="003E3EC6">
            <w:pPr>
              <w:widowControl w:val="0"/>
              <w:jc w:val="center"/>
              <w:rPr>
                <w:sz w:val="20"/>
                <w:szCs w:val="20"/>
              </w:rPr>
            </w:pPr>
            <w:r w:rsidRPr="003E3EC6">
              <w:rPr>
                <w:sz w:val="20"/>
                <w:szCs w:val="20"/>
              </w:rPr>
              <w:t>Котел стальной КВ</w:t>
            </w:r>
            <w:r w:rsidR="003E3EC6" w:rsidRPr="003E3EC6">
              <w:rPr>
                <w:sz w:val="20"/>
                <w:szCs w:val="20"/>
              </w:rPr>
              <w:t>р</w:t>
            </w:r>
            <w:r w:rsidRPr="003E3EC6">
              <w:rPr>
                <w:sz w:val="20"/>
                <w:szCs w:val="20"/>
              </w:rPr>
              <w:t xml:space="preserve">-0,63 </w:t>
            </w:r>
          </w:p>
        </w:tc>
        <w:tc>
          <w:tcPr>
            <w:tcW w:w="2268" w:type="dxa"/>
            <w:vAlign w:val="center"/>
          </w:tcPr>
          <w:p w14:paraId="2B8E6FA2" w14:textId="553BAD95"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1C67AF0D" w14:textId="1E2B0DB3" w:rsidR="00F10173" w:rsidRPr="003E3EC6" w:rsidRDefault="00F10173" w:rsidP="00B53E89">
            <w:pPr>
              <w:widowControl w:val="0"/>
              <w:jc w:val="center"/>
              <w:rPr>
                <w:sz w:val="20"/>
                <w:szCs w:val="20"/>
              </w:rPr>
            </w:pPr>
            <w:r w:rsidRPr="003E3EC6">
              <w:rPr>
                <w:sz w:val="20"/>
                <w:szCs w:val="20"/>
              </w:rPr>
              <w:t>2009./удовлетворительное</w:t>
            </w:r>
          </w:p>
        </w:tc>
        <w:tc>
          <w:tcPr>
            <w:tcW w:w="1180" w:type="dxa"/>
            <w:vAlign w:val="center"/>
          </w:tcPr>
          <w:p w14:paraId="50B34B2E" w14:textId="7FF762E3" w:rsidR="00F10173" w:rsidRPr="003E3EC6" w:rsidRDefault="00F10173" w:rsidP="00B53E89">
            <w:pPr>
              <w:widowControl w:val="0"/>
              <w:jc w:val="center"/>
              <w:rPr>
                <w:sz w:val="20"/>
                <w:szCs w:val="20"/>
              </w:rPr>
            </w:pPr>
            <w:r w:rsidRPr="003E3EC6">
              <w:rPr>
                <w:sz w:val="20"/>
                <w:szCs w:val="20"/>
              </w:rPr>
              <w:t>469999,00</w:t>
            </w:r>
          </w:p>
        </w:tc>
        <w:tc>
          <w:tcPr>
            <w:tcW w:w="1372" w:type="dxa"/>
            <w:vAlign w:val="center"/>
          </w:tcPr>
          <w:p w14:paraId="4E83622C" w14:textId="4692DB72" w:rsidR="00F10173" w:rsidRPr="003E3EC6" w:rsidRDefault="003E3EC6" w:rsidP="003E3EC6">
            <w:pPr>
              <w:widowControl w:val="0"/>
              <w:jc w:val="center"/>
              <w:rPr>
                <w:sz w:val="20"/>
                <w:szCs w:val="20"/>
              </w:rPr>
            </w:pPr>
            <w:r w:rsidRPr="003E3EC6">
              <w:rPr>
                <w:color w:val="000000"/>
                <w:sz w:val="20"/>
                <w:szCs w:val="20"/>
              </w:rPr>
              <w:t>292500</w:t>
            </w:r>
            <w:r w:rsidR="00F10173" w:rsidRPr="003E3EC6">
              <w:rPr>
                <w:color w:val="000000"/>
                <w:sz w:val="20"/>
                <w:szCs w:val="20"/>
              </w:rPr>
              <w:t>,00/60%</w:t>
            </w:r>
          </w:p>
        </w:tc>
        <w:tc>
          <w:tcPr>
            <w:tcW w:w="1850" w:type="dxa"/>
            <w:vAlign w:val="center"/>
          </w:tcPr>
          <w:p w14:paraId="2A22A2E1" w14:textId="0D37B372"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65B0384E" w14:textId="7F9CC01D" w:rsidTr="00474185">
        <w:trPr>
          <w:trHeight w:val="284"/>
        </w:trPr>
        <w:tc>
          <w:tcPr>
            <w:tcW w:w="416" w:type="dxa"/>
            <w:vAlign w:val="center"/>
          </w:tcPr>
          <w:p w14:paraId="5983A821" w14:textId="087B6A4E" w:rsidR="00F10173" w:rsidRPr="003E3EC6" w:rsidRDefault="003F2161" w:rsidP="00B53E89">
            <w:pPr>
              <w:widowControl w:val="0"/>
              <w:jc w:val="center"/>
              <w:rPr>
                <w:sz w:val="20"/>
                <w:szCs w:val="20"/>
              </w:rPr>
            </w:pPr>
            <w:r w:rsidRPr="003E3EC6">
              <w:rPr>
                <w:sz w:val="20"/>
                <w:szCs w:val="20"/>
              </w:rPr>
              <w:t>2</w:t>
            </w:r>
          </w:p>
        </w:tc>
        <w:tc>
          <w:tcPr>
            <w:tcW w:w="1853" w:type="dxa"/>
            <w:vAlign w:val="center"/>
          </w:tcPr>
          <w:p w14:paraId="2AD5E330" w14:textId="2978CB08" w:rsidR="00F10173" w:rsidRPr="003E3EC6" w:rsidRDefault="00F10173" w:rsidP="00B53E89">
            <w:pPr>
              <w:widowControl w:val="0"/>
              <w:jc w:val="center"/>
              <w:rPr>
                <w:sz w:val="20"/>
                <w:szCs w:val="20"/>
              </w:rPr>
            </w:pPr>
            <w:r w:rsidRPr="003E3EC6">
              <w:rPr>
                <w:sz w:val="20"/>
                <w:szCs w:val="20"/>
              </w:rPr>
              <w:t>Котел стальной КВс-0,6</w:t>
            </w:r>
          </w:p>
        </w:tc>
        <w:tc>
          <w:tcPr>
            <w:tcW w:w="2268" w:type="dxa"/>
            <w:vAlign w:val="center"/>
          </w:tcPr>
          <w:p w14:paraId="25A5050E" w14:textId="1A11BE56"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6A79832C" w14:textId="663BD56A" w:rsidR="00F10173" w:rsidRPr="003E3EC6" w:rsidRDefault="00F10173" w:rsidP="00B53E89">
            <w:pPr>
              <w:widowControl w:val="0"/>
              <w:jc w:val="center"/>
              <w:rPr>
                <w:sz w:val="20"/>
                <w:szCs w:val="20"/>
              </w:rPr>
            </w:pPr>
            <w:r w:rsidRPr="003E3EC6">
              <w:rPr>
                <w:sz w:val="20"/>
                <w:szCs w:val="20"/>
              </w:rPr>
              <w:t>2010г./удовлетворительное</w:t>
            </w:r>
          </w:p>
        </w:tc>
        <w:tc>
          <w:tcPr>
            <w:tcW w:w="1180" w:type="dxa"/>
            <w:vAlign w:val="center"/>
          </w:tcPr>
          <w:p w14:paraId="52AA2DE9" w14:textId="49FA6684" w:rsidR="00F10173" w:rsidRPr="003E3EC6" w:rsidRDefault="00F10173" w:rsidP="00B53E89">
            <w:pPr>
              <w:widowControl w:val="0"/>
              <w:jc w:val="center"/>
              <w:rPr>
                <w:sz w:val="20"/>
                <w:szCs w:val="20"/>
              </w:rPr>
            </w:pPr>
            <w:r w:rsidRPr="003E3EC6">
              <w:rPr>
                <w:sz w:val="20"/>
                <w:szCs w:val="20"/>
              </w:rPr>
              <w:t>145200,00</w:t>
            </w:r>
          </w:p>
        </w:tc>
        <w:tc>
          <w:tcPr>
            <w:tcW w:w="1372" w:type="dxa"/>
            <w:vAlign w:val="center"/>
          </w:tcPr>
          <w:p w14:paraId="150060C9" w14:textId="2A565E17" w:rsidR="00F10173" w:rsidRPr="003E3EC6" w:rsidRDefault="003E3EC6" w:rsidP="003E3EC6">
            <w:pPr>
              <w:widowControl w:val="0"/>
              <w:jc w:val="center"/>
              <w:rPr>
                <w:sz w:val="20"/>
                <w:szCs w:val="20"/>
              </w:rPr>
            </w:pPr>
            <w:r w:rsidRPr="003E3EC6">
              <w:rPr>
                <w:color w:val="000000"/>
                <w:sz w:val="20"/>
                <w:szCs w:val="20"/>
              </w:rPr>
              <w:t>152400</w:t>
            </w:r>
            <w:r w:rsidR="00F10173" w:rsidRPr="003E3EC6">
              <w:rPr>
                <w:color w:val="000000"/>
                <w:sz w:val="20"/>
                <w:szCs w:val="20"/>
              </w:rPr>
              <w:t>,00/60%</w:t>
            </w:r>
          </w:p>
        </w:tc>
        <w:tc>
          <w:tcPr>
            <w:tcW w:w="1850" w:type="dxa"/>
            <w:vAlign w:val="center"/>
          </w:tcPr>
          <w:p w14:paraId="693F3FDC" w14:textId="0FA25B46"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3F5AB148" w14:textId="3180C394" w:rsidTr="00474185">
        <w:trPr>
          <w:trHeight w:val="284"/>
        </w:trPr>
        <w:tc>
          <w:tcPr>
            <w:tcW w:w="416" w:type="dxa"/>
            <w:vAlign w:val="center"/>
          </w:tcPr>
          <w:p w14:paraId="4EA69ED8" w14:textId="01A9EAFC" w:rsidR="00F10173" w:rsidRPr="003E3EC6" w:rsidRDefault="003F2161" w:rsidP="00B53E89">
            <w:pPr>
              <w:widowControl w:val="0"/>
              <w:jc w:val="center"/>
              <w:rPr>
                <w:sz w:val="20"/>
                <w:szCs w:val="20"/>
              </w:rPr>
            </w:pPr>
            <w:r w:rsidRPr="003E3EC6">
              <w:rPr>
                <w:sz w:val="20"/>
                <w:szCs w:val="20"/>
              </w:rPr>
              <w:t>3</w:t>
            </w:r>
          </w:p>
        </w:tc>
        <w:tc>
          <w:tcPr>
            <w:tcW w:w="1853" w:type="dxa"/>
            <w:vAlign w:val="center"/>
          </w:tcPr>
          <w:p w14:paraId="6928B250" w14:textId="381C4404" w:rsidR="00F10173" w:rsidRPr="003E3EC6" w:rsidRDefault="00F10173" w:rsidP="00B53E89">
            <w:pPr>
              <w:widowControl w:val="0"/>
              <w:jc w:val="center"/>
              <w:rPr>
                <w:sz w:val="20"/>
                <w:szCs w:val="20"/>
              </w:rPr>
            </w:pPr>
            <w:r w:rsidRPr="003E3EC6">
              <w:rPr>
                <w:sz w:val="20"/>
                <w:szCs w:val="20"/>
              </w:rPr>
              <w:t>Котел водогрейный стальной КСП-500</w:t>
            </w:r>
          </w:p>
        </w:tc>
        <w:tc>
          <w:tcPr>
            <w:tcW w:w="2268" w:type="dxa"/>
            <w:vAlign w:val="center"/>
          </w:tcPr>
          <w:p w14:paraId="40430C87" w14:textId="2EBEE795"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594D8BD7" w14:textId="059FFD2E" w:rsidR="00F10173" w:rsidRPr="003E3EC6" w:rsidRDefault="00F10173" w:rsidP="00B53E89">
            <w:pPr>
              <w:widowControl w:val="0"/>
              <w:jc w:val="center"/>
              <w:rPr>
                <w:sz w:val="20"/>
                <w:szCs w:val="20"/>
              </w:rPr>
            </w:pPr>
            <w:r w:rsidRPr="003E3EC6">
              <w:rPr>
                <w:sz w:val="20"/>
                <w:szCs w:val="20"/>
              </w:rPr>
              <w:t>2020./удовлетворительное</w:t>
            </w:r>
          </w:p>
        </w:tc>
        <w:tc>
          <w:tcPr>
            <w:tcW w:w="1180" w:type="dxa"/>
            <w:vAlign w:val="center"/>
          </w:tcPr>
          <w:p w14:paraId="0EFA9CB6" w14:textId="3AD61EC1" w:rsidR="00F10173" w:rsidRPr="003E3EC6" w:rsidRDefault="00F10173" w:rsidP="00B53E89">
            <w:pPr>
              <w:widowControl w:val="0"/>
              <w:jc w:val="center"/>
              <w:rPr>
                <w:sz w:val="20"/>
                <w:szCs w:val="20"/>
              </w:rPr>
            </w:pPr>
            <w:r w:rsidRPr="003E3EC6">
              <w:rPr>
                <w:sz w:val="20"/>
                <w:szCs w:val="20"/>
              </w:rPr>
              <w:t>229800,00</w:t>
            </w:r>
          </w:p>
        </w:tc>
        <w:tc>
          <w:tcPr>
            <w:tcW w:w="1372" w:type="dxa"/>
            <w:vAlign w:val="center"/>
          </w:tcPr>
          <w:p w14:paraId="3BD70359" w14:textId="3C7ED014" w:rsidR="00F10173" w:rsidRPr="003E3EC6" w:rsidRDefault="003E3EC6" w:rsidP="003E3EC6">
            <w:pPr>
              <w:widowControl w:val="0"/>
              <w:jc w:val="center"/>
              <w:rPr>
                <w:sz w:val="20"/>
                <w:szCs w:val="20"/>
              </w:rPr>
            </w:pPr>
            <w:r w:rsidRPr="003E3EC6">
              <w:rPr>
                <w:color w:val="000000"/>
                <w:sz w:val="20"/>
                <w:szCs w:val="20"/>
              </w:rPr>
              <w:t>230400</w:t>
            </w:r>
            <w:r w:rsidR="00F10173" w:rsidRPr="003E3EC6">
              <w:rPr>
                <w:color w:val="000000"/>
                <w:sz w:val="20"/>
                <w:szCs w:val="20"/>
              </w:rPr>
              <w:t>,00/60%</w:t>
            </w:r>
          </w:p>
        </w:tc>
        <w:tc>
          <w:tcPr>
            <w:tcW w:w="1850" w:type="dxa"/>
            <w:vAlign w:val="center"/>
          </w:tcPr>
          <w:p w14:paraId="1DFA8343" w14:textId="62944347"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66D78EFB" w14:textId="1259F01E" w:rsidTr="00474185">
        <w:trPr>
          <w:trHeight w:val="284"/>
        </w:trPr>
        <w:tc>
          <w:tcPr>
            <w:tcW w:w="416" w:type="dxa"/>
            <w:vAlign w:val="center"/>
          </w:tcPr>
          <w:p w14:paraId="11A07D7F" w14:textId="6EA8854F" w:rsidR="00F10173" w:rsidRPr="003E3EC6" w:rsidRDefault="003F2161" w:rsidP="00B53E89">
            <w:pPr>
              <w:widowControl w:val="0"/>
              <w:jc w:val="center"/>
              <w:rPr>
                <w:sz w:val="20"/>
                <w:szCs w:val="20"/>
              </w:rPr>
            </w:pPr>
            <w:r w:rsidRPr="003E3EC6">
              <w:rPr>
                <w:sz w:val="20"/>
                <w:szCs w:val="20"/>
              </w:rPr>
              <w:t>4</w:t>
            </w:r>
          </w:p>
        </w:tc>
        <w:tc>
          <w:tcPr>
            <w:tcW w:w="1853" w:type="dxa"/>
            <w:vAlign w:val="center"/>
          </w:tcPr>
          <w:p w14:paraId="54FB274F" w14:textId="16D6DA9B" w:rsidR="00F10173" w:rsidRPr="003E3EC6" w:rsidRDefault="00F10173" w:rsidP="00B53E89">
            <w:pPr>
              <w:widowControl w:val="0"/>
              <w:jc w:val="center"/>
              <w:rPr>
                <w:sz w:val="20"/>
                <w:szCs w:val="20"/>
              </w:rPr>
            </w:pPr>
            <w:r w:rsidRPr="003E3EC6">
              <w:rPr>
                <w:sz w:val="20"/>
                <w:szCs w:val="20"/>
              </w:rPr>
              <w:t xml:space="preserve">Насос </w:t>
            </w:r>
            <w:r w:rsidRPr="003E3EC6">
              <w:rPr>
                <w:sz w:val="20"/>
                <w:szCs w:val="20"/>
              </w:rPr>
              <w:lastRenderedPageBreak/>
              <w:t>центробежный консольный типа К65-50-160 – 1 шт,</w:t>
            </w:r>
          </w:p>
        </w:tc>
        <w:tc>
          <w:tcPr>
            <w:tcW w:w="2268" w:type="dxa"/>
            <w:vAlign w:val="center"/>
          </w:tcPr>
          <w:p w14:paraId="421FE80D" w14:textId="0267B315" w:rsidR="00F10173" w:rsidRPr="003E3EC6" w:rsidRDefault="00F10173" w:rsidP="00B53E89">
            <w:pPr>
              <w:widowControl w:val="0"/>
              <w:jc w:val="center"/>
              <w:rPr>
                <w:rStyle w:val="95pt0pt"/>
                <w:sz w:val="20"/>
                <w:szCs w:val="20"/>
              </w:rPr>
            </w:pPr>
            <w:r w:rsidRPr="003E3EC6">
              <w:rPr>
                <w:rStyle w:val="95pt0pt"/>
                <w:sz w:val="20"/>
                <w:szCs w:val="20"/>
              </w:rPr>
              <w:lastRenderedPageBreak/>
              <w:t xml:space="preserve">Республика Бурятия, </w:t>
            </w:r>
            <w:r w:rsidRPr="003E3EC6">
              <w:rPr>
                <w:rStyle w:val="95pt0pt"/>
                <w:sz w:val="20"/>
                <w:szCs w:val="20"/>
              </w:rPr>
              <w:lastRenderedPageBreak/>
              <w:t>Баргузинский район, с.Баргузин, ул.Очирова, 17</w:t>
            </w:r>
          </w:p>
        </w:tc>
        <w:tc>
          <w:tcPr>
            <w:tcW w:w="1398" w:type="dxa"/>
            <w:vAlign w:val="center"/>
          </w:tcPr>
          <w:p w14:paraId="5D161935" w14:textId="152092A8" w:rsidR="00F10173" w:rsidRPr="003E3EC6" w:rsidRDefault="00F10173" w:rsidP="00B53E89">
            <w:pPr>
              <w:widowControl w:val="0"/>
              <w:jc w:val="center"/>
              <w:rPr>
                <w:sz w:val="20"/>
                <w:szCs w:val="20"/>
              </w:rPr>
            </w:pPr>
            <w:r w:rsidRPr="003E3EC6">
              <w:rPr>
                <w:sz w:val="20"/>
                <w:szCs w:val="20"/>
              </w:rPr>
              <w:lastRenderedPageBreak/>
              <w:t>2002./удовлет</w:t>
            </w:r>
            <w:r w:rsidRPr="003E3EC6">
              <w:rPr>
                <w:sz w:val="20"/>
                <w:szCs w:val="20"/>
              </w:rPr>
              <w:lastRenderedPageBreak/>
              <w:t>ворительное</w:t>
            </w:r>
          </w:p>
        </w:tc>
        <w:tc>
          <w:tcPr>
            <w:tcW w:w="1180" w:type="dxa"/>
            <w:vAlign w:val="center"/>
          </w:tcPr>
          <w:p w14:paraId="33D1E1F8" w14:textId="7BD4FB89" w:rsidR="00F10173" w:rsidRPr="003E3EC6" w:rsidRDefault="00F10173" w:rsidP="00B53E89">
            <w:pPr>
              <w:widowControl w:val="0"/>
              <w:jc w:val="center"/>
              <w:rPr>
                <w:sz w:val="20"/>
                <w:szCs w:val="20"/>
              </w:rPr>
            </w:pPr>
            <w:r w:rsidRPr="003E3EC6">
              <w:rPr>
                <w:sz w:val="20"/>
                <w:szCs w:val="20"/>
              </w:rPr>
              <w:lastRenderedPageBreak/>
              <w:t>11126,00</w:t>
            </w:r>
          </w:p>
        </w:tc>
        <w:tc>
          <w:tcPr>
            <w:tcW w:w="1372" w:type="dxa"/>
            <w:vAlign w:val="center"/>
          </w:tcPr>
          <w:p w14:paraId="15D6A729" w14:textId="79D5D2FE" w:rsidR="00F10173" w:rsidRPr="003E3EC6" w:rsidRDefault="003E3EC6" w:rsidP="003E3EC6">
            <w:pPr>
              <w:widowControl w:val="0"/>
              <w:jc w:val="center"/>
              <w:rPr>
                <w:color w:val="000000"/>
                <w:sz w:val="20"/>
                <w:szCs w:val="20"/>
              </w:rPr>
            </w:pPr>
            <w:r w:rsidRPr="003E3EC6">
              <w:rPr>
                <w:color w:val="000000"/>
                <w:sz w:val="20"/>
                <w:szCs w:val="20"/>
              </w:rPr>
              <w:t>7412</w:t>
            </w:r>
            <w:r w:rsidR="00F10173" w:rsidRPr="003E3EC6">
              <w:rPr>
                <w:color w:val="000000"/>
                <w:sz w:val="20"/>
                <w:szCs w:val="20"/>
              </w:rPr>
              <w:t>,00/60%</w:t>
            </w:r>
          </w:p>
        </w:tc>
        <w:tc>
          <w:tcPr>
            <w:tcW w:w="1850" w:type="dxa"/>
            <w:vAlign w:val="center"/>
          </w:tcPr>
          <w:p w14:paraId="0F965D0D" w14:textId="6CE5D322"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331D0395" w14:textId="5CADAD62" w:rsidTr="00474185">
        <w:trPr>
          <w:trHeight w:val="284"/>
        </w:trPr>
        <w:tc>
          <w:tcPr>
            <w:tcW w:w="416" w:type="dxa"/>
            <w:vAlign w:val="center"/>
          </w:tcPr>
          <w:p w14:paraId="458E47CF" w14:textId="520F17A4" w:rsidR="00F10173" w:rsidRPr="003E3EC6" w:rsidRDefault="003F2161" w:rsidP="00B53E89">
            <w:pPr>
              <w:widowControl w:val="0"/>
              <w:jc w:val="center"/>
              <w:rPr>
                <w:sz w:val="20"/>
                <w:szCs w:val="20"/>
              </w:rPr>
            </w:pPr>
            <w:r w:rsidRPr="003E3EC6">
              <w:rPr>
                <w:sz w:val="20"/>
                <w:szCs w:val="20"/>
              </w:rPr>
              <w:lastRenderedPageBreak/>
              <w:t>5</w:t>
            </w:r>
          </w:p>
        </w:tc>
        <w:tc>
          <w:tcPr>
            <w:tcW w:w="1853" w:type="dxa"/>
            <w:vAlign w:val="center"/>
          </w:tcPr>
          <w:p w14:paraId="7E65A072" w14:textId="1030A339" w:rsidR="00F10173" w:rsidRPr="003E3EC6" w:rsidRDefault="00F10173" w:rsidP="00B53E89">
            <w:pPr>
              <w:widowControl w:val="0"/>
              <w:jc w:val="center"/>
              <w:rPr>
                <w:sz w:val="20"/>
                <w:szCs w:val="20"/>
              </w:rPr>
            </w:pPr>
            <w:r w:rsidRPr="003E3EC6">
              <w:rPr>
                <w:sz w:val="20"/>
                <w:szCs w:val="20"/>
              </w:rPr>
              <w:t>Насос 1К20/30</w:t>
            </w:r>
          </w:p>
        </w:tc>
        <w:tc>
          <w:tcPr>
            <w:tcW w:w="2268" w:type="dxa"/>
            <w:vAlign w:val="center"/>
          </w:tcPr>
          <w:p w14:paraId="475DC344" w14:textId="449D217A"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1BC923DC" w14:textId="2870C409" w:rsidR="00F10173" w:rsidRPr="003E3EC6" w:rsidRDefault="00F10173" w:rsidP="00B53E89">
            <w:pPr>
              <w:widowControl w:val="0"/>
              <w:jc w:val="center"/>
              <w:rPr>
                <w:sz w:val="20"/>
                <w:szCs w:val="20"/>
              </w:rPr>
            </w:pPr>
            <w:r w:rsidRPr="003E3EC6">
              <w:rPr>
                <w:sz w:val="20"/>
                <w:szCs w:val="20"/>
              </w:rPr>
              <w:t>2010./удовлетворительное</w:t>
            </w:r>
          </w:p>
        </w:tc>
        <w:tc>
          <w:tcPr>
            <w:tcW w:w="1180" w:type="dxa"/>
            <w:vAlign w:val="center"/>
          </w:tcPr>
          <w:p w14:paraId="0E717EE0" w14:textId="6AF549B7" w:rsidR="00F10173" w:rsidRPr="003E3EC6" w:rsidRDefault="00F10173" w:rsidP="00B53E89">
            <w:pPr>
              <w:widowControl w:val="0"/>
              <w:jc w:val="center"/>
              <w:rPr>
                <w:sz w:val="20"/>
                <w:szCs w:val="20"/>
              </w:rPr>
            </w:pPr>
            <w:r w:rsidRPr="003E3EC6">
              <w:rPr>
                <w:sz w:val="20"/>
                <w:szCs w:val="20"/>
              </w:rPr>
              <w:t>8965,00</w:t>
            </w:r>
          </w:p>
        </w:tc>
        <w:tc>
          <w:tcPr>
            <w:tcW w:w="1372" w:type="dxa"/>
            <w:vAlign w:val="center"/>
          </w:tcPr>
          <w:p w14:paraId="4CE492F9" w14:textId="09AFFCA6" w:rsidR="00F10173" w:rsidRPr="003E3EC6" w:rsidRDefault="003E3EC6" w:rsidP="003E3EC6">
            <w:pPr>
              <w:widowControl w:val="0"/>
              <w:jc w:val="center"/>
              <w:rPr>
                <w:sz w:val="20"/>
                <w:szCs w:val="20"/>
              </w:rPr>
            </w:pPr>
            <w:r w:rsidRPr="003E3EC6">
              <w:rPr>
                <w:color w:val="000000"/>
                <w:sz w:val="20"/>
                <w:szCs w:val="20"/>
              </w:rPr>
              <w:t>5375</w:t>
            </w:r>
            <w:r w:rsidR="00F10173" w:rsidRPr="003E3EC6">
              <w:rPr>
                <w:color w:val="000000"/>
                <w:sz w:val="20"/>
                <w:szCs w:val="20"/>
              </w:rPr>
              <w:t>,00/60%</w:t>
            </w:r>
          </w:p>
        </w:tc>
        <w:tc>
          <w:tcPr>
            <w:tcW w:w="1850" w:type="dxa"/>
            <w:vAlign w:val="center"/>
          </w:tcPr>
          <w:p w14:paraId="427A3E64" w14:textId="47E19F1C"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039936E4" w14:textId="1AA9F94D" w:rsidTr="00474185">
        <w:trPr>
          <w:trHeight w:val="284"/>
        </w:trPr>
        <w:tc>
          <w:tcPr>
            <w:tcW w:w="416" w:type="dxa"/>
            <w:vAlign w:val="center"/>
          </w:tcPr>
          <w:p w14:paraId="59122673" w14:textId="280AE232" w:rsidR="00F10173" w:rsidRPr="003E3EC6" w:rsidRDefault="003F2161" w:rsidP="00B53E89">
            <w:pPr>
              <w:widowControl w:val="0"/>
              <w:jc w:val="center"/>
              <w:rPr>
                <w:sz w:val="20"/>
                <w:szCs w:val="20"/>
              </w:rPr>
            </w:pPr>
            <w:r w:rsidRPr="003E3EC6">
              <w:rPr>
                <w:sz w:val="20"/>
                <w:szCs w:val="20"/>
              </w:rPr>
              <w:t>6</w:t>
            </w:r>
          </w:p>
        </w:tc>
        <w:tc>
          <w:tcPr>
            <w:tcW w:w="1853" w:type="dxa"/>
            <w:vAlign w:val="center"/>
          </w:tcPr>
          <w:p w14:paraId="2859FEAB" w14:textId="392069AF" w:rsidR="00F10173" w:rsidRPr="003E3EC6" w:rsidRDefault="00F10173" w:rsidP="00B53E89">
            <w:pPr>
              <w:widowControl w:val="0"/>
              <w:jc w:val="center"/>
              <w:rPr>
                <w:sz w:val="20"/>
                <w:szCs w:val="20"/>
              </w:rPr>
            </w:pPr>
            <w:r w:rsidRPr="003E3EC6">
              <w:rPr>
                <w:sz w:val="20"/>
                <w:szCs w:val="20"/>
              </w:rPr>
              <w:t>Насос 1К20/30</w:t>
            </w:r>
          </w:p>
        </w:tc>
        <w:tc>
          <w:tcPr>
            <w:tcW w:w="2268" w:type="dxa"/>
            <w:vAlign w:val="center"/>
          </w:tcPr>
          <w:p w14:paraId="1BED8A8B" w14:textId="2B834095"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1F8BA763" w14:textId="091D65C3" w:rsidR="00F10173" w:rsidRPr="003E3EC6" w:rsidRDefault="00F10173" w:rsidP="00B53E89">
            <w:pPr>
              <w:widowControl w:val="0"/>
              <w:jc w:val="center"/>
              <w:rPr>
                <w:sz w:val="20"/>
                <w:szCs w:val="20"/>
              </w:rPr>
            </w:pPr>
            <w:r w:rsidRPr="003E3EC6">
              <w:rPr>
                <w:sz w:val="20"/>
                <w:szCs w:val="20"/>
              </w:rPr>
              <w:t>2010./удовлетворительное</w:t>
            </w:r>
          </w:p>
        </w:tc>
        <w:tc>
          <w:tcPr>
            <w:tcW w:w="1180" w:type="dxa"/>
            <w:vAlign w:val="center"/>
          </w:tcPr>
          <w:p w14:paraId="4BA13C75" w14:textId="48AE8C54" w:rsidR="00F10173" w:rsidRPr="003E3EC6" w:rsidRDefault="00F10173" w:rsidP="00B53E89">
            <w:pPr>
              <w:widowControl w:val="0"/>
              <w:jc w:val="center"/>
              <w:rPr>
                <w:sz w:val="20"/>
                <w:szCs w:val="20"/>
              </w:rPr>
            </w:pPr>
            <w:r w:rsidRPr="003E3EC6">
              <w:rPr>
                <w:sz w:val="20"/>
                <w:szCs w:val="20"/>
              </w:rPr>
              <w:t>8965,00</w:t>
            </w:r>
          </w:p>
        </w:tc>
        <w:tc>
          <w:tcPr>
            <w:tcW w:w="1372" w:type="dxa"/>
            <w:vAlign w:val="center"/>
          </w:tcPr>
          <w:p w14:paraId="7F351218" w14:textId="62FA4B73" w:rsidR="00F10173" w:rsidRPr="003E3EC6" w:rsidRDefault="003E3EC6" w:rsidP="003E3EC6">
            <w:pPr>
              <w:widowControl w:val="0"/>
              <w:jc w:val="center"/>
              <w:rPr>
                <w:sz w:val="20"/>
                <w:szCs w:val="20"/>
              </w:rPr>
            </w:pPr>
            <w:r w:rsidRPr="003E3EC6">
              <w:rPr>
                <w:color w:val="000000"/>
                <w:sz w:val="20"/>
                <w:szCs w:val="20"/>
              </w:rPr>
              <w:t>5375</w:t>
            </w:r>
            <w:r w:rsidR="00F10173" w:rsidRPr="003E3EC6">
              <w:rPr>
                <w:color w:val="000000"/>
                <w:sz w:val="20"/>
                <w:szCs w:val="20"/>
              </w:rPr>
              <w:t>,00/60%</w:t>
            </w:r>
          </w:p>
        </w:tc>
        <w:tc>
          <w:tcPr>
            <w:tcW w:w="1850" w:type="dxa"/>
            <w:vAlign w:val="center"/>
          </w:tcPr>
          <w:p w14:paraId="4C2FF2B6" w14:textId="35A1D468"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7C8B017A" w14:textId="43E6E20A" w:rsidTr="00474185">
        <w:trPr>
          <w:trHeight w:val="284"/>
        </w:trPr>
        <w:tc>
          <w:tcPr>
            <w:tcW w:w="416" w:type="dxa"/>
            <w:vAlign w:val="center"/>
          </w:tcPr>
          <w:p w14:paraId="62B79A3D" w14:textId="4494560E" w:rsidR="00F10173" w:rsidRPr="003E3EC6" w:rsidRDefault="003F2161" w:rsidP="00B53E89">
            <w:pPr>
              <w:widowControl w:val="0"/>
              <w:jc w:val="center"/>
              <w:rPr>
                <w:sz w:val="20"/>
                <w:szCs w:val="20"/>
              </w:rPr>
            </w:pPr>
            <w:r w:rsidRPr="003E3EC6">
              <w:rPr>
                <w:sz w:val="20"/>
                <w:szCs w:val="20"/>
              </w:rPr>
              <w:t>7</w:t>
            </w:r>
          </w:p>
        </w:tc>
        <w:tc>
          <w:tcPr>
            <w:tcW w:w="1853" w:type="dxa"/>
            <w:vAlign w:val="center"/>
          </w:tcPr>
          <w:p w14:paraId="38A4F22C" w14:textId="6B5F0B44" w:rsidR="00F10173" w:rsidRPr="003E3EC6" w:rsidRDefault="00F10173" w:rsidP="00B53E89">
            <w:pPr>
              <w:widowControl w:val="0"/>
              <w:jc w:val="center"/>
              <w:rPr>
                <w:sz w:val="20"/>
                <w:szCs w:val="20"/>
              </w:rPr>
            </w:pPr>
            <w:r w:rsidRPr="003E3EC6">
              <w:rPr>
                <w:sz w:val="20"/>
                <w:szCs w:val="20"/>
              </w:rPr>
              <w:t>Насос 1К20/30</w:t>
            </w:r>
          </w:p>
        </w:tc>
        <w:tc>
          <w:tcPr>
            <w:tcW w:w="2268" w:type="dxa"/>
            <w:vAlign w:val="center"/>
          </w:tcPr>
          <w:p w14:paraId="33743FA1" w14:textId="76E3B688"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2AEB5DEC" w14:textId="47D5B12C" w:rsidR="00F10173" w:rsidRPr="003E3EC6" w:rsidRDefault="00F10173" w:rsidP="00B53E89">
            <w:pPr>
              <w:widowControl w:val="0"/>
              <w:jc w:val="center"/>
              <w:rPr>
                <w:sz w:val="20"/>
                <w:szCs w:val="20"/>
              </w:rPr>
            </w:pPr>
            <w:r w:rsidRPr="003E3EC6">
              <w:rPr>
                <w:sz w:val="20"/>
                <w:szCs w:val="20"/>
              </w:rPr>
              <w:t>2010./удовлетворительное</w:t>
            </w:r>
          </w:p>
        </w:tc>
        <w:tc>
          <w:tcPr>
            <w:tcW w:w="1180" w:type="dxa"/>
            <w:vAlign w:val="center"/>
          </w:tcPr>
          <w:p w14:paraId="227EFBB5" w14:textId="7BE5220C" w:rsidR="00F10173" w:rsidRPr="003E3EC6" w:rsidRDefault="00F10173" w:rsidP="00B53E89">
            <w:pPr>
              <w:widowControl w:val="0"/>
              <w:jc w:val="center"/>
              <w:rPr>
                <w:sz w:val="20"/>
                <w:szCs w:val="20"/>
              </w:rPr>
            </w:pPr>
            <w:r w:rsidRPr="003E3EC6">
              <w:rPr>
                <w:sz w:val="20"/>
                <w:szCs w:val="20"/>
              </w:rPr>
              <w:t>8965,00</w:t>
            </w:r>
          </w:p>
        </w:tc>
        <w:tc>
          <w:tcPr>
            <w:tcW w:w="1372" w:type="dxa"/>
            <w:vAlign w:val="center"/>
          </w:tcPr>
          <w:p w14:paraId="60866E77" w14:textId="1C0D9840" w:rsidR="00F10173" w:rsidRPr="003E3EC6" w:rsidRDefault="003E3EC6" w:rsidP="003E3EC6">
            <w:pPr>
              <w:widowControl w:val="0"/>
              <w:jc w:val="center"/>
              <w:rPr>
                <w:sz w:val="20"/>
                <w:szCs w:val="20"/>
              </w:rPr>
            </w:pPr>
            <w:r w:rsidRPr="003E3EC6">
              <w:rPr>
                <w:color w:val="000000"/>
                <w:sz w:val="20"/>
                <w:szCs w:val="20"/>
              </w:rPr>
              <w:t>5375</w:t>
            </w:r>
            <w:r w:rsidR="00F10173" w:rsidRPr="003E3EC6">
              <w:rPr>
                <w:color w:val="000000"/>
                <w:sz w:val="20"/>
                <w:szCs w:val="20"/>
              </w:rPr>
              <w:t>,00/60%</w:t>
            </w:r>
          </w:p>
        </w:tc>
        <w:tc>
          <w:tcPr>
            <w:tcW w:w="1850" w:type="dxa"/>
            <w:vAlign w:val="center"/>
          </w:tcPr>
          <w:p w14:paraId="341ADD41" w14:textId="1C5E6E74"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393FD419" w14:textId="7181F396" w:rsidTr="00474185">
        <w:trPr>
          <w:trHeight w:val="284"/>
        </w:trPr>
        <w:tc>
          <w:tcPr>
            <w:tcW w:w="416" w:type="dxa"/>
            <w:vAlign w:val="center"/>
          </w:tcPr>
          <w:p w14:paraId="47266D26" w14:textId="09B63247" w:rsidR="00F10173" w:rsidRPr="003E3EC6" w:rsidRDefault="003F2161" w:rsidP="00B53E89">
            <w:pPr>
              <w:widowControl w:val="0"/>
              <w:jc w:val="center"/>
              <w:rPr>
                <w:sz w:val="20"/>
                <w:szCs w:val="20"/>
              </w:rPr>
            </w:pPr>
            <w:r w:rsidRPr="003E3EC6">
              <w:rPr>
                <w:sz w:val="20"/>
                <w:szCs w:val="20"/>
              </w:rPr>
              <w:t>8</w:t>
            </w:r>
          </w:p>
        </w:tc>
        <w:tc>
          <w:tcPr>
            <w:tcW w:w="1853" w:type="dxa"/>
            <w:vAlign w:val="center"/>
          </w:tcPr>
          <w:p w14:paraId="283615F6" w14:textId="441B6C5F" w:rsidR="00F10173" w:rsidRPr="003E3EC6" w:rsidRDefault="00F10173" w:rsidP="00B53E89">
            <w:pPr>
              <w:widowControl w:val="0"/>
              <w:jc w:val="center"/>
              <w:rPr>
                <w:sz w:val="20"/>
                <w:szCs w:val="20"/>
              </w:rPr>
            </w:pPr>
            <w:r w:rsidRPr="003E3EC6">
              <w:rPr>
                <w:sz w:val="20"/>
                <w:szCs w:val="20"/>
              </w:rPr>
              <w:t>Насос центробежный консольный типа 1К8/18</w:t>
            </w:r>
          </w:p>
        </w:tc>
        <w:tc>
          <w:tcPr>
            <w:tcW w:w="2268" w:type="dxa"/>
            <w:vAlign w:val="center"/>
          </w:tcPr>
          <w:p w14:paraId="3DF538F6" w14:textId="5D503A22" w:rsidR="00F10173" w:rsidRPr="003E3EC6" w:rsidRDefault="00F10173" w:rsidP="00B53E89">
            <w:pPr>
              <w:widowControl w:val="0"/>
              <w:jc w:val="center"/>
              <w:rPr>
                <w:rStyle w:val="95pt0pt"/>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039710DC" w14:textId="6BFABBD3" w:rsidR="00F10173" w:rsidRPr="003E3EC6" w:rsidRDefault="00F10173" w:rsidP="00B53E89">
            <w:pPr>
              <w:widowControl w:val="0"/>
              <w:jc w:val="center"/>
              <w:rPr>
                <w:sz w:val="20"/>
                <w:szCs w:val="20"/>
              </w:rPr>
            </w:pPr>
            <w:r w:rsidRPr="003E3EC6">
              <w:rPr>
                <w:sz w:val="20"/>
                <w:szCs w:val="20"/>
              </w:rPr>
              <w:t>2012./удовлетворительное</w:t>
            </w:r>
          </w:p>
        </w:tc>
        <w:tc>
          <w:tcPr>
            <w:tcW w:w="1180" w:type="dxa"/>
            <w:vAlign w:val="center"/>
          </w:tcPr>
          <w:p w14:paraId="556E7314" w14:textId="753EC502" w:rsidR="00F10173" w:rsidRPr="003E3EC6" w:rsidRDefault="00F10173" w:rsidP="00B53E89">
            <w:pPr>
              <w:widowControl w:val="0"/>
              <w:jc w:val="center"/>
              <w:rPr>
                <w:sz w:val="20"/>
                <w:szCs w:val="20"/>
              </w:rPr>
            </w:pPr>
            <w:r w:rsidRPr="003E3EC6">
              <w:rPr>
                <w:sz w:val="20"/>
                <w:szCs w:val="20"/>
              </w:rPr>
              <w:t>6973,00</w:t>
            </w:r>
          </w:p>
        </w:tc>
        <w:tc>
          <w:tcPr>
            <w:tcW w:w="1372" w:type="dxa"/>
            <w:vAlign w:val="center"/>
          </w:tcPr>
          <w:p w14:paraId="0941B816" w14:textId="56BA7547" w:rsidR="00F10173" w:rsidRPr="003E3EC6" w:rsidRDefault="003E3EC6" w:rsidP="003E3EC6">
            <w:pPr>
              <w:widowControl w:val="0"/>
              <w:jc w:val="center"/>
              <w:rPr>
                <w:sz w:val="20"/>
                <w:szCs w:val="20"/>
              </w:rPr>
            </w:pPr>
            <w:r w:rsidRPr="003E3EC6">
              <w:rPr>
                <w:color w:val="000000"/>
                <w:sz w:val="20"/>
                <w:szCs w:val="20"/>
              </w:rPr>
              <w:t>4910</w:t>
            </w:r>
            <w:r w:rsidR="00F10173" w:rsidRPr="003E3EC6">
              <w:rPr>
                <w:color w:val="000000"/>
                <w:sz w:val="20"/>
                <w:szCs w:val="20"/>
              </w:rPr>
              <w:t>,00/60%</w:t>
            </w:r>
          </w:p>
        </w:tc>
        <w:tc>
          <w:tcPr>
            <w:tcW w:w="1850" w:type="dxa"/>
            <w:vAlign w:val="center"/>
          </w:tcPr>
          <w:p w14:paraId="6A3A9F22" w14:textId="4E57100F"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1CD2040F" w14:textId="15FA8DD5" w:rsidTr="00474185">
        <w:trPr>
          <w:trHeight w:val="284"/>
        </w:trPr>
        <w:tc>
          <w:tcPr>
            <w:tcW w:w="416" w:type="dxa"/>
            <w:vAlign w:val="center"/>
          </w:tcPr>
          <w:p w14:paraId="319911A3" w14:textId="2DB38371" w:rsidR="00F10173" w:rsidRPr="003E3EC6" w:rsidRDefault="003F2161" w:rsidP="00B53E89">
            <w:pPr>
              <w:widowControl w:val="0"/>
              <w:jc w:val="center"/>
              <w:rPr>
                <w:sz w:val="20"/>
                <w:szCs w:val="20"/>
              </w:rPr>
            </w:pPr>
            <w:r w:rsidRPr="003E3EC6">
              <w:rPr>
                <w:sz w:val="20"/>
                <w:szCs w:val="20"/>
              </w:rPr>
              <w:t>9</w:t>
            </w:r>
          </w:p>
        </w:tc>
        <w:tc>
          <w:tcPr>
            <w:tcW w:w="1853" w:type="dxa"/>
            <w:vAlign w:val="center"/>
          </w:tcPr>
          <w:p w14:paraId="58465DF3" w14:textId="578BE442" w:rsidR="00F10173" w:rsidRPr="003E3EC6" w:rsidRDefault="00F10173" w:rsidP="00B53E89">
            <w:pPr>
              <w:widowControl w:val="0"/>
              <w:jc w:val="center"/>
              <w:rPr>
                <w:sz w:val="20"/>
                <w:szCs w:val="20"/>
              </w:rPr>
            </w:pPr>
            <w:r w:rsidRPr="003E3EC6">
              <w:rPr>
                <w:sz w:val="20"/>
                <w:szCs w:val="20"/>
              </w:rPr>
              <w:t xml:space="preserve">Дымосос ДН 6,3 </w:t>
            </w:r>
          </w:p>
        </w:tc>
        <w:tc>
          <w:tcPr>
            <w:tcW w:w="2268" w:type="dxa"/>
            <w:vAlign w:val="center"/>
          </w:tcPr>
          <w:p w14:paraId="2D08583A" w14:textId="5C335E6B"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1E8F14E9" w14:textId="0D047B80" w:rsidR="00F10173" w:rsidRPr="003E3EC6" w:rsidRDefault="00F10173" w:rsidP="00B53E89">
            <w:pPr>
              <w:widowControl w:val="0"/>
              <w:jc w:val="center"/>
              <w:rPr>
                <w:sz w:val="20"/>
                <w:szCs w:val="20"/>
              </w:rPr>
            </w:pPr>
            <w:r w:rsidRPr="003E3EC6">
              <w:rPr>
                <w:sz w:val="20"/>
                <w:szCs w:val="20"/>
              </w:rPr>
              <w:t>2019./удовлетворительное</w:t>
            </w:r>
          </w:p>
        </w:tc>
        <w:tc>
          <w:tcPr>
            <w:tcW w:w="1180" w:type="dxa"/>
            <w:vAlign w:val="center"/>
          </w:tcPr>
          <w:p w14:paraId="7221FC1E" w14:textId="5FE47064" w:rsidR="00F10173" w:rsidRPr="003E3EC6" w:rsidRDefault="00F10173" w:rsidP="00B53E89">
            <w:pPr>
              <w:widowControl w:val="0"/>
              <w:jc w:val="center"/>
              <w:rPr>
                <w:sz w:val="20"/>
                <w:szCs w:val="20"/>
              </w:rPr>
            </w:pPr>
            <w:r w:rsidRPr="003E3EC6">
              <w:rPr>
                <w:sz w:val="20"/>
                <w:szCs w:val="20"/>
              </w:rPr>
              <w:t>32370,00</w:t>
            </w:r>
          </w:p>
        </w:tc>
        <w:tc>
          <w:tcPr>
            <w:tcW w:w="1372" w:type="dxa"/>
            <w:vAlign w:val="center"/>
          </w:tcPr>
          <w:p w14:paraId="23131A1C" w14:textId="0A534340" w:rsidR="00F10173" w:rsidRPr="003E3EC6" w:rsidRDefault="003E3EC6" w:rsidP="003E3EC6">
            <w:pPr>
              <w:widowControl w:val="0"/>
              <w:jc w:val="center"/>
              <w:rPr>
                <w:sz w:val="20"/>
                <w:szCs w:val="20"/>
              </w:rPr>
            </w:pPr>
            <w:r w:rsidRPr="003E3EC6">
              <w:rPr>
                <w:color w:val="000000"/>
                <w:sz w:val="20"/>
                <w:szCs w:val="20"/>
              </w:rPr>
              <w:t>29250</w:t>
            </w:r>
            <w:r w:rsidR="00F10173" w:rsidRPr="003E3EC6">
              <w:rPr>
                <w:color w:val="000000"/>
                <w:sz w:val="20"/>
                <w:szCs w:val="20"/>
              </w:rPr>
              <w:t>,00/60%</w:t>
            </w:r>
          </w:p>
        </w:tc>
        <w:tc>
          <w:tcPr>
            <w:tcW w:w="1850" w:type="dxa"/>
            <w:vAlign w:val="center"/>
          </w:tcPr>
          <w:p w14:paraId="708949F0" w14:textId="7D0FF712"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3A8207BC" w14:textId="0AAB4716" w:rsidTr="00474185">
        <w:trPr>
          <w:trHeight w:val="284"/>
        </w:trPr>
        <w:tc>
          <w:tcPr>
            <w:tcW w:w="416" w:type="dxa"/>
            <w:vAlign w:val="center"/>
          </w:tcPr>
          <w:p w14:paraId="43ADBFEC" w14:textId="5AC661FD" w:rsidR="00F10173" w:rsidRPr="003E3EC6" w:rsidRDefault="003F2161" w:rsidP="00B53E89">
            <w:pPr>
              <w:widowControl w:val="0"/>
              <w:jc w:val="center"/>
              <w:rPr>
                <w:sz w:val="20"/>
                <w:szCs w:val="20"/>
              </w:rPr>
            </w:pPr>
            <w:r w:rsidRPr="003E3EC6">
              <w:rPr>
                <w:sz w:val="20"/>
                <w:szCs w:val="20"/>
              </w:rPr>
              <w:t>10</w:t>
            </w:r>
          </w:p>
        </w:tc>
        <w:tc>
          <w:tcPr>
            <w:tcW w:w="1853" w:type="dxa"/>
            <w:vAlign w:val="center"/>
          </w:tcPr>
          <w:p w14:paraId="7BA89A58" w14:textId="71F1B8BE" w:rsidR="00F10173" w:rsidRPr="003E3EC6" w:rsidRDefault="00F10173" w:rsidP="00B53E89">
            <w:pPr>
              <w:widowControl w:val="0"/>
              <w:jc w:val="center"/>
              <w:rPr>
                <w:sz w:val="20"/>
                <w:szCs w:val="20"/>
              </w:rPr>
            </w:pPr>
            <w:r w:rsidRPr="003E3EC6">
              <w:rPr>
                <w:sz w:val="20"/>
                <w:szCs w:val="20"/>
              </w:rPr>
              <w:t xml:space="preserve">Ленточный угольный транспортер </w:t>
            </w:r>
          </w:p>
        </w:tc>
        <w:tc>
          <w:tcPr>
            <w:tcW w:w="2268" w:type="dxa"/>
            <w:vAlign w:val="center"/>
          </w:tcPr>
          <w:p w14:paraId="516E5188" w14:textId="0FDA2EBC"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0E362B77" w14:textId="00029C12" w:rsidR="00F10173" w:rsidRPr="003E3EC6" w:rsidRDefault="00F10173" w:rsidP="00B53E89">
            <w:pPr>
              <w:widowControl w:val="0"/>
              <w:jc w:val="center"/>
              <w:rPr>
                <w:sz w:val="20"/>
                <w:szCs w:val="20"/>
              </w:rPr>
            </w:pPr>
            <w:r w:rsidRPr="003E3EC6">
              <w:rPr>
                <w:sz w:val="20"/>
                <w:szCs w:val="20"/>
              </w:rPr>
              <w:t>2014./удовлетворительное</w:t>
            </w:r>
          </w:p>
        </w:tc>
        <w:tc>
          <w:tcPr>
            <w:tcW w:w="1180" w:type="dxa"/>
            <w:vAlign w:val="center"/>
          </w:tcPr>
          <w:p w14:paraId="4F2E33B2" w14:textId="6F331B47" w:rsidR="00F10173" w:rsidRPr="003E3EC6" w:rsidRDefault="00F10173" w:rsidP="00B53E89">
            <w:pPr>
              <w:widowControl w:val="0"/>
              <w:jc w:val="center"/>
              <w:rPr>
                <w:sz w:val="20"/>
                <w:szCs w:val="20"/>
              </w:rPr>
            </w:pPr>
            <w:r w:rsidRPr="003E3EC6">
              <w:rPr>
                <w:sz w:val="20"/>
                <w:szCs w:val="20"/>
              </w:rPr>
              <w:t>120000,00</w:t>
            </w:r>
          </w:p>
        </w:tc>
        <w:tc>
          <w:tcPr>
            <w:tcW w:w="1372" w:type="dxa"/>
            <w:vAlign w:val="center"/>
          </w:tcPr>
          <w:p w14:paraId="019FB19F" w14:textId="7DA3410B" w:rsidR="00F10173" w:rsidRPr="003E3EC6" w:rsidRDefault="00F10173" w:rsidP="00B53E89">
            <w:pPr>
              <w:widowControl w:val="0"/>
              <w:jc w:val="center"/>
              <w:rPr>
                <w:sz w:val="20"/>
                <w:szCs w:val="20"/>
              </w:rPr>
            </w:pPr>
            <w:r w:rsidRPr="003E3EC6">
              <w:rPr>
                <w:color w:val="000000"/>
                <w:sz w:val="20"/>
                <w:szCs w:val="20"/>
              </w:rPr>
              <w:t>120000,00/60%</w:t>
            </w:r>
          </w:p>
        </w:tc>
        <w:tc>
          <w:tcPr>
            <w:tcW w:w="1850" w:type="dxa"/>
            <w:vAlign w:val="center"/>
          </w:tcPr>
          <w:p w14:paraId="6AB562BC" w14:textId="3AB1FEF0"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46104E9F" w14:textId="1B4C9F2D" w:rsidTr="00474185">
        <w:trPr>
          <w:trHeight w:val="284"/>
        </w:trPr>
        <w:tc>
          <w:tcPr>
            <w:tcW w:w="416" w:type="dxa"/>
            <w:vAlign w:val="center"/>
          </w:tcPr>
          <w:p w14:paraId="47851F4D" w14:textId="07A9FBE2" w:rsidR="00F10173" w:rsidRPr="003E3EC6" w:rsidRDefault="003F2161" w:rsidP="00B53E89">
            <w:pPr>
              <w:widowControl w:val="0"/>
              <w:jc w:val="center"/>
              <w:rPr>
                <w:sz w:val="20"/>
                <w:szCs w:val="20"/>
              </w:rPr>
            </w:pPr>
            <w:r w:rsidRPr="003E3EC6">
              <w:rPr>
                <w:sz w:val="20"/>
                <w:szCs w:val="20"/>
              </w:rPr>
              <w:t>11</w:t>
            </w:r>
          </w:p>
        </w:tc>
        <w:tc>
          <w:tcPr>
            <w:tcW w:w="1853" w:type="dxa"/>
            <w:vAlign w:val="center"/>
          </w:tcPr>
          <w:p w14:paraId="590E956D" w14:textId="3C3CB88B" w:rsidR="00F10173" w:rsidRPr="003E3EC6" w:rsidRDefault="00F10173" w:rsidP="00B53E89">
            <w:pPr>
              <w:widowControl w:val="0"/>
              <w:jc w:val="center"/>
              <w:rPr>
                <w:sz w:val="20"/>
                <w:szCs w:val="20"/>
              </w:rPr>
            </w:pPr>
            <w:r w:rsidRPr="003E3EC6">
              <w:rPr>
                <w:sz w:val="20"/>
                <w:szCs w:val="20"/>
              </w:rPr>
              <w:t>Насос глубинный ЭЦВ-6</w:t>
            </w:r>
          </w:p>
        </w:tc>
        <w:tc>
          <w:tcPr>
            <w:tcW w:w="2268" w:type="dxa"/>
            <w:vAlign w:val="center"/>
          </w:tcPr>
          <w:p w14:paraId="356969A7" w14:textId="00808032"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1F87693E" w14:textId="75A9CC5A" w:rsidR="00F10173" w:rsidRPr="003E3EC6" w:rsidRDefault="00F10173" w:rsidP="00B53E89">
            <w:pPr>
              <w:widowControl w:val="0"/>
              <w:jc w:val="center"/>
              <w:rPr>
                <w:sz w:val="20"/>
                <w:szCs w:val="20"/>
              </w:rPr>
            </w:pPr>
            <w:r w:rsidRPr="003E3EC6">
              <w:rPr>
                <w:sz w:val="20"/>
                <w:szCs w:val="20"/>
              </w:rPr>
              <w:t>2000./удовлетворительное</w:t>
            </w:r>
          </w:p>
        </w:tc>
        <w:tc>
          <w:tcPr>
            <w:tcW w:w="1180" w:type="dxa"/>
            <w:vAlign w:val="center"/>
          </w:tcPr>
          <w:p w14:paraId="28DD1F8E" w14:textId="04E0B26A" w:rsidR="00F10173" w:rsidRPr="003E3EC6" w:rsidRDefault="00F10173" w:rsidP="00B53E89">
            <w:pPr>
              <w:widowControl w:val="0"/>
              <w:jc w:val="center"/>
              <w:rPr>
                <w:sz w:val="20"/>
                <w:szCs w:val="20"/>
              </w:rPr>
            </w:pPr>
            <w:r w:rsidRPr="003E3EC6">
              <w:rPr>
                <w:sz w:val="20"/>
                <w:szCs w:val="20"/>
              </w:rPr>
              <w:t>14852,00</w:t>
            </w:r>
          </w:p>
        </w:tc>
        <w:tc>
          <w:tcPr>
            <w:tcW w:w="1372" w:type="dxa"/>
            <w:vAlign w:val="center"/>
          </w:tcPr>
          <w:p w14:paraId="1C9F6EEA" w14:textId="7B0330B0" w:rsidR="00F10173" w:rsidRPr="003E3EC6" w:rsidRDefault="00F10173" w:rsidP="00B53E89">
            <w:pPr>
              <w:widowControl w:val="0"/>
              <w:jc w:val="center"/>
              <w:rPr>
                <w:sz w:val="20"/>
                <w:szCs w:val="20"/>
              </w:rPr>
            </w:pPr>
            <w:r w:rsidRPr="003E3EC6">
              <w:rPr>
                <w:color w:val="000000"/>
                <w:sz w:val="20"/>
                <w:szCs w:val="20"/>
              </w:rPr>
              <w:t>14852,00/60%</w:t>
            </w:r>
          </w:p>
        </w:tc>
        <w:tc>
          <w:tcPr>
            <w:tcW w:w="1850" w:type="dxa"/>
            <w:vAlign w:val="center"/>
          </w:tcPr>
          <w:p w14:paraId="646119AE" w14:textId="598E0DBC" w:rsidR="00F10173" w:rsidRPr="003E3EC6" w:rsidRDefault="00F10173" w:rsidP="00B53E89">
            <w:pPr>
              <w:widowControl w:val="0"/>
              <w:jc w:val="center"/>
              <w:rPr>
                <w:color w:val="000000"/>
                <w:sz w:val="20"/>
                <w:szCs w:val="20"/>
              </w:rPr>
            </w:pPr>
            <w:r w:rsidRPr="003E3EC6">
              <w:rPr>
                <w:sz w:val="20"/>
                <w:szCs w:val="20"/>
              </w:rPr>
              <w:t>Нет данных</w:t>
            </w:r>
          </w:p>
        </w:tc>
      </w:tr>
    </w:tbl>
    <w:p w14:paraId="2EA3EECF" w14:textId="77777777" w:rsidR="004D59AE" w:rsidRDefault="004D59AE" w:rsidP="004D59AE">
      <w:pPr>
        <w:jc w:val="center"/>
        <w:rPr>
          <w:rFonts w:eastAsia="Calibri"/>
          <w:b/>
          <w:sz w:val="22"/>
          <w:szCs w:val="22"/>
          <w:lang w:eastAsia="en-US"/>
        </w:rPr>
      </w:pPr>
    </w:p>
    <w:tbl>
      <w:tblPr>
        <w:tblW w:w="0" w:type="auto"/>
        <w:jc w:val="center"/>
        <w:tblLook w:val="04A0" w:firstRow="1" w:lastRow="0" w:firstColumn="1" w:lastColumn="0" w:noHBand="0" w:noVBand="1"/>
      </w:tblPr>
      <w:tblGrid>
        <w:gridCol w:w="4682"/>
        <w:gridCol w:w="4673"/>
      </w:tblGrid>
      <w:tr w:rsidR="00D94069" w:rsidRPr="00B973B0" w14:paraId="46568649" w14:textId="77777777" w:rsidTr="003F2161">
        <w:trPr>
          <w:jc w:val="center"/>
        </w:trPr>
        <w:tc>
          <w:tcPr>
            <w:tcW w:w="4682" w:type="dxa"/>
          </w:tcPr>
          <w:p w14:paraId="17DAEADF" w14:textId="77777777" w:rsidR="00D94069" w:rsidRPr="00B973B0" w:rsidRDefault="00D94069" w:rsidP="003B1499">
            <w:pPr>
              <w:widowControl w:val="0"/>
              <w:suppressAutoHyphens/>
              <w:ind w:left="720"/>
              <w:contextualSpacing/>
              <w:jc w:val="both"/>
              <w:rPr>
                <w:b/>
                <w:kern w:val="1"/>
              </w:rPr>
            </w:pPr>
            <w:r w:rsidRPr="00B973B0">
              <w:rPr>
                <w:b/>
                <w:kern w:val="1"/>
              </w:rPr>
              <w:t>КОНЦЕДЕНТ:</w:t>
            </w:r>
          </w:p>
        </w:tc>
        <w:tc>
          <w:tcPr>
            <w:tcW w:w="4673" w:type="dxa"/>
          </w:tcPr>
          <w:p w14:paraId="447136F7" w14:textId="77777777" w:rsidR="00D94069" w:rsidRPr="00B973B0" w:rsidRDefault="00D94069" w:rsidP="003B1499">
            <w:pPr>
              <w:widowControl w:val="0"/>
              <w:suppressAutoHyphens/>
              <w:ind w:left="720"/>
              <w:contextualSpacing/>
              <w:jc w:val="both"/>
              <w:rPr>
                <w:b/>
                <w:kern w:val="1"/>
              </w:rPr>
            </w:pPr>
            <w:r w:rsidRPr="00B973B0">
              <w:rPr>
                <w:b/>
                <w:kern w:val="1"/>
              </w:rPr>
              <w:t>КОНЦЕССИОНЕР:</w:t>
            </w:r>
          </w:p>
        </w:tc>
      </w:tr>
      <w:tr w:rsidR="00D94069" w:rsidRPr="00B973B0" w14:paraId="77BF4828" w14:textId="77777777" w:rsidTr="003F2161">
        <w:trPr>
          <w:jc w:val="center"/>
        </w:trPr>
        <w:tc>
          <w:tcPr>
            <w:tcW w:w="4682" w:type="dxa"/>
          </w:tcPr>
          <w:p w14:paraId="006A6F39" w14:textId="7D841D82" w:rsidR="00D94069" w:rsidRDefault="00AC5EB3" w:rsidP="003B1499">
            <w:pPr>
              <w:jc w:val="center"/>
              <w:rPr>
                <w:b/>
                <w:color w:val="000000"/>
                <w:shd w:val="clear" w:color="auto" w:fill="FFFFFF"/>
              </w:rPr>
            </w:pPr>
            <w:r>
              <w:rPr>
                <w:b/>
                <w:color w:val="000000"/>
                <w:shd w:val="clear" w:color="auto" w:fill="FFFFFF"/>
              </w:rPr>
              <w:t>Муниципальное образование «Баргузинский район»</w:t>
            </w:r>
          </w:p>
          <w:p w14:paraId="0E3982E0" w14:textId="77777777" w:rsidR="00D94069" w:rsidRPr="006430BD" w:rsidRDefault="00D94069" w:rsidP="003B1499">
            <w:pPr>
              <w:rPr>
                <w:b/>
                <w:sz w:val="22"/>
                <w:szCs w:val="22"/>
              </w:rPr>
            </w:pPr>
          </w:p>
        </w:tc>
        <w:tc>
          <w:tcPr>
            <w:tcW w:w="4673" w:type="dxa"/>
          </w:tcPr>
          <w:p w14:paraId="4F5E8273" w14:textId="77777777" w:rsidR="00D94069" w:rsidRPr="00B973B0" w:rsidRDefault="00D94069" w:rsidP="003B1499">
            <w:pPr>
              <w:pStyle w:val="a9"/>
              <w:spacing w:before="0" w:beforeAutospacing="0" w:after="75" w:afterAutospacing="0" w:line="252" w:lineRule="atLeast"/>
              <w:rPr>
                <w:b/>
                <w:kern w:val="1"/>
              </w:rPr>
            </w:pPr>
          </w:p>
        </w:tc>
      </w:tr>
      <w:tr w:rsidR="00D94069" w:rsidRPr="00B973B0" w14:paraId="1093F244" w14:textId="77777777" w:rsidTr="003F2161">
        <w:trPr>
          <w:jc w:val="center"/>
        </w:trPr>
        <w:tc>
          <w:tcPr>
            <w:tcW w:w="4682" w:type="dxa"/>
          </w:tcPr>
          <w:p w14:paraId="4E38D34A" w14:textId="77777777" w:rsidR="00AC5EB3" w:rsidRPr="005F0A94" w:rsidRDefault="00AC5EB3" w:rsidP="00AC5EB3">
            <w:pPr>
              <w:jc w:val="center"/>
              <w:rPr>
                <w:b/>
              </w:rPr>
            </w:pPr>
            <w:r>
              <w:rPr>
                <w:b/>
              </w:rPr>
              <w:t>Глава МО «Баргузинский район»</w:t>
            </w:r>
          </w:p>
          <w:p w14:paraId="750EABBA" w14:textId="77777777" w:rsidR="00AC5EB3" w:rsidRPr="005F0A94" w:rsidRDefault="00AC5EB3" w:rsidP="00AC5EB3">
            <w:pPr>
              <w:jc w:val="center"/>
            </w:pPr>
          </w:p>
          <w:p w14:paraId="4EDEE359" w14:textId="77777777" w:rsidR="00AC5EB3" w:rsidRDefault="00AC5EB3" w:rsidP="00AC5EB3">
            <w:pPr>
              <w:jc w:val="center"/>
              <w:rPr>
                <w:b/>
              </w:rPr>
            </w:pPr>
            <w:r w:rsidRPr="005F0A94">
              <w:t>____________</w:t>
            </w:r>
            <w:r>
              <w:rPr>
                <w:b/>
              </w:rPr>
              <w:t>М.А.Мишурин</w:t>
            </w:r>
          </w:p>
          <w:p w14:paraId="6B0AD891" w14:textId="77777777" w:rsidR="00D94069" w:rsidRPr="00B973B0" w:rsidRDefault="00D94069" w:rsidP="003B1499">
            <w:pPr>
              <w:widowControl w:val="0"/>
              <w:suppressAutoHyphens/>
              <w:ind w:left="720"/>
              <w:contextualSpacing/>
              <w:jc w:val="both"/>
              <w:rPr>
                <w:b/>
                <w:kern w:val="1"/>
              </w:rPr>
            </w:pPr>
            <w:r w:rsidRPr="00B973B0">
              <w:rPr>
                <w:b/>
                <w:kern w:val="1"/>
              </w:rPr>
              <w:t>мп</w:t>
            </w:r>
          </w:p>
        </w:tc>
        <w:tc>
          <w:tcPr>
            <w:tcW w:w="4673" w:type="dxa"/>
          </w:tcPr>
          <w:p w14:paraId="1A2311C3" w14:textId="77777777" w:rsidR="00D94069" w:rsidRPr="00B973B0" w:rsidRDefault="00D94069" w:rsidP="003B1499">
            <w:pPr>
              <w:widowControl w:val="0"/>
              <w:suppressAutoHyphens/>
              <w:ind w:left="720"/>
              <w:contextualSpacing/>
              <w:jc w:val="both"/>
              <w:rPr>
                <w:b/>
                <w:kern w:val="1"/>
              </w:rPr>
            </w:pPr>
          </w:p>
          <w:p w14:paraId="4E6D2CA6" w14:textId="77777777" w:rsidR="00D94069" w:rsidRDefault="00D94069" w:rsidP="003B1499">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D56A8BB" w14:textId="77777777" w:rsidR="00D94069" w:rsidRPr="00B973B0" w:rsidRDefault="00D94069" w:rsidP="003B1499">
            <w:pPr>
              <w:widowControl w:val="0"/>
              <w:suppressAutoHyphens/>
              <w:ind w:left="720"/>
              <w:contextualSpacing/>
              <w:jc w:val="both"/>
              <w:rPr>
                <w:b/>
                <w:kern w:val="1"/>
              </w:rPr>
            </w:pPr>
            <w:r w:rsidRPr="00B973B0">
              <w:rPr>
                <w:b/>
                <w:kern w:val="1"/>
              </w:rPr>
              <w:t>мп</w:t>
            </w:r>
          </w:p>
        </w:tc>
      </w:tr>
    </w:tbl>
    <w:p w14:paraId="35168D3A" w14:textId="27BB58DE" w:rsidR="00E027B0" w:rsidRPr="00A13614" w:rsidRDefault="00E027B0" w:rsidP="00542FE2">
      <w:pPr>
        <w:spacing w:after="200" w:line="276" w:lineRule="auto"/>
        <w:jc w:val="right"/>
      </w:pPr>
      <w:r>
        <w:br w:type="page"/>
      </w:r>
      <w:r w:rsidRPr="00A13614">
        <w:lastRenderedPageBreak/>
        <w:t>Приложение № 2</w:t>
      </w:r>
    </w:p>
    <w:p w14:paraId="3D34C569" w14:textId="77777777" w:rsidR="00E027B0" w:rsidRPr="00A13614" w:rsidRDefault="00E027B0" w:rsidP="00E027B0">
      <w:pPr>
        <w:jc w:val="right"/>
      </w:pPr>
      <w:r w:rsidRPr="00A13614">
        <w:t>к Концессионному соглашению</w:t>
      </w:r>
    </w:p>
    <w:p w14:paraId="2C8610BB" w14:textId="174F997C" w:rsidR="00E027B0" w:rsidRPr="00A13614" w:rsidRDefault="009253F7" w:rsidP="00E027B0">
      <w:pPr>
        <w:jc w:val="right"/>
      </w:pPr>
      <w:r>
        <w:rPr>
          <w:bCs/>
          <w:color w:val="000000"/>
        </w:rPr>
        <w:t>№ ______ от «__» ___ 20__ г.</w:t>
      </w:r>
    </w:p>
    <w:p w14:paraId="2E3CA9A1" w14:textId="77777777" w:rsidR="00E027B0" w:rsidRPr="00A13614" w:rsidRDefault="00E027B0" w:rsidP="00E027B0">
      <w:pPr>
        <w:ind w:left="720"/>
      </w:pPr>
    </w:p>
    <w:p w14:paraId="68445B34" w14:textId="77777777" w:rsidR="00E027B0" w:rsidRPr="00A13614" w:rsidRDefault="00E027B0" w:rsidP="00E027B0">
      <w:pPr>
        <w:spacing w:line="240" w:lineRule="atLeast"/>
        <w:ind w:firstLine="284"/>
        <w:jc w:val="center"/>
        <w:rPr>
          <w:color w:val="000000"/>
        </w:rPr>
      </w:pPr>
      <w:r w:rsidRPr="00A13614">
        <w:rPr>
          <w:b/>
          <w:bCs/>
          <w:color w:val="000000"/>
        </w:rPr>
        <w:t>Список документов, удостоверяющих право собственности Концедента на Объект Концессионного соглашения</w:t>
      </w:r>
    </w:p>
    <w:p w14:paraId="406FA9D7" w14:textId="77777777" w:rsidR="00E027B0" w:rsidRDefault="00E027B0" w:rsidP="00E027B0">
      <w:pPr>
        <w:spacing w:line="240" w:lineRule="atLeast"/>
        <w:ind w:firstLine="284"/>
        <w:jc w:val="center"/>
        <w:rPr>
          <w:color w:val="000000"/>
        </w:rPr>
      </w:pPr>
    </w:p>
    <w:tbl>
      <w:tblPr>
        <w:tblStyle w:val="ae"/>
        <w:tblW w:w="10207" w:type="dxa"/>
        <w:tblInd w:w="-714" w:type="dxa"/>
        <w:tblLayout w:type="fixed"/>
        <w:tblLook w:val="04A0" w:firstRow="1" w:lastRow="0" w:firstColumn="1" w:lastColumn="0" w:noHBand="0" w:noVBand="1"/>
      </w:tblPr>
      <w:tblGrid>
        <w:gridCol w:w="421"/>
        <w:gridCol w:w="1848"/>
        <w:gridCol w:w="3118"/>
        <w:gridCol w:w="2126"/>
        <w:gridCol w:w="2694"/>
      </w:tblGrid>
      <w:tr w:rsidR="00AC5EB3" w:rsidRPr="00474185" w14:paraId="58C84ECD" w14:textId="77777777" w:rsidTr="00474185">
        <w:tc>
          <w:tcPr>
            <w:tcW w:w="421" w:type="dxa"/>
            <w:vAlign w:val="center"/>
          </w:tcPr>
          <w:p w14:paraId="553B1027" w14:textId="77777777" w:rsidR="00AC5EB3" w:rsidRPr="00474185" w:rsidRDefault="00AC5EB3" w:rsidP="00AC5EB3">
            <w:pPr>
              <w:widowControl w:val="0"/>
              <w:jc w:val="center"/>
              <w:rPr>
                <w:sz w:val="20"/>
                <w:szCs w:val="20"/>
              </w:rPr>
            </w:pPr>
            <w:r w:rsidRPr="00474185">
              <w:rPr>
                <w:sz w:val="20"/>
                <w:szCs w:val="20"/>
              </w:rPr>
              <w:t>№</w:t>
            </w:r>
          </w:p>
        </w:tc>
        <w:tc>
          <w:tcPr>
            <w:tcW w:w="1848" w:type="dxa"/>
            <w:vAlign w:val="center"/>
          </w:tcPr>
          <w:p w14:paraId="55E77ABD" w14:textId="77777777" w:rsidR="00AC5EB3" w:rsidRPr="00474185" w:rsidRDefault="00AC5EB3" w:rsidP="00AC5EB3">
            <w:pPr>
              <w:widowControl w:val="0"/>
              <w:jc w:val="center"/>
              <w:rPr>
                <w:sz w:val="20"/>
                <w:szCs w:val="20"/>
              </w:rPr>
            </w:pPr>
            <w:r w:rsidRPr="00474185">
              <w:rPr>
                <w:sz w:val="20"/>
                <w:szCs w:val="20"/>
              </w:rPr>
              <w:t>Наименование</w:t>
            </w:r>
          </w:p>
        </w:tc>
        <w:tc>
          <w:tcPr>
            <w:tcW w:w="3118" w:type="dxa"/>
            <w:vAlign w:val="center"/>
          </w:tcPr>
          <w:p w14:paraId="2C5C84F2" w14:textId="2F48F6C5" w:rsidR="00AC5EB3" w:rsidRPr="00474185" w:rsidRDefault="00AC5EB3" w:rsidP="00AC5EB3">
            <w:pPr>
              <w:widowControl w:val="0"/>
              <w:jc w:val="center"/>
              <w:rPr>
                <w:sz w:val="20"/>
                <w:szCs w:val="20"/>
              </w:rPr>
            </w:pPr>
          </w:p>
        </w:tc>
        <w:tc>
          <w:tcPr>
            <w:tcW w:w="2126" w:type="dxa"/>
            <w:vAlign w:val="center"/>
          </w:tcPr>
          <w:p w14:paraId="7464FB0C" w14:textId="713A4A9B" w:rsidR="00AC5EB3" w:rsidRPr="00474185" w:rsidRDefault="00AC5EB3" w:rsidP="00AC5EB3">
            <w:pPr>
              <w:widowControl w:val="0"/>
              <w:jc w:val="center"/>
              <w:rPr>
                <w:sz w:val="20"/>
                <w:szCs w:val="20"/>
              </w:rPr>
            </w:pPr>
            <w:r w:rsidRPr="00474185">
              <w:rPr>
                <w:rStyle w:val="260"/>
                <w:sz w:val="20"/>
                <w:szCs w:val="20"/>
              </w:rPr>
              <w:t>Кадастровый номер</w:t>
            </w:r>
          </w:p>
        </w:tc>
        <w:tc>
          <w:tcPr>
            <w:tcW w:w="2694" w:type="dxa"/>
            <w:vAlign w:val="center"/>
          </w:tcPr>
          <w:p w14:paraId="60FFF1F8" w14:textId="644D129E" w:rsidR="00AC5EB3" w:rsidRPr="00474185" w:rsidRDefault="00AC5EB3" w:rsidP="00AC5EB3">
            <w:pPr>
              <w:widowControl w:val="0"/>
              <w:ind w:left="-108" w:firstLine="108"/>
              <w:jc w:val="center"/>
              <w:rPr>
                <w:sz w:val="20"/>
                <w:szCs w:val="20"/>
              </w:rPr>
            </w:pPr>
            <w:r w:rsidRPr="00474185">
              <w:rPr>
                <w:rStyle w:val="260"/>
                <w:sz w:val="20"/>
                <w:szCs w:val="20"/>
              </w:rPr>
              <w:t>Документ, удостоверяющий право собственности</w:t>
            </w:r>
          </w:p>
        </w:tc>
      </w:tr>
      <w:tr w:rsidR="00C1064C" w:rsidRPr="00474185" w14:paraId="775C6D90" w14:textId="77777777" w:rsidTr="00474185">
        <w:trPr>
          <w:trHeight w:val="284"/>
        </w:trPr>
        <w:tc>
          <w:tcPr>
            <w:tcW w:w="10207" w:type="dxa"/>
            <w:gridSpan w:val="5"/>
            <w:vAlign w:val="center"/>
          </w:tcPr>
          <w:p w14:paraId="5663EA6D" w14:textId="58331C7F" w:rsidR="00C1064C" w:rsidRPr="00474185" w:rsidRDefault="00C1064C" w:rsidP="00C1064C">
            <w:pPr>
              <w:widowControl w:val="0"/>
              <w:jc w:val="center"/>
              <w:rPr>
                <w:rStyle w:val="95pt0pt"/>
                <w:sz w:val="20"/>
                <w:szCs w:val="20"/>
              </w:rPr>
            </w:pPr>
            <w:r w:rsidRPr="00474185">
              <w:rPr>
                <w:sz w:val="20"/>
                <w:szCs w:val="20"/>
              </w:rPr>
              <w:t>МО СП «Баргузинское»</w:t>
            </w:r>
          </w:p>
        </w:tc>
      </w:tr>
      <w:tr w:rsidR="00C1064C" w:rsidRPr="00474185" w14:paraId="7C702441" w14:textId="77777777" w:rsidTr="00474185">
        <w:trPr>
          <w:trHeight w:val="284"/>
        </w:trPr>
        <w:tc>
          <w:tcPr>
            <w:tcW w:w="421" w:type="dxa"/>
            <w:vAlign w:val="center"/>
          </w:tcPr>
          <w:p w14:paraId="38245E71" w14:textId="4EF32662" w:rsidR="00C1064C" w:rsidRPr="00474185" w:rsidRDefault="003F2161" w:rsidP="00C1064C">
            <w:pPr>
              <w:widowControl w:val="0"/>
              <w:rPr>
                <w:sz w:val="20"/>
                <w:szCs w:val="20"/>
              </w:rPr>
            </w:pPr>
            <w:r>
              <w:rPr>
                <w:sz w:val="20"/>
                <w:szCs w:val="20"/>
              </w:rPr>
              <w:t>1</w:t>
            </w:r>
          </w:p>
        </w:tc>
        <w:tc>
          <w:tcPr>
            <w:tcW w:w="1848" w:type="dxa"/>
            <w:vAlign w:val="center"/>
          </w:tcPr>
          <w:p w14:paraId="6647F88E" w14:textId="77777777" w:rsidR="00C1064C" w:rsidRPr="00494F2E" w:rsidRDefault="00C1064C" w:rsidP="00C1064C">
            <w:pPr>
              <w:widowControl w:val="0"/>
              <w:jc w:val="both"/>
              <w:rPr>
                <w:sz w:val="20"/>
                <w:szCs w:val="20"/>
              </w:rPr>
            </w:pPr>
            <w:r w:rsidRPr="00494F2E">
              <w:rPr>
                <w:rStyle w:val="95pt0pt"/>
                <w:sz w:val="20"/>
                <w:szCs w:val="20"/>
              </w:rPr>
              <w:t>Здание котельной</w:t>
            </w:r>
          </w:p>
        </w:tc>
        <w:tc>
          <w:tcPr>
            <w:tcW w:w="3118" w:type="dxa"/>
            <w:vAlign w:val="center"/>
          </w:tcPr>
          <w:p w14:paraId="721741D0" w14:textId="77777777" w:rsidR="00C1064C" w:rsidRPr="00494F2E" w:rsidRDefault="00C1064C" w:rsidP="00C1064C">
            <w:pPr>
              <w:widowControl w:val="0"/>
              <w:jc w:val="center"/>
              <w:rPr>
                <w:sz w:val="20"/>
                <w:szCs w:val="20"/>
              </w:rPr>
            </w:pPr>
            <w:r w:rsidRPr="00494F2E">
              <w:rPr>
                <w:rStyle w:val="95pt0pt"/>
                <w:sz w:val="20"/>
                <w:szCs w:val="20"/>
              </w:rPr>
              <w:t>Республика Бурятия, Баргузинский район, с.Баргузин, ул.Очирова, 17</w:t>
            </w:r>
          </w:p>
        </w:tc>
        <w:tc>
          <w:tcPr>
            <w:tcW w:w="2126" w:type="dxa"/>
            <w:vAlign w:val="center"/>
          </w:tcPr>
          <w:p w14:paraId="0144CDCA" w14:textId="18A6284E" w:rsidR="00C1064C" w:rsidRPr="00494F2E" w:rsidRDefault="002C0D18" w:rsidP="00C1064C">
            <w:pPr>
              <w:widowControl w:val="0"/>
              <w:jc w:val="center"/>
              <w:rPr>
                <w:sz w:val="20"/>
                <w:szCs w:val="20"/>
              </w:rPr>
            </w:pPr>
            <w:r w:rsidRPr="00494F2E">
              <w:rPr>
                <w:sz w:val="20"/>
                <w:szCs w:val="20"/>
              </w:rPr>
              <w:t>03:01:020112:160</w:t>
            </w:r>
          </w:p>
        </w:tc>
        <w:tc>
          <w:tcPr>
            <w:tcW w:w="2694" w:type="dxa"/>
            <w:vAlign w:val="center"/>
          </w:tcPr>
          <w:p w14:paraId="4797705C" w14:textId="39650630" w:rsidR="00C1064C" w:rsidRPr="00494F2E" w:rsidRDefault="00C1064C" w:rsidP="00C1064C">
            <w:pPr>
              <w:jc w:val="center"/>
              <w:rPr>
                <w:sz w:val="20"/>
                <w:szCs w:val="20"/>
              </w:rPr>
            </w:pPr>
            <w:r w:rsidRPr="00494F2E">
              <w:rPr>
                <w:rStyle w:val="260"/>
                <w:sz w:val="20"/>
                <w:szCs w:val="20"/>
              </w:rPr>
              <w:t xml:space="preserve">Свидетельство о государственной регистрации права (запись регистрации) </w:t>
            </w:r>
            <w:r w:rsidRPr="00494F2E">
              <w:rPr>
                <w:color w:val="000000"/>
                <w:sz w:val="20"/>
                <w:szCs w:val="20"/>
              </w:rPr>
              <w:t>03:01:020112:160</w:t>
            </w:r>
            <w:r w:rsidR="002C0D18" w:rsidRPr="00494F2E">
              <w:rPr>
                <w:color w:val="000000"/>
                <w:sz w:val="20"/>
                <w:szCs w:val="20"/>
              </w:rPr>
              <w:t>-</w:t>
            </w:r>
            <w:r w:rsidRPr="00494F2E">
              <w:rPr>
                <w:color w:val="000000"/>
                <w:sz w:val="20"/>
                <w:szCs w:val="20"/>
              </w:rPr>
              <w:t>03/002/2017-3 от 29.03.2017</w:t>
            </w:r>
          </w:p>
        </w:tc>
      </w:tr>
      <w:tr w:rsidR="00C1064C" w:rsidRPr="00474185" w14:paraId="325BE70C" w14:textId="77777777" w:rsidTr="00474185">
        <w:trPr>
          <w:trHeight w:val="284"/>
        </w:trPr>
        <w:tc>
          <w:tcPr>
            <w:tcW w:w="421" w:type="dxa"/>
            <w:vAlign w:val="center"/>
          </w:tcPr>
          <w:p w14:paraId="752BDD0D" w14:textId="65E3EAC7" w:rsidR="00C1064C" w:rsidRPr="00474185" w:rsidRDefault="003F2161" w:rsidP="00C1064C">
            <w:pPr>
              <w:widowControl w:val="0"/>
              <w:rPr>
                <w:sz w:val="20"/>
                <w:szCs w:val="20"/>
              </w:rPr>
            </w:pPr>
            <w:r>
              <w:rPr>
                <w:sz w:val="20"/>
                <w:szCs w:val="20"/>
              </w:rPr>
              <w:t>2</w:t>
            </w:r>
          </w:p>
        </w:tc>
        <w:tc>
          <w:tcPr>
            <w:tcW w:w="1848" w:type="dxa"/>
            <w:vAlign w:val="center"/>
          </w:tcPr>
          <w:p w14:paraId="2ECC3D46" w14:textId="77777777" w:rsidR="00C1064C" w:rsidRPr="00494F2E" w:rsidRDefault="00C1064C" w:rsidP="00C1064C">
            <w:pPr>
              <w:widowControl w:val="0"/>
              <w:jc w:val="both"/>
              <w:rPr>
                <w:sz w:val="20"/>
                <w:szCs w:val="20"/>
              </w:rPr>
            </w:pPr>
            <w:r w:rsidRPr="00494F2E">
              <w:rPr>
                <w:rStyle w:val="FontStyle67"/>
                <w:sz w:val="20"/>
                <w:szCs w:val="20"/>
                <w:lang w:eastAsia="en-US"/>
              </w:rPr>
              <w:t>Тепловая сеть</w:t>
            </w:r>
          </w:p>
        </w:tc>
        <w:tc>
          <w:tcPr>
            <w:tcW w:w="3118" w:type="dxa"/>
            <w:vAlign w:val="center"/>
          </w:tcPr>
          <w:p w14:paraId="6C578284" w14:textId="77777777" w:rsidR="00C1064C" w:rsidRPr="00494F2E" w:rsidRDefault="00C1064C" w:rsidP="00C1064C">
            <w:pPr>
              <w:widowControl w:val="0"/>
              <w:jc w:val="center"/>
              <w:rPr>
                <w:sz w:val="20"/>
                <w:szCs w:val="20"/>
              </w:rPr>
            </w:pPr>
            <w:r w:rsidRPr="00494F2E">
              <w:rPr>
                <w:rStyle w:val="95pt0pt"/>
                <w:sz w:val="20"/>
                <w:szCs w:val="20"/>
              </w:rPr>
              <w:t>Республика Бурятия, Баргузинский район, с.Баргузин</w:t>
            </w:r>
          </w:p>
        </w:tc>
        <w:tc>
          <w:tcPr>
            <w:tcW w:w="2126" w:type="dxa"/>
            <w:vAlign w:val="center"/>
          </w:tcPr>
          <w:p w14:paraId="7436E4DB" w14:textId="39E2D240" w:rsidR="00C1064C" w:rsidRPr="00494F2E" w:rsidRDefault="002C0D18" w:rsidP="00C1064C">
            <w:pPr>
              <w:widowControl w:val="0"/>
              <w:jc w:val="center"/>
              <w:rPr>
                <w:sz w:val="20"/>
                <w:szCs w:val="20"/>
              </w:rPr>
            </w:pPr>
            <w:r w:rsidRPr="00494F2E">
              <w:rPr>
                <w:sz w:val="20"/>
                <w:szCs w:val="20"/>
              </w:rPr>
              <w:t>03:01:020112:148</w:t>
            </w:r>
          </w:p>
        </w:tc>
        <w:tc>
          <w:tcPr>
            <w:tcW w:w="2694" w:type="dxa"/>
            <w:vAlign w:val="center"/>
          </w:tcPr>
          <w:p w14:paraId="78F69CC4" w14:textId="05D0239F" w:rsidR="00C1064C" w:rsidRPr="00494F2E" w:rsidRDefault="00C1064C" w:rsidP="002C0D18">
            <w:pPr>
              <w:jc w:val="center"/>
              <w:rPr>
                <w:sz w:val="20"/>
                <w:szCs w:val="20"/>
              </w:rPr>
            </w:pPr>
            <w:r w:rsidRPr="00494F2E">
              <w:rPr>
                <w:rStyle w:val="260"/>
                <w:sz w:val="20"/>
                <w:szCs w:val="20"/>
              </w:rPr>
              <w:t xml:space="preserve">Свидетельство о государственной регистрации права (запись регистрации) </w:t>
            </w:r>
            <w:r w:rsidRPr="00494F2E">
              <w:rPr>
                <w:color w:val="000000"/>
                <w:sz w:val="20"/>
                <w:szCs w:val="20"/>
              </w:rPr>
              <w:t xml:space="preserve">№ 03-03/002-03/015/010/2015-780/1 </w:t>
            </w:r>
            <w:r w:rsidR="002C0D18" w:rsidRPr="00494F2E">
              <w:rPr>
                <w:color w:val="000000"/>
                <w:sz w:val="20"/>
                <w:szCs w:val="20"/>
              </w:rPr>
              <w:t>от 26.08.2015</w:t>
            </w:r>
          </w:p>
        </w:tc>
      </w:tr>
      <w:tr w:rsidR="00C1064C" w:rsidRPr="00474185" w14:paraId="4986D2A6" w14:textId="77777777" w:rsidTr="00474185">
        <w:trPr>
          <w:trHeight w:val="284"/>
        </w:trPr>
        <w:tc>
          <w:tcPr>
            <w:tcW w:w="421" w:type="dxa"/>
            <w:vAlign w:val="center"/>
          </w:tcPr>
          <w:p w14:paraId="0ABB81D7" w14:textId="2E13435F" w:rsidR="00C1064C" w:rsidRPr="00474185" w:rsidRDefault="003F2161" w:rsidP="00C1064C">
            <w:pPr>
              <w:widowControl w:val="0"/>
              <w:rPr>
                <w:sz w:val="20"/>
                <w:szCs w:val="20"/>
              </w:rPr>
            </w:pPr>
            <w:r>
              <w:rPr>
                <w:sz w:val="20"/>
                <w:szCs w:val="20"/>
              </w:rPr>
              <w:t>3</w:t>
            </w:r>
          </w:p>
        </w:tc>
        <w:tc>
          <w:tcPr>
            <w:tcW w:w="1848" w:type="dxa"/>
            <w:vAlign w:val="center"/>
          </w:tcPr>
          <w:p w14:paraId="5E7AD842" w14:textId="77777777" w:rsidR="00C1064C" w:rsidRPr="00494F2E" w:rsidRDefault="00C008D8" w:rsidP="00C1064C">
            <w:pPr>
              <w:widowControl w:val="0"/>
              <w:jc w:val="both"/>
              <w:rPr>
                <w:sz w:val="20"/>
                <w:szCs w:val="20"/>
              </w:rPr>
            </w:pPr>
            <w:r w:rsidRPr="00494F2E">
              <w:rPr>
                <w:sz w:val="20"/>
                <w:szCs w:val="20"/>
              </w:rPr>
              <w:t>Водонапорная башня</w:t>
            </w:r>
          </w:p>
          <w:p w14:paraId="5670DDB6" w14:textId="1479C965" w:rsidR="004A2E41" w:rsidRPr="00494F2E" w:rsidRDefault="004A2E41" w:rsidP="00C1064C">
            <w:pPr>
              <w:widowControl w:val="0"/>
              <w:jc w:val="both"/>
              <w:rPr>
                <w:sz w:val="20"/>
                <w:szCs w:val="20"/>
              </w:rPr>
            </w:pPr>
          </w:p>
        </w:tc>
        <w:tc>
          <w:tcPr>
            <w:tcW w:w="3118" w:type="dxa"/>
            <w:vAlign w:val="center"/>
          </w:tcPr>
          <w:p w14:paraId="42F66955" w14:textId="77777777" w:rsidR="00C1064C" w:rsidRPr="00494F2E" w:rsidRDefault="00C1064C" w:rsidP="00C1064C">
            <w:pPr>
              <w:widowControl w:val="0"/>
              <w:jc w:val="center"/>
              <w:rPr>
                <w:sz w:val="20"/>
                <w:szCs w:val="20"/>
              </w:rPr>
            </w:pPr>
            <w:r w:rsidRPr="00494F2E">
              <w:rPr>
                <w:rStyle w:val="95pt0pt"/>
                <w:sz w:val="20"/>
                <w:szCs w:val="20"/>
              </w:rPr>
              <w:t>Республика Бурятия, Баргузинский район, с.Баргузин, ул.Очирова, 17</w:t>
            </w:r>
          </w:p>
        </w:tc>
        <w:tc>
          <w:tcPr>
            <w:tcW w:w="2126" w:type="dxa"/>
            <w:vAlign w:val="center"/>
          </w:tcPr>
          <w:p w14:paraId="0233B009" w14:textId="32B911E5" w:rsidR="00C1064C" w:rsidRPr="00494F2E" w:rsidRDefault="00C008D8" w:rsidP="00C1064C">
            <w:pPr>
              <w:widowControl w:val="0"/>
              <w:jc w:val="center"/>
              <w:rPr>
                <w:sz w:val="20"/>
                <w:szCs w:val="20"/>
              </w:rPr>
            </w:pPr>
            <w:r w:rsidRPr="00494F2E">
              <w:rPr>
                <w:sz w:val="20"/>
                <w:szCs w:val="20"/>
              </w:rPr>
              <w:t>03:01:020112:119</w:t>
            </w:r>
          </w:p>
        </w:tc>
        <w:tc>
          <w:tcPr>
            <w:tcW w:w="2694" w:type="dxa"/>
            <w:vAlign w:val="center"/>
          </w:tcPr>
          <w:p w14:paraId="35694167" w14:textId="584B80C3" w:rsidR="00C1064C" w:rsidRPr="00494F2E" w:rsidRDefault="00C1064C" w:rsidP="00C008D8">
            <w:pPr>
              <w:jc w:val="center"/>
              <w:rPr>
                <w:sz w:val="20"/>
                <w:szCs w:val="20"/>
              </w:rPr>
            </w:pPr>
            <w:r w:rsidRPr="00494F2E">
              <w:rPr>
                <w:rStyle w:val="260"/>
                <w:sz w:val="20"/>
                <w:szCs w:val="20"/>
              </w:rPr>
              <w:t xml:space="preserve">Свидетельство о государственной регистрации права (запись регистрации) </w:t>
            </w:r>
            <w:r w:rsidRPr="00494F2E">
              <w:rPr>
                <w:color w:val="000000"/>
                <w:sz w:val="20"/>
                <w:szCs w:val="20"/>
              </w:rPr>
              <w:t>№03-03/002-03/015/</w:t>
            </w:r>
            <w:r w:rsidR="00C008D8" w:rsidRPr="00494F2E">
              <w:rPr>
                <w:color w:val="000000"/>
                <w:sz w:val="20"/>
                <w:szCs w:val="20"/>
              </w:rPr>
              <w:t>010</w:t>
            </w:r>
            <w:r w:rsidRPr="00494F2E">
              <w:rPr>
                <w:color w:val="000000"/>
                <w:sz w:val="20"/>
                <w:szCs w:val="20"/>
              </w:rPr>
              <w:t>/2015-778/1 от 26.08.2015г</w:t>
            </w:r>
          </w:p>
        </w:tc>
      </w:tr>
    </w:tbl>
    <w:p w14:paraId="1D30CD32" w14:textId="77777777" w:rsidR="00AC5EB3" w:rsidRDefault="00AC5EB3" w:rsidP="00E027B0">
      <w:pPr>
        <w:spacing w:line="240" w:lineRule="atLeast"/>
        <w:ind w:firstLine="284"/>
        <w:jc w:val="center"/>
        <w:rPr>
          <w:color w:val="000000"/>
        </w:rPr>
      </w:pPr>
    </w:p>
    <w:p w14:paraId="1FED3305" w14:textId="77777777" w:rsidR="00E02357" w:rsidRDefault="00E02357" w:rsidP="00E027B0">
      <w:pPr>
        <w:spacing w:line="240" w:lineRule="atLeast"/>
        <w:ind w:firstLine="284"/>
        <w:jc w:val="center"/>
        <w:rPr>
          <w:color w:val="000000"/>
        </w:rPr>
      </w:pPr>
    </w:p>
    <w:tbl>
      <w:tblPr>
        <w:tblW w:w="0" w:type="auto"/>
        <w:jc w:val="center"/>
        <w:tblLook w:val="04A0" w:firstRow="1" w:lastRow="0" w:firstColumn="1" w:lastColumn="0" w:noHBand="0" w:noVBand="1"/>
      </w:tblPr>
      <w:tblGrid>
        <w:gridCol w:w="4682"/>
        <w:gridCol w:w="4673"/>
      </w:tblGrid>
      <w:tr w:rsidR="00E02357" w:rsidRPr="00B973B0" w14:paraId="3807E07E" w14:textId="77777777" w:rsidTr="00F37666">
        <w:trPr>
          <w:jc w:val="center"/>
        </w:trPr>
        <w:tc>
          <w:tcPr>
            <w:tcW w:w="4785" w:type="dxa"/>
          </w:tcPr>
          <w:p w14:paraId="658F513E" w14:textId="77777777" w:rsidR="00E02357" w:rsidRPr="00B973B0" w:rsidRDefault="00E02357" w:rsidP="00F37666">
            <w:pPr>
              <w:widowControl w:val="0"/>
              <w:suppressAutoHyphens/>
              <w:ind w:left="720"/>
              <w:contextualSpacing/>
              <w:jc w:val="both"/>
              <w:rPr>
                <w:b/>
                <w:kern w:val="1"/>
              </w:rPr>
            </w:pPr>
            <w:r w:rsidRPr="00B973B0">
              <w:rPr>
                <w:b/>
                <w:kern w:val="1"/>
              </w:rPr>
              <w:t>КОНЦЕДЕНТ:</w:t>
            </w:r>
          </w:p>
        </w:tc>
        <w:tc>
          <w:tcPr>
            <w:tcW w:w="4785" w:type="dxa"/>
          </w:tcPr>
          <w:p w14:paraId="462C9974" w14:textId="77777777" w:rsidR="00E02357" w:rsidRPr="00B973B0" w:rsidRDefault="00E02357" w:rsidP="00F37666">
            <w:pPr>
              <w:widowControl w:val="0"/>
              <w:suppressAutoHyphens/>
              <w:ind w:left="720"/>
              <w:contextualSpacing/>
              <w:jc w:val="both"/>
              <w:rPr>
                <w:b/>
                <w:kern w:val="1"/>
              </w:rPr>
            </w:pPr>
            <w:r w:rsidRPr="00B973B0">
              <w:rPr>
                <w:b/>
                <w:kern w:val="1"/>
              </w:rPr>
              <w:t>КОНЦЕССИОНЕР:</w:t>
            </w:r>
          </w:p>
        </w:tc>
      </w:tr>
      <w:tr w:rsidR="00E02357" w:rsidRPr="00B973B0" w14:paraId="04B90E00" w14:textId="77777777" w:rsidTr="00F37666">
        <w:trPr>
          <w:jc w:val="center"/>
        </w:trPr>
        <w:tc>
          <w:tcPr>
            <w:tcW w:w="4785" w:type="dxa"/>
          </w:tcPr>
          <w:p w14:paraId="213C0416" w14:textId="77777777" w:rsidR="00E02357" w:rsidRDefault="00E02357" w:rsidP="00F37666">
            <w:pPr>
              <w:jc w:val="center"/>
              <w:rPr>
                <w:b/>
                <w:color w:val="000000"/>
                <w:shd w:val="clear" w:color="auto" w:fill="FFFFFF"/>
              </w:rPr>
            </w:pPr>
            <w:r>
              <w:rPr>
                <w:b/>
                <w:color w:val="000000"/>
                <w:shd w:val="clear" w:color="auto" w:fill="FFFFFF"/>
              </w:rPr>
              <w:t>Муниципальное образование «Баргузинский район»</w:t>
            </w:r>
          </w:p>
          <w:p w14:paraId="16759051" w14:textId="77777777" w:rsidR="00E02357" w:rsidRPr="006430BD" w:rsidRDefault="00E02357" w:rsidP="00F37666">
            <w:pPr>
              <w:rPr>
                <w:b/>
                <w:sz w:val="22"/>
                <w:szCs w:val="22"/>
              </w:rPr>
            </w:pPr>
          </w:p>
        </w:tc>
        <w:tc>
          <w:tcPr>
            <w:tcW w:w="4785" w:type="dxa"/>
          </w:tcPr>
          <w:p w14:paraId="372E427A" w14:textId="77777777" w:rsidR="00E02357" w:rsidRPr="00B973B0" w:rsidRDefault="00E02357" w:rsidP="00F37666">
            <w:pPr>
              <w:pStyle w:val="a9"/>
              <w:spacing w:before="0" w:beforeAutospacing="0" w:after="75" w:afterAutospacing="0" w:line="252" w:lineRule="atLeast"/>
              <w:rPr>
                <w:b/>
                <w:kern w:val="1"/>
              </w:rPr>
            </w:pPr>
          </w:p>
        </w:tc>
      </w:tr>
      <w:tr w:rsidR="00E02357" w:rsidRPr="00B973B0" w14:paraId="5E55E2DD" w14:textId="77777777" w:rsidTr="00F37666">
        <w:trPr>
          <w:jc w:val="center"/>
        </w:trPr>
        <w:tc>
          <w:tcPr>
            <w:tcW w:w="4785" w:type="dxa"/>
          </w:tcPr>
          <w:p w14:paraId="4A5ADB02" w14:textId="77777777" w:rsidR="00E02357" w:rsidRPr="005F0A94" w:rsidRDefault="00E02357" w:rsidP="00F37666">
            <w:pPr>
              <w:jc w:val="center"/>
              <w:rPr>
                <w:b/>
              </w:rPr>
            </w:pPr>
            <w:r>
              <w:rPr>
                <w:b/>
              </w:rPr>
              <w:t>Глава МО «Баргузинский район»</w:t>
            </w:r>
          </w:p>
          <w:p w14:paraId="1A90C0BC" w14:textId="77777777" w:rsidR="00E02357" w:rsidRPr="005F0A94" w:rsidRDefault="00E02357" w:rsidP="00F37666">
            <w:pPr>
              <w:jc w:val="center"/>
            </w:pPr>
          </w:p>
          <w:p w14:paraId="3E3E9A14" w14:textId="77777777" w:rsidR="00E02357" w:rsidRDefault="00E02357" w:rsidP="00F37666">
            <w:pPr>
              <w:jc w:val="center"/>
              <w:rPr>
                <w:b/>
              </w:rPr>
            </w:pPr>
            <w:r w:rsidRPr="005F0A94">
              <w:t>____________</w:t>
            </w:r>
            <w:r>
              <w:rPr>
                <w:b/>
              </w:rPr>
              <w:t>М.А.Мишурин</w:t>
            </w:r>
          </w:p>
          <w:p w14:paraId="02A9CA6F" w14:textId="77777777" w:rsidR="00E02357" w:rsidRPr="00B973B0" w:rsidRDefault="00E02357" w:rsidP="00F37666">
            <w:pPr>
              <w:widowControl w:val="0"/>
              <w:suppressAutoHyphens/>
              <w:ind w:left="720"/>
              <w:contextualSpacing/>
              <w:jc w:val="both"/>
              <w:rPr>
                <w:b/>
                <w:kern w:val="1"/>
              </w:rPr>
            </w:pPr>
            <w:r w:rsidRPr="00B973B0">
              <w:rPr>
                <w:b/>
                <w:kern w:val="1"/>
              </w:rPr>
              <w:t>мп</w:t>
            </w:r>
          </w:p>
        </w:tc>
        <w:tc>
          <w:tcPr>
            <w:tcW w:w="4785" w:type="dxa"/>
          </w:tcPr>
          <w:p w14:paraId="46C7BDA5" w14:textId="77777777" w:rsidR="00E02357" w:rsidRPr="00B973B0" w:rsidRDefault="00E02357" w:rsidP="00F37666">
            <w:pPr>
              <w:widowControl w:val="0"/>
              <w:suppressAutoHyphens/>
              <w:ind w:left="720"/>
              <w:contextualSpacing/>
              <w:jc w:val="both"/>
              <w:rPr>
                <w:b/>
                <w:kern w:val="1"/>
              </w:rPr>
            </w:pPr>
          </w:p>
          <w:p w14:paraId="77C33B0E" w14:textId="77777777" w:rsidR="00E02357" w:rsidRDefault="00E02357" w:rsidP="00F37666">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17BD904F" w14:textId="77777777" w:rsidR="00E02357" w:rsidRPr="00B973B0" w:rsidRDefault="00E02357" w:rsidP="00F37666">
            <w:pPr>
              <w:widowControl w:val="0"/>
              <w:suppressAutoHyphens/>
              <w:ind w:left="720"/>
              <w:contextualSpacing/>
              <w:jc w:val="both"/>
              <w:rPr>
                <w:b/>
                <w:kern w:val="1"/>
              </w:rPr>
            </w:pPr>
            <w:r w:rsidRPr="00B973B0">
              <w:rPr>
                <w:b/>
                <w:kern w:val="1"/>
              </w:rPr>
              <w:t>мп</w:t>
            </w:r>
          </w:p>
        </w:tc>
      </w:tr>
    </w:tbl>
    <w:p w14:paraId="743CC829" w14:textId="77777777" w:rsidR="00AC5EB3" w:rsidRDefault="00AC5EB3" w:rsidP="00E027B0">
      <w:pPr>
        <w:spacing w:line="240" w:lineRule="atLeast"/>
        <w:ind w:firstLine="284"/>
        <w:jc w:val="center"/>
        <w:rPr>
          <w:color w:val="000000"/>
        </w:rPr>
      </w:pPr>
    </w:p>
    <w:p w14:paraId="4353467F" w14:textId="77777777" w:rsidR="00E027B0" w:rsidRDefault="00E027B0" w:rsidP="00E027B0">
      <w:pPr>
        <w:ind w:left="720"/>
      </w:pPr>
    </w:p>
    <w:p w14:paraId="42B8AC28" w14:textId="77777777" w:rsidR="00E027B0" w:rsidRDefault="00E027B0" w:rsidP="00E027B0">
      <w:pPr>
        <w:spacing w:after="200" w:line="276" w:lineRule="auto"/>
        <w:rPr>
          <w:color w:val="000000"/>
        </w:rPr>
      </w:pPr>
      <w:r>
        <w:rPr>
          <w:color w:val="000000"/>
        </w:rPr>
        <w:br w:type="page"/>
      </w:r>
    </w:p>
    <w:p w14:paraId="41B141A3" w14:textId="77777777" w:rsidR="00E027B0" w:rsidRDefault="00E027B0" w:rsidP="00E027B0">
      <w:pPr>
        <w:jc w:val="right"/>
        <w:rPr>
          <w:color w:val="000000"/>
        </w:rPr>
        <w:sectPr w:rsidR="00E027B0" w:rsidSect="00723542">
          <w:pgSz w:w="11906" w:h="16838"/>
          <w:pgMar w:top="1134" w:right="850" w:bottom="1134" w:left="1701" w:header="708" w:footer="708" w:gutter="0"/>
          <w:cols w:space="708"/>
          <w:docGrid w:linePitch="360"/>
        </w:sectPr>
      </w:pPr>
    </w:p>
    <w:p w14:paraId="482FF284" w14:textId="77777777" w:rsidR="00E027B0" w:rsidRPr="00B973B0" w:rsidRDefault="00E027B0" w:rsidP="00E027B0">
      <w:pPr>
        <w:jc w:val="right"/>
      </w:pPr>
      <w:r>
        <w:rPr>
          <w:color w:val="000000"/>
        </w:rPr>
        <w:lastRenderedPageBreak/>
        <w:t>П</w:t>
      </w:r>
      <w:r w:rsidRPr="00B973B0">
        <w:rPr>
          <w:color w:val="000000"/>
        </w:rPr>
        <w:t>риложение № 3</w:t>
      </w:r>
    </w:p>
    <w:p w14:paraId="727785CC" w14:textId="77777777" w:rsidR="00E027B0" w:rsidRPr="00B973B0" w:rsidRDefault="00E027B0" w:rsidP="00E027B0">
      <w:pPr>
        <w:widowControl w:val="0"/>
        <w:suppressAutoHyphens/>
        <w:autoSpaceDE w:val="0"/>
        <w:autoSpaceDN w:val="0"/>
        <w:jc w:val="right"/>
        <w:textAlignment w:val="baseline"/>
        <w:rPr>
          <w:color w:val="000000"/>
          <w:kern w:val="3"/>
          <w:lang w:eastAsia="ja-JP" w:bidi="fa-IR"/>
        </w:rPr>
      </w:pPr>
      <w:r w:rsidRPr="00B973B0">
        <w:rPr>
          <w:color w:val="000000"/>
          <w:kern w:val="3"/>
          <w:lang w:eastAsia="ja-JP" w:bidi="fa-IR"/>
        </w:rPr>
        <w:t>к концессионному соглашению</w:t>
      </w:r>
    </w:p>
    <w:p w14:paraId="6E54C6C3" w14:textId="77777777" w:rsidR="00E027B0" w:rsidRPr="00B973B0" w:rsidRDefault="00E027B0" w:rsidP="00E027B0">
      <w:pPr>
        <w:jc w:val="right"/>
      </w:pPr>
      <w:r>
        <w:rPr>
          <w:bCs/>
          <w:color w:val="000000"/>
        </w:rPr>
        <w:t>№ ___ от «___» ________ 20__</w:t>
      </w:r>
      <w:r w:rsidRPr="00B973B0">
        <w:rPr>
          <w:bCs/>
          <w:color w:val="000000"/>
        </w:rPr>
        <w:t xml:space="preserve"> г.</w:t>
      </w:r>
    </w:p>
    <w:p w14:paraId="2C373E29" w14:textId="77777777" w:rsidR="00E027B0" w:rsidRPr="00B973B0" w:rsidRDefault="00E027B0" w:rsidP="00E027B0">
      <w:pPr>
        <w:jc w:val="center"/>
        <w:rPr>
          <w:b/>
        </w:rPr>
      </w:pPr>
      <w:r w:rsidRPr="00B973B0">
        <w:rPr>
          <w:b/>
        </w:rPr>
        <w:t>МЕРОПРИЯТИЯ ПО РЕКОНСТРУКЦИИ</w:t>
      </w:r>
    </w:p>
    <w:p w14:paraId="5E58828F" w14:textId="4C14B3E9" w:rsidR="00E027B0" w:rsidRDefault="00E027B0" w:rsidP="00E027B0">
      <w:pPr>
        <w:widowControl w:val="0"/>
        <w:jc w:val="center"/>
      </w:pPr>
      <w:r w:rsidRPr="00474185">
        <w:t>объект</w:t>
      </w:r>
      <w:r w:rsidR="00324364" w:rsidRPr="00474185">
        <w:t xml:space="preserve">ов </w:t>
      </w:r>
      <w:r w:rsidRPr="00474185">
        <w:t>концессионного соглашения</w:t>
      </w:r>
      <w:r w:rsidR="0096571C" w:rsidRPr="00474185">
        <w:t xml:space="preserve">  </w:t>
      </w:r>
    </w:p>
    <w:p w14:paraId="6F5973C7" w14:textId="76ADA7AC" w:rsidR="008204F5" w:rsidRDefault="008204F5" w:rsidP="00E027B0">
      <w:pPr>
        <w:widowControl w:val="0"/>
        <w:jc w:val="center"/>
      </w:pPr>
    </w:p>
    <w:tbl>
      <w:tblPr>
        <w:tblW w:w="14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7267"/>
        <w:gridCol w:w="2729"/>
        <w:gridCol w:w="1160"/>
        <w:gridCol w:w="1559"/>
        <w:gridCol w:w="1134"/>
        <w:gridCol w:w="18"/>
      </w:tblGrid>
      <w:tr w:rsidR="000A2700" w:rsidRPr="000A2700" w14:paraId="3C4F5093" w14:textId="77777777" w:rsidTr="000A2700">
        <w:trPr>
          <w:gridAfter w:val="1"/>
          <w:wAfter w:w="18" w:type="dxa"/>
        </w:trPr>
        <w:tc>
          <w:tcPr>
            <w:tcW w:w="525" w:type="dxa"/>
            <w:shd w:val="clear" w:color="auto" w:fill="auto"/>
            <w:vAlign w:val="center"/>
          </w:tcPr>
          <w:p w14:paraId="07745ECA" w14:textId="77777777" w:rsidR="000A2700" w:rsidRPr="000A2700" w:rsidRDefault="000A2700" w:rsidP="000A2700">
            <w:pPr>
              <w:rPr>
                <w:rFonts w:eastAsia="Arial"/>
                <w:lang w:eastAsia="ar-SA"/>
              </w:rPr>
            </w:pPr>
            <w:r w:rsidRPr="000A2700">
              <w:rPr>
                <w:rFonts w:eastAsia="Arial"/>
                <w:lang w:eastAsia="ar-SA"/>
              </w:rPr>
              <w:t>№</w:t>
            </w:r>
          </w:p>
        </w:tc>
        <w:tc>
          <w:tcPr>
            <w:tcW w:w="7267" w:type="dxa"/>
            <w:shd w:val="clear" w:color="auto" w:fill="auto"/>
            <w:vAlign w:val="center"/>
          </w:tcPr>
          <w:p w14:paraId="166526F4" w14:textId="77777777" w:rsidR="000A2700" w:rsidRPr="000A2700" w:rsidRDefault="000A2700" w:rsidP="000A2700">
            <w:r w:rsidRPr="000A2700">
              <w:t xml:space="preserve">Наименование объекта </w:t>
            </w:r>
          </w:p>
        </w:tc>
        <w:tc>
          <w:tcPr>
            <w:tcW w:w="2729" w:type="dxa"/>
            <w:shd w:val="clear" w:color="auto" w:fill="auto"/>
            <w:vAlign w:val="center"/>
          </w:tcPr>
          <w:p w14:paraId="419421A0" w14:textId="77777777" w:rsidR="000A2700" w:rsidRPr="000A2700" w:rsidRDefault="000A2700" w:rsidP="000A2700">
            <w:r w:rsidRPr="000A2700">
              <w:t>Ед.изм.</w:t>
            </w:r>
          </w:p>
        </w:tc>
        <w:tc>
          <w:tcPr>
            <w:tcW w:w="1160" w:type="dxa"/>
            <w:shd w:val="clear" w:color="auto" w:fill="auto"/>
            <w:vAlign w:val="center"/>
          </w:tcPr>
          <w:p w14:paraId="6ADADFCC" w14:textId="77777777" w:rsidR="000A2700" w:rsidRPr="000A2700" w:rsidRDefault="000A2700" w:rsidP="000A2700">
            <w:r w:rsidRPr="000A2700">
              <w:t>Кол-во</w:t>
            </w:r>
          </w:p>
        </w:tc>
        <w:tc>
          <w:tcPr>
            <w:tcW w:w="1559" w:type="dxa"/>
            <w:shd w:val="clear" w:color="auto" w:fill="auto"/>
            <w:vAlign w:val="center"/>
          </w:tcPr>
          <w:p w14:paraId="69C88BCB" w14:textId="77777777" w:rsidR="000A2700" w:rsidRPr="000A2700" w:rsidRDefault="000A2700" w:rsidP="000A2700">
            <w:pPr>
              <w:rPr>
                <w:rFonts w:eastAsia="Arial"/>
                <w:lang w:eastAsia="ar-SA"/>
              </w:rPr>
            </w:pPr>
            <w:r w:rsidRPr="000A2700">
              <w:t>Сумма (тыс.руб)</w:t>
            </w:r>
          </w:p>
        </w:tc>
        <w:tc>
          <w:tcPr>
            <w:tcW w:w="1134" w:type="dxa"/>
            <w:shd w:val="clear" w:color="auto" w:fill="auto"/>
            <w:vAlign w:val="center"/>
          </w:tcPr>
          <w:p w14:paraId="4DA7E029" w14:textId="77777777" w:rsidR="000A2700" w:rsidRPr="000A2700" w:rsidRDefault="000A2700" w:rsidP="000A2700">
            <w:pPr>
              <w:rPr>
                <w:rFonts w:eastAsia="Arial"/>
                <w:lang w:eastAsia="ar-SA"/>
              </w:rPr>
            </w:pPr>
            <w:r w:rsidRPr="000A2700">
              <w:t>Предельные сроки создания ввода объекта</w:t>
            </w:r>
          </w:p>
        </w:tc>
      </w:tr>
      <w:tr w:rsidR="000A2700" w:rsidRPr="000A2700" w14:paraId="395E8D26" w14:textId="77777777" w:rsidTr="000A2700">
        <w:tc>
          <w:tcPr>
            <w:tcW w:w="14392" w:type="dxa"/>
            <w:gridSpan w:val="7"/>
            <w:shd w:val="clear" w:color="auto" w:fill="auto"/>
            <w:vAlign w:val="center"/>
          </w:tcPr>
          <w:p w14:paraId="49D2DC69" w14:textId="77777777" w:rsidR="000A2700" w:rsidRPr="000A2700" w:rsidRDefault="000A2700" w:rsidP="000A2700">
            <w:pPr>
              <w:jc w:val="center"/>
              <w:rPr>
                <w:b/>
              </w:rPr>
            </w:pPr>
            <w:r w:rsidRPr="000A2700">
              <w:rPr>
                <w:b/>
              </w:rPr>
              <w:t>МО СП «Баргузинское»</w:t>
            </w:r>
          </w:p>
        </w:tc>
      </w:tr>
      <w:tr w:rsidR="000A2700" w:rsidRPr="000A2700" w14:paraId="28B153E3" w14:textId="77777777" w:rsidTr="000A2700">
        <w:tc>
          <w:tcPr>
            <w:tcW w:w="525" w:type="dxa"/>
            <w:shd w:val="clear" w:color="auto" w:fill="auto"/>
          </w:tcPr>
          <w:p w14:paraId="7B59BEF2" w14:textId="77777777" w:rsidR="000A2700" w:rsidRPr="000A2700" w:rsidRDefault="000A2700" w:rsidP="000A2700">
            <w:pPr>
              <w:rPr>
                <w:rFonts w:eastAsia="Arial"/>
                <w:lang w:eastAsia="ar-SA"/>
              </w:rPr>
            </w:pPr>
            <w:r w:rsidRPr="000A2700">
              <w:rPr>
                <w:rFonts w:eastAsia="Arial"/>
                <w:lang w:eastAsia="ar-SA"/>
              </w:rPr>
              <w:t>1</w:t>
            </w:r>
          </w:p>
        </w:tc>
        <w:tc>
          <w:tcPr>
            <w:tcW w:w="13867" w:type="dxa"/>
            <w:gridSpan w:val="6"/>
            <w:shd w:val="clear" w:color="auto" w:fill="auto"/>
          </w:tcPr>
          <w:p w14:paraId="3CFF4971" w14:textId="77777777" w:rsidR="000A2700" w:rsidRPr="000A2700" w:rsidRDefault="000A2700" w:rsidP="000A2700">
            <w:pPr>
              <w:jc w:val="center"/>
            </w:pPr>
            <w:r w:rsidRPr="000A2700">
              <w:t>Замена котельного оборудования:</w:t>
            </w:r>
          </w:p>
        </w:tc>
      </w:tr>
      <w:tr w:rsidR="000A2700" w:rsidRPr="000A2700" w14:paraId="526AF6F5" w14:textId="77777777" w:rsidTr="000A2700">
        <w:trPr>
          <w:gridAfter w:val="1"/>
          <w:wAfter w:w="18" w:type="dxa"/>
        </w:trPr>
        <w:tc>
          <w:tcPr>
            <w:tcW w:w="525" w:type="dxa"/>
            <w:shd w:val="clear" w:color="auto" w:fill="auto"/>
          </w:tcPr>
          <w:p w14:paraId="35EBEB28" w14:textId="77777777" w:rsidR="000A2700" w:rsidRPr="000A2700" w:rsidRDefault="000A2700" w:rsidP="000A2700">
            <w:pPr>
              <w:rPr>
                <w:rFonts w:eastAsia="Arial"/>
                <w:lang w:eastAsia="ar-SA"/>
              </w:rPr>
            </w:pPr>
          </w:p>
        </w:tc>
        <w:tc>
          <w:tcPr>
            <w:tcW w:w="7267" w:type="dxa"/>
            <w:shd w:val="clear" w:color="auto" w:fill="auto"/>
          </w:tcPr>
          <w:p w14:paraId="36A92025" w14:textId="77777777" w:rsidR="000A2700" w:rsidRPr="000A2700" w:rsidRDefault="000A2700" w:rsidP="000A2700">
            <w:r w:rsidRPr="000A2700">
              <w:t>Котел водогрейный стальной КВр-0,63 с механической топкой (шурующая планка, привод ПШ, дутьевой вентилятор ВЦ 14-46)</w:t>
            </w:r>
          </w:p>
        </w:tc>
        <w:tc>
          <w:tcPr>
            <w:tcW w:w="2729" w:type="dxa"/>
            <w:shd w:val="clear" w:color="auto" w:fill="auto"/>
          </w:tcPr>
          <w:p w14:paraId="1142F147" w14:textId="77777777" w:rsidR="000A2700" w:rsidRPr="000A2700" w:rsidRDefault="000A2700" w:rsidP="000A2700">
            <w:r w:rsidRPr="000A2700">
              <w:t>Шт.</w:t>
            </w:r>
          </w:p>
        </w:tc>
        <w:tc>
          <w:tcPr>
            <w:tcW w:w="1160" w:type="dxa"/>
            <w:shd w:val="clear" w:color="auto" w:fill="auto"/>
          </w:tcPr>
          <w:p w14:paraId="502EEF5C" w14:textId="77777777" w:rsidR="000A2700" w:rsidRPr="000A2700" w:rsidRDefault="000A2700" w:rsidP="000A2700">
            <w:r w:rsidRPr="000A2700">
              <w:t>1</w:t>
            </w:r>
          </w:p>
        </w:tc>
        <w:tc>
          <w:tcPr>
            <w:tcW w:w="1559" w:type="dxa"/>
            <w:shd w:val="clear" w:color="auto" w:fill="auto"/>
          </w:tcPr>
          <w:p w14:paraId="33A16999" w14:textId="77777777" w:rsidR="000A2700" w:rsidRPr="000A2700" w:rsidRDefault="000A2700" w:rsidP="000A2700">
            <w:r w:rsidRPr="000A2700">
              <w:t>926,0</w:t>
            </w:r>
          </w:p>
        </w:tc>
        <w:tc>
          <w:tcPr>
            <w:tcW w:w="1134" w:type="dxa"/>
            <w:shd w:val="clear" w:color="auto" w:fill="auto"/>
          </w:tcPr>
          <w:p w14:paraId="525CEFDE" w14:textId="77777777" w:rsidR="000A2700" w:rsidRPr="000A2700" w:rsidRDefault="000A2700" w:rsidP="000A2700">
            <w:r w:rsidRPr="000A2700">
              <w:t>2033</w:t>
            </w:r>
          </w:p>
        </w:tc>
      </w:tr>
      <w:tr w:rsidR="000A2700" w:rsidRPr="000A2700" w14:paraId="55786DA7" w14:textId="77777777" w:rsidTr="000A2700">
        <w:trPr>
          <w:gridAfter w:val="1"/>
          <w:wAfter w:w="18" w:type="dxa"/>
        </w:trPr>
        <w:tc>
          <w:tcPr>
            <w:tcW w:w="525" w:type="dxa"/>
            <w:shd w:val="clear" w:color="auto" w:fill="auto"/>
          </w:tcPr>
          <w:p w14:paraId="6C90F0A4" w14:textId="77777777" w:rsidR="000A2700" w:rsidRPr="000A2700" w:rsidRDefault="000A2700" w:rsidP="000A2700">
            <w:pPr>
              <w:rPr>
                <w:rFonts w:eastAsia="Arial"/>
                <w:lang w:eastAsia="ar-SA"/>
              </w:rPr>
            </w:pPr>
          </w:p>
        </w:tc>
        <w:tc>
          <w:tcPr>
            <w:tcW w:w="7267" w:type="dxa"/>
            <w:shd w:val="clear" w:color="auto" w:fill="auto"/>
          </w:tcPr>
          <w:p w14:paraId="0F6CA30A" w14:textId="77777777" w:rsidR="000A2700" w:rsidRPr="000A2700" w:rsidRDefault="000A2700" w:rsidP="000A2700">
            <w:r w:rsidRPr="000A2700">
              <w:t xml:space="preserve">Котел водогрейный стальной КВм-0,6 с колосниковой топкой, </w:t>
            </w:r>
          </w:p>
        </w:tc>
        <w:tc>
          <w:tcPr>
            <w:tcW w:w="2729" w:type="dxa"/>
            <w:shd w:val="clear" w:color="auto" w:fill="auto"/>
          </w:tcPr>
          <w:p w14:paraId="55B779FE" w14:textId="77777777" w:rsidR="000A2700" w:rsidRPr="000A2700" w:rsidRDefault="000A2700" w:rsidP="000A2700">
            <w:r w:rsidRPr="000A2700">
              <w:t>Шт.</w:t>
            </w:r>
          </w:p>
        </w:tc>
        <w:tc>
          <w:tcPr>
            <w:tcW w:w="1160" w:type="dxa"/>
            <w:shd w:val="clear" w:color="auto" w:fill="auto"/>
          </w:tcPr>
          <w:p w14:paraId="7ACFEA6C" w14:textId="77777777" w:rsidR="000A2700" w:rsidRPr="000A2700" w:rsidRDefault="000A2700" w:rsidP="000A2700">
            <w:r w:rsidRPr="000A2700">
              <w:t>1</w:t>
            </w:r>
          </w:p>
        </w:tc>
        <w:tc>
          <w:tcPr>
            <w:tcW w:w="1559" w:type="dxa"/>
            <w:shd w:val="clear" w:color="auto" w:fill="auto"/>
          </w:tcPr>
          <w:p w14:paraId="156139AF" w14:textId="77777777" w:rsidR="000A2700" w:rsidRPr="000A2700" w:rsidRDefault="000A2700" w:rsidP="000A2700">
            <w:r w:rsidRPr="000A2700">
              <w:t>975,00</w:t>
            </w:r>
          </w:p>
        </w:tc>
        <w:tc>
          <w:tcPr>
            <w:tcW w:w="1134" w:type="dxa"/>
            <w:shd w:val="clear" w:color="auto" w:fill="auto"/>
          </w:tcPr>
          <w:p w14:paraId="4DEE9935" w14:textId="77777777" w:rsidR="000A2700" w:rsidRPr="000A2700" w:rsidRDefault="000A2700" w:rsidP="000A2700">
            <w:r w:rsidRPr="000A2700">
              <w:t>2026</w:t>
            </w:r>
          </w:p>
        </w:tc>
      </w:tr>
      <w:tr w:rsidR="000A2700" w:rsidRPr="000A2700" w14:paraId="7BD90ABB" w14:textId="77777777" w:rsidTr="000A2700">
        <w:trPr>
          <w:gridAfter w:val="1"/>
          <w:wAfter w:w="18" w:type="dxa"/>
        </w:trPr>
        <w:tc>
          <w:tcPr>
            <w:tcW w:w="525" w:type="dxa"/>
            <w:shd w:val="clear" w:color="auto" w:fill="auto"/>
          </w:tcPr>
          <w:p w14:paraId="081392FD" w14:textId="77777777" w:rsidR="000A2700" w:rsidRPr="000A2700" w:rsidRDefault="000A2700" w:rsidP="000A2700">
            <w:pPr>
              <w:rPr>
                <w:rFonts w:eastAsia="Arial"/>
                <w:lang w:eastAsia="ar-SA"/>
              </w:rPr>
            </w:pPr>
          </w:p>
        </w:tc>
        <w:tc>
          <w:tcPr>
            <w:tcW w:w="7267" w:type="dxa"/>
            <w:shd w:val="clear" w:color="auto" w:fill="auto"/>
          </w:tcPr>
          <w:p w14:paraId="71FA95ED" w14:textId="77777777" w:rsidR="000A2700" w:rsidRPr="000A2700" w:rsidRDefault="000A2700" w:rsidP="000A2700">
            <w:r w:rsidRPr="000A2700">
              <w:t>Котел водогрейный стальной КВР-04</w:t>
            </w:r>
          </w:p>
        </w:tc>
        <w:tc>
          <w:tcPr>
            <w:tcW w:w="2729" w:type="dxa"/>
            <w:shd w:val="clear" w:color="auto" w:fill="auto"/>
          </w:tcPr>
          <w:p w14:paraId="355690C5" w14:textId="77777777" w:rsidR="000A2700" w:rsidRPr="000A2700" w:rsidRDefault="000A2700" w:rsidP="000A2700">
            <w:r w:rsidRPr="000A2700">
              <w:t>Шт.</w:t>
            </w:r>
          </w:p>
        </w:tc>
        <w:tc>
          <w:tcPr>
            <w:tcW w:w="1160" w:type="dxa"/>
            <w:shd w:val="clear" w:color="auto" w:fill="auto"/>
          </w:tcPr>
          <w:p w14:paraId="54FCB027" w14:textId="77777777" w:rsidR="000A2700" w:rsidRPr="000A2700" w:rsidRDefault="000A2700" w:rsidP="000A2700">
            <w:r w:rsidRPr="000A2700">
              <w:t>1</w:t>
            </w:r>
          </w:p>
        </w:tc>
        <w:tc>
          <w:tcPr>
            <w:tcW w:w="1559" w:type="dxa"/>
            <w:shd w:val="clear" w:color="auto" w:fill="auto"/>
          </w:tcPr>
          <w:p w14:paraId="7CFEB928" w14:textId="77777777" w:rsidR="000A2700" w:rsidRPr="000A2700" w:rsidRDefault="000A2700" w:rsidP="000A2700">
            <w:r w:rsidRPr="000A2700">
              <w:t>447,00</w:t>
            </w:r>
          </w:p>
        </w:tc>
        <w:tc>
          <w:tcPr>
            <w:tcW w:w="1134" w:type="dxa"/>
            <w:shd w:val="clear" w:color="auto" w:fill="auto"/>
          </w:tcPr>
          <w:p w14:paraId="53123070" w14:textId="77777777" w:rsidR="000A2700" w:rsidRPr="000A2700" w:rsidRDefault="000A2700" w:rsidP="000A2700">
            <w:r w:rsidRPr="000A2700">
              <w:t>2033</w:t>
            </w:r>
          </w:p>
        </w:tc>
      </w:tr>
      <w:tr w:rsidR="000A2700" w:rsidRPr="000A2700" w14:paraId="7B03016F" w14:textId="77777777" w:rsidTr="000A2700">
        <w:trPr>
          <w:gridAfter w:val="1"/>
          <w:wAfter w:w="18" w:type="dxa"/>
        </w:trPr>
        <w:tc>
          <w:tcPr>
            <w:tcW w:w="525" w:type="dxa"/>
            <w:shd w:val="clear" w:color="auto" w:fill="auto"/>
          </w:tcPr>
          <w:p w14:paraId="507DA42A" w14:textId="77777777" w:rsidR="000A2700" w:rsidRPr="000A2700" w:rsidRDefault="000A2700" w:rsidP="000A2700">
            <w:pPr>
              <w:rPr>
                <w:rFonts w:eastAsia="Arial"/>
                <w:lang w:eastAsia="ar-SA"/>
              </w:rPr>
            </w:pPr>
          </w:p>
        </w:tc>
        <w:tc>
          <w:tcPr>
            <w:tcW w:w="7267" w:type="dxa"/>
            <w:shd w:val="clear" w:color="auto" w:fill="auto"/>
          </w:tcPr>
          <w:p w14:paraId="7F0FBF63" w14:textId="77777777" w:rsidR="000A2700" w:rsidRPr="000A2700" w:rsidRDefault="000A2700" w:rsidP="000A2700">
            <w:r w:rsidRPr="000A2700">
              <w:t xml:space="preserve">Насос центробежный консольный типа К65-50-160 – 1 шт, </w:t>
            </w:r>
          </w:p>
        </w:tc>
        <w:tc>
          <w:tcPr>
            <w:tcW w:w="2729" w:type="dxa"/>
            <w:shd w:val="clear" w:color="auto" w:fill="auto"/>
          </w:tcPr>
          <w:p w14:paraId="1A2E3AE5" w14:textId="77777777" w:rsidR="000A2700" w:rsidRPr="000A2700" w:rsidRDefault="000A2700" w:rsidP="000A2700">
            <w:r w:rsidRPr="000A2700">
              <w:t>Шт.</w:t>
            </w:r>
          </w:p>
        </w:tc>
        <w:tc>
          <w:tcPr>
            <w:tcW w:w="1160" w:type="dxa"/>
            <w:shd w:val="clear" w:color="auto" w:fill="auto"/>
          </w:tcPr>
          <w:p w14:paraId="7A961577" w14:textId="77777777" w:rsidR="000A2700" w:rsidRPr="000A2700" w:rsidRDefault="000A2700" w:rsidP="000A2700">
            <w:r w:rsidRPr="000A2700">
              <w:t>1</w:t>
            </w:r>
          </w:p>
        </w:tc>
        <w:tc>
          <w:tcPr>
            <w:tcW w:w="1559" w:type="dxa"/>
            <w:shd w:val="clear" w:color="auto" w:fill="auto"/>
          </w:tcPr>
          <w:p w14:paraId="6AC271DC" w14:textId="77777777" w:rsidR="000A2700" w:rsidRPr="000A2700" w:rsidRDefault="000A2700" w:rsidP="000A2700">
            <w:r w:rsidRPr="000A2700">
              <w:t>37,1</w:t>
            </w:r>
          </w:p>
        </w:tc>
        <w:tc>
          <w:tcPr>
            <w:tcW w:w="1134" w:type="dxa"/>
            <w:shd w:val="clear" w:color="auto" w:fill="auto"/>
          </w:tcPr>
          <w:p w14:paraId="4096FA09" w14:textId="77777777" w:rsidR="000A2700" w:rsidRPr="000A2700" w:rsidRDefault="000A2700" w:rsidP="000A2700">
            <w:r w:rsidRPr="000A2700">
              <w:t>2025</w:t>
            </w:r>
          </w:p>
        </w:tc>
      </w:tr>
      <w:tr w:rsidR="000A2700" w:rsidRPr="000A2700" w14:paraId="426FD045" w14:textId="77777777" w:rsidTr="000A2700">
        <w:trPr>
          <w:gridAfter w:val="1"/>
          <w:wAfter w:w="18" w:type="dxa"/>
        </w:trPr>
        <w:tc>
          <w:tcPr>
            <w:tcW w:w="525" w:type="dxa"/>
            <w:shd w:val="clear" w:color="auto" w:fill="auto"/>
          </w:tcPr>
          <w:p w14:paraId="3D5AFB2E" w14:textId="77777777" w:rsidR="000A2700" w:rsidRPr="000A2700" w:rsidRDefault="000A2700" w:rsidP="000A2700">
            <w:pPr>
              <w:rPr>
                <w:rFonts w:eastAsia="Arial"/>
                <w:lang w:eastAsia="ar-SA"/>
              </w:rPr>
            </w:pPr>
          </w:p>
        </w:tc>
        <w:tc>
          <w:tcPr>
            <w:tcW w:w="7267" w:type="dxa"/>
            <w:shd w:val="clear" w:color="auto" w:fill="auto"/>
          </w:tcPr>
          <w:p w14:paraId="6662F74A" w14:textId="77777777" w:rsidR="000A2700" w:rsidRPr="000A2700" w:rsidRDefault="000A2700" w:rsidP="000A2700">
            <w:r w:rsidRPr="000A2700">
              <w:t xml:space="preserve">Насос центробежный консольный типа 1К20/30 </w:t>
            </w:r>
          </w:p>
        </w:tc>
        <w:tc>
          <w:tcPr>
            <w:tcW w:w="2729" w:type="dxa"/>
            <w:shd w:val="clear" w:color="auto" w:fill="auto"/>
          </w:tcPr>
          <w:p w14:paraId="7DB5BB14" w14:textId="77777777" w:rsidR="000A2700" w:rsidRPr="000A2700" w:rsidRDefault="000A2700" w:rsidP="000A2700">
            <w:r w:rsidRPr="000A2700">
              <w:t>Шт.</w:t>
            </w:r>
          </w:p>
        </w:tc>
        <w:tc>
          <w:tcPr>
            <w:tcW w:w="1160" w:type="dxa"/>
            <w:shd w:val="clear" w:color="auto" w:fill="auto"/>
          </w:tcPr>
          <w:p w14:paraId="3FD6EF5E" w14:textId="77777777" w:rsidR="000A2700" w:rsidRPr="000A2700" w:rsidRDefault="000A2700" w:rsidP="000A2700">
            <w:r w:rsidRPr="000A2700">
              <w:t>1</w:t>
            </w:r>
          </w:p>
        </w:tc>
        <w:tc>
          <w:tcPr>
            <w:tcW w:w="1559" w:type="dxa"/>
            <w:shd w:val="clear" w:color="auto" w:fill="auto"/>
          </w:tcPr>
          <w:p w14:paraId="33A9C1CA" w14:textId="77777777" w:rsidR="000A2700" w:rsidRPr="000A2700" w:rsidRDefault="000A2700" w:rsidP="000A2700">
            <w:r w:rsidRPr="000A2700">
              <w:t>29,9</w:t>
            </w:r>
          </w:p>
        </w:tc>
        <w:tc>
          <w:tcPr>
            <w:tcW w:w="1134" w:type="dxa"/>
            <w:shd w:val="clear" w:color="auto" w:fill="auto"/>
          </w:tcPr>
          <w:p w14:paraId="127C37A8" w14:textId="77777777" w:rsidR="000A2700" w:rsidRPr="000A2700" w:rsidRDefault="000A2700" w:rsidP="000A2700">
            <w:r w:rsidRPr="000A2700">
              <w:t>2027</w:t>
            </w:r>
          </w:p>
        </w:tc>
      </w:tr>
      <w:tr w:rsidR="000A2700" w:rsidRPr="000A2700" w14:paraId="69AAFA9A" w14:textId="77777777" w:rsidTr="000A2700">
        <w:trPr>
          <w:gridAfter w:val="1"/>
          <w:wAfter w:w="18" w:type="dxa"/>
        </w:trPr>
        <w:tc>
          <w:tcPr>
            <w:tcW w:w="525" w:type="dxa"/>
            <w:shd w:val="clear" w:color="auto" w:fill="auto"/>
          </w:tcPr>
          <w:p w14:paraId="5695AF4C" w14:textId="77777777" w:rsidR="000A2700" w:rsidRPr="000A2700" w:rsidRDefault="000A2700" w:rsidP="000A2700">
            <w:pPr>
              <w:rPr>
                <w:rFonts w:eastAsia="Arial"/>
                <w:lang w:eastAsia="ar-SA"/>
              </w:rPr>
            </w:pPr>
          </w:p>
        </w:tc>
        <w:tc>
          <w:tcPr>
            <w:tcW w:w="7267" w:type="dxa"/>
            <w:shd w:val="clear" w:color="auto" w:fill="auto"/>
          </w:tcPr>
          <w:p w14:paraId="4772D458" w14:textId="77777777" w:rsidR="000A2700" w:rsidRPr="000A2700" w:rsidRDefault="000A2700" w:rsidP="000A2700">
            <w:r w:rsidRPr="000A2700">
              <w:t xml:space="preserve">Насос центробежный консольный типа 1К20/30 </w:t>
            </w:r>
          </w:p>
        </w:tc>
        <w:tc>
          <w:tcPr>
            <w:tcW w:w="2729" w:type="dxa"/>
            <w:shd w:val="clear" w:color="auto" w:fill="auto"/>
          </w:tcPr>
          <w:p w14:paraId="1B4916BA" w14:textId="77777777" w:rsidR="000A2700" w:rsidRPr="000A2700" w:rsidRDefault="000A2700" w:rsidP="000A2700">
            <w:r w:rsidRPr="000A2700">
              <w:t>Шт.</w:t>
            </w:r>
          </w:p>
        </w:tc>
        <w:tc>
          <w:tcPr>
            <w:tcW w:w="1160" w:type="dxa"/>
            <w:shd w:val="clear" w:color="auto" w:fill="auto"/>
          </w:tcPr>
          <w:p w14:paraId="5DF9A07B" w14:textId="77777777" w:rsidR="000A2700" w:rsidRPr="000A2700" w:rsidRDefault="000A2700" w:rsidP="000A2700">
            <w:r w:rsidRPr="000A2700">
              <w:t>1</w:t>
            </w:r>
          </w:p>
        </w:tc>
        <w:tc>
          <w:tcPr>
            <w:tcW w:w="1559" w:type="dxa"/>
            <w:shd w:val="clear" w:color="auto" w:fill="auto"/>
          </w:tcPr>
          <w:p w14:paraId="4C8E7064" w14:textId="77777777" w:rsidR="000A2700" w:rsidRPr="000A2700" w:rsidRDefault="000A2700" w:rsidP="000A2700">
            <w:r w:rsidRPr="000A2700">
              <w:t>29,9</w:t>
            </w:r>
          </w:p>
        </w:tc>
        <w:tc>
          <w:tcPr>
            <w:tcW w:w="1134" w:type="dxa"/>
            <w:shd w:val="clear" w:color="auto" w:fill="auto"/>
          </w:tcPr>
          <w:p w14:paraId="0F7A80C7" w14:textId="77777777" w:rsidR="000A2700" w:rsidRPr="000A2700" w:rsidRDefault="000A2700" w:rsidP="000A2700">
            <w:r w:rsidRPr="000A2700">
              <w:t>2027</w:t>
            </w:r>
          </w:p>
        </w:tc>
      </w:tr>
      <w:tr w:rsidR="000A2700" w:rsidRPr="000A2700" w14:paraId="0B22ABE6" w14:textId="77777777" w:rsidTr="000A2700">
        <w:trPr>
          <w:gridAfter w:val="1"/>
          <w:wAfter w:w="18" w:type="dxa"/>
        </w:trPr>
        <w:tc>
          <w:tcPr>
            <w:tcW w:w="525" w:type="dxa"/>
            <w:shd w:val="clear" w:color="auto" w:fill="auto"/>
          </w:tcPr>
          <w:p w14:paraId="5F5CDB82" w14:textId="77777777" w:rsidR="000A2700" w:rsidRPr="000A2700" w:rsidRDefault="000A2700" w:rsidP="000A2700">
            <w:pPr>
              <w:rPr>
                <w:rFonts w:eastAsia="Arial"/>
                <w:lang w:eastAsia="ar-SA"/>
              </w:rPr>
            </w:pPr>
          </w:p>
        </w:tc>
        <w:tc>
          <w:tcPr>
            <w:tcW w:w="7267" w:type="dxa"/>
            <w:shd w:val="clear" w:color="auto" w:fill="auto"/>
          </w:tcPr>
          <w:p w14:paraId="085DE3D8" w14:textId="77777777" w:rsidR="000A2700" w:rsidRPr="000A2700" w:rsidRDefault="000A2700" w:rsidP="000A2700">
            <w:r w:rsidRPr="000A2700">
              <w:t xml:space="preserve">Насос центробежный консольный типа 1К20/30 </w:t>
            </w:r>
          </w:p>
        </w:tc>
        <w:tc>
          <w:tcPr>
            <w:tcW w:w="2729" w:type="dxa"/>
            <w:shd w:val="clear" w:color="auto" w:fill="auto"/>
          </w:tcPr>
          <w:p w14:paraId="14FA923D" w14:textId="77777777" w:rsidR="000A2700" w:rsidRPr="000A2700" w:rsidRDefault="000A2700" w:rsidP="000A2700">
            <w:r w:rsidRPr="000A2700">
              <w:t>Шт.</w:t>
            </w:r>
          </w:p>
        </w:tc>
        <w:tc>
          <w:tcPr>
            <w:tcW w:w="1160" w:type="dxa"/>
            <w:shd w:val="clear" w:color="auto" w:fill="auto"/>
          </w:tcPr>
          <w:p w14:paraId="6BC8ED8C" w14:textId="77777777" w:rsidR="000A2700" w:rsidRPr="000A2700" w:rsidRDefault="000A2700" w:rsidP="000A2700">
            <w:r w:rsidRPr="000A2700">
              <w:t>1</w:t>
            </w:r>
          </w:p>
        </w:tc>
        <w:tc>
          <w:tcPr>
            <w:tcW w:w="1559" w:type="dxa"/>
            <w:shd w:val="clear" w:color="auto" w:fill="auto"/>
          </w:tcPr>
          <w:p w14:paraId="164E0754" w14:textId="77777777" w:rsidR="000A2700" w:rsidRPr="000A2700" w:rsidRDefault="000A2700" w:rsidP="000A2700">
            <w:r w:rsidRPr="000A2700">
              <w:t>29,9</w:t>
            </w:r>
          </w:p>
        </w:tc>
        <w:tc>
          <w:tcPr>
            <w:tcW w:w="1134" w:type="dxa"/>
            <w:shd w:val="clear" w:color="auto" w:fill="auto"/>
          </w:tcPr>
          <w:p w14:paraId="4A7BD18B" w14:textId="77777777" w:rsidR="000A2700" w:rsidRPr="000A2700" w:rsidRDefault="000A2700" w:rsidP="000A2700">
            <w:r w:rsidRPr="000A2700">
              <w:t>2027</w:t>
            </w:r>
          </w:p>
        </w:tc>
      </w:tr>
      <w:tr w:rsidR="000A2700" w:rsidRPr="000A2700" w14:paraId="2F3ED477" w14:textId="77777777" w:rsidTr="000A2700">
        <w:trPr>
          <w:gridAfter w:val="1"/>
          <w:wAfter w:w="18" w:type="dxa"/>
        </w:trPr>
        <w:tc>
          <w:tcPr>
            <w:tcW w:w="525" w:type="dxa"/>
            <w:shd w:val="clear" w:color="auto" w:fill="auto"/>
          </w:tcPr>
          <w:p w14:paraId="4C294755" w14:textId="77777777" w:rsidR="000A2700" w:rsidRPr="000A2700" w:rsidRDefault="000A2700" w:rsidP="000A2700">
            <w:pPr>
              <w:rPr>
                <w:rFonts w:eastAsia="Arial"/>
                <w:lang w:eastAsia="ar-SA"/>
              </w:rPr>
            </w:pPr>
          </w:p>
        </w:tc>
        <w:tc>
          <w:tcPr>
            <w:tcW w:w="7267" w:type="dxa"/>
            <w:shd w:val="clear" w:color="auto" w:fill="auto"/>
          </w:tcPr>
          <w:p w14:paraId="66A26B3B" w14:textId="77777777" w:rsidR="000A2700" w:rsidRPr="000A2700" w:rsidRDefault="000A2700" w:rsidP="000A2700">
            <w:r w:rsidRPr="000A2700">
              <w:t xml:space="preserve">Насос центробежный консольный типа 1К8/18 </w:t>
            </w:r>
          </w:p>
        </w:tc>
        <w:tc>
          <w:tcPr>
            <w:tcW w:w="2729" w:type="dxa"/>
            <w:shd w:val="clear" w:color="auto" w:fill="auto"/>
          </w:tcPr>
          <w:p w14:paraId="7FF8B116" w14:textId="77777777" w:rsidR="000A2700" w:rsidRPr="000A2700" w:rsidRDefault="000A2700" w:rsidP="000A2700">
            <w:r w:rsidRPr="000A2700">
              <w:t>Шт.</w:t>
            </w:r>
          </w:p>
        </w:tc>
        <w:tc>
          <w:tcPr>
            <w:tcW w:w="1160" w:type="dxa"/>
            <w:shd w:val="clear" w:color="auto" w:fill="auto"/>
          </w:tcPr>
          <w:p w14:paraId="02AEA676" w14:textId="77777777" w:rsidR="000A2700" w:rsidRPr="000A2700" w:rsidRDefault="000A2700" w:rsidP="000A2700">
            <w:r w:rsidRPr="000A2700">
              <w:t>1</w:t>
            </w:r>
          </w:p>
        </w:tc>
        <w:tc>
          <w:tcPr>
            <w:tcW w:w="1559" w:type="dxa"/>
            <w:shd w:val="clear" w:color="auto" w:fill="auto"/>
          </w:tcPr>
          <w:p w14:paraId="0134ADF3" w14:textId="77777777" w:rsidR="000A2700" w:rsidRPr="000A2700" w:rsidRDefault="000A2700" w:rsidP="000A2700">
            <w:r w:rsidRPr="000A2700">
              <w:t>23,3</w:t>
            </w:r>
          </w:p>
        </w:tc>
        <w:tc>
          <w:tcPr>
            <w:tcW w:w="1134" w:type="dxa"/>
            <w:shd w:val="clear" w:color="auto" w:fill="auto"/>
          </w:tcPr>
          <w:p w14:paraId="5D01F5C8" w14:textId="77777777" w:rsidR="000A2700" w:rsidRPr="000A2700" w:rsidRDefault="000A2700" w:rsidP="000A2700">
            <w:r w:rsidRPr="000A2700">
              <w:t>2028</w:t>
            </w:r>
          </w:p>
        </w:tc>
      </w:tr>
      <w:tr w:rsidR="000A2700" w:rsidRPr="000A2700" w14:paraId="407BC95B" w14:textId="77777777" w:rsidTr="000A2700">
        <w:trPr>
          <w:gridAfter w:val="1"/>
          <w:wAfter w:w="18" w:type="dxa"/>
        </w:trPr>
        <w:tc>
          <w:tcPr>
            <w:tcW w:w="525" w:type="dxa"/>
            <w:shd w:val="clear" w:color="auto" w:fill="auto"/>
          </w:tcPr>
          <w:p w14:paraId="1869A5A9" w14:textId="77777777" w:rsidR="000A2700" w:rsidRPr="000A2700" w:rsidRDefault="000A2700" w:rsidP="000A2700">
            <w:pPr>
              <w:rPr>
                <w:rFonts w:eastAsia="Arial"/>
                <w:lang w:eastAsia="ar-SA"/>
              </w:rPr>
            </w:pPr>
          </w:p>
        </w:tc>
        <w:tc>
          <w:tcPr>
            <w:tcW w:w="7267" w:type="dxa"/>
            <w:shd w:val="clear" w:color="auto" w:fill="auto"/>
          </w:tcPr>
          <w:p w14:paraId="2805025D" w14:textId="77777777" w:rsidR="000A2700" w:rsidRPr="000A2700" w:rsidRDefault="000A2700" w:rsidP="000A2700">
            <w:r w:rsidRPr="000A2700">
              <w:t xml:space="preserve">Дымосос ДН 6,3 </w:t>
            </w:r>
          </w:p>
        </w:tc>
        <w:tc>
          <w:tcPr>
            <w:tcW w:w="2729" w:type="dxa"/>
            <w:shd w:val="clear" w:color="auto" w:fill="auto"/>
          </w:tcPr>
          <w:p w14:paraId="63386593" w14:textId="77777777" w:rsidR="000A2700" w:rsidRPr="000A2700" w:rsidRDefault="000A2700" w:rsidP="000A2700">
            <w:r w:rsidRPr="000A2700">
              <w:t>Шт.</w:t>
            </w:r>
          </w:p>
        </w:tc>
        <w:tc>
          <w:tcPr>
            <w:tcW w:w="1160" w:type="dxa"/>
            <w:shd w:val="clear" w:color="auto" w:fill="auto"/>
          </w:tcPr>
          <w:p w14:paraId="059DB6A9" w14:textId="77777777" w:rsidR="000A2700" w:rsidRPr="000A2700" w:rsidRDefault="000A2700" w:rsidP="000A2700">
            <w:r w:rsidRPr="000A2700">
              <w:t>1</w:t>
            </w:r>
          </w:p>
        </w:tc>
        <w:tc>
          <w:tcPr>
            <w:tcW w:w="1559" w:type="dxa"/>
            <w:shd w:val="clear" w:color="auto" w:fill="auto"/>
          </w:tcPr>
          <w:p w14:paraId="0E752759" w14:textId="77777777" w:rsidR="000A2700" w:rsidRPr="000A2700" w:rsidRDefault="000A2700" w:rsidP="000A2700">
            <w:r w:rsidRPr="000A2700">
              <w:t>107,9</w:t>
            </w:r>
          </w:p>
        </w:tc>
        <w:tc>
          <w:tcPr>
            <w:tcW w:w="1134" w:type="dxa"/>
            <w:shd w:val="clear" w:color="auto" w:fill="auto"/>
          </w:tcPr>
          <w:p w14:paraId="3F732C6B" w14:textId="77777777" w:rsidR="000A2700" w:rsidRPr="000A2700" w:rsidRDefault="000A2700" w:rsidP="000A2700">
            <w:r w:rsidRPr="000A2700">
              <w:t>2030</w:t>
            </w:r>
          </w:p>
        </w:tc>
      </w:tr>
      <w:tr w:rsidR="000A2700" w:rsidRPr="000A2700" w14:paraId="4E62F91F" w14:textId="77777777" w:rsidTr="000A2700">
        <w:trPr>
          <w:gridAfter w:val="1"/>
          <w:wAfter w:w="18" w:type="dxa"/>
        </w:trPr>
        <w:tc>
          <w:tcPr>
            <w:tcW w:w="525" w:type="dxa"/>
            <w:shd w:val="clear" w:color="auto" w:fill="auto"/>
          </w:tcPr>
          <w:p w14:paraId="67E882A5" w14:textId="77777777" w:rsidR="000A2700" w:rsidRPr="000A2700" w:rsidRDefault="000A2700" w:rsidP="000A2700">
            <w:pPr>
              <w:rPr>
                <w:rFonts w:eastAsia="Arial"/>
                <w:lang w:eastAsia="ar-SA"/>
              </w:rPr>
            </w:pPr>
          </w:p>
        </w:tc>
        <w:tc>
          <w:tcPr>
            <w:tcW w:w="7267" w:type="dxa"/>
            <w:shd w:val="clear" w:color="auto" w:fill="auto"/>
            <w:vAlign w:val="center"/>
          </w:tcPr>
          <w:p w14:paraId="5DE8E4EF" w14:textId="77777777" w:rsidR="000A2700" w:rsidRPr="000A2700" w:rsidRDefault="000A2700" w:rsidP="000A2700">
            <w:r w:rsidRPr="000A2700">
              <w:rPr>
                <w:lang w:bidi="ru-RU"/>
              </w:rPr>
              <w:t>Насос глубинный ЭЦВ</w:t>
            </w:r>
            <w:r w:rsidRPr="000A2700">
              <w:rPr>
                <w:rFonts w:eastAsia="Calibri"/>
              </w:rPr>
              <w:t xml:space="preserve"> 6</w:t>
            </w:r>
          </w:p>
        </w:tc>
        <w:tc>
          <w:tcPr>
            <w:tcW w:w="2729" w:type="dxa"/>
            <w:shd w:val="clear" w:color="auto" w:fill="auto"/>
          </w:tcPr>
          <w:p w14:paraId="4AA37B5E" w14:textId="77777777" w:rsidR="000A2700" w:rsidRPr="000A2700" w:rsidRDefault="000A2700" w:rsidP="000A2700">
            <w:r w:rsidRPr="000A2700">
              <w:t>Шт.</w:t>
            </w:r>
          </w:p>
        </w:tc>
        <w:tc>
          <w:tcPr>
            <w:tcW w:w="1160" w:type="dxa"/>
            <w:shd w:val="clear" w:color="auto" w:fill="auto"/>
          </w:tcPr>
          <w:p w14:paraId="7CC0971E" w14:textId="77777777" w:rsidR="000A2700" w:rsidRPr="000A2700" w:rsidRDefault="000A2700" w:rsidP="000A2700">
            <w:r w:rsidRPr="000A2700">
              <w:t>1</w:t>
            </w:r>
          </w:p>
        </w:tc>
        <w:tc>
          <w:tcPr>
            <w:tcW w:w="1559" w:type="dxa"/>
            <w:shd w:val="clear" w:color="auto" w:fill="auto"/>
          </w:tcPr>
          <w:p w14:paraId="03724F2A" w14:textId="77777777" w:rsidR="000A2700" w:rsidRPr="000A2700" w:rsidRDefault="000A2700" w:rsidP="000A2700">
            <w:r w:rsidRPr="000A2700">
              <w:t>49,6</w:t>
            </w:r>
          </w:p>
        </w:tc>
        <w:tc>
          <w:tcPr>
            <w:tcW w:w="1134" w:type="dxa"/>
            <w:shd w:val="clear" w:color="auto" w:fill="auto"/>
          </w:tcPr>
          <w:p w14:paraId="5353BC13" w14:textId="77777777" w:rsidR="000A2700" w:rsidRPr="000A2700" w:rsidRDefault="000A2700" w:rsidP="000A2700">
            <w:r w:rsidRPr="000A2700">
              <w:t>2027</w:t>
            </w:r>
          </w:p>
        </w:tc>
      </w:tr>
      <w:tr w:rsidR="000A2700" w:rsidRPr="000A2700" w14:paraId="27605BF7" w14:textId="77777777" w:rsidTr="000A2700">
        <w:trPr>
          <w:gridAfter w:val="1"/>
          <w:wAfter w:w="18" w:type="dxa"/>
        </w:trPr>
        <w:tc>
          <w:tcPr>
            <w:tcW w:w="525" w:type="dxa"/>
            <w:shd w:val="clear" w:color="auto" w:fill="auto"/>
          </w:tcPr>
          <w:p w14:paraId="45FBFA65" w14:textId="77777777" w:rsidR="000A2700" w:rsidRPr="000A2700" w:rsidRDefault="000A2700" w:rsidP="000A2700">
            <w:pPr>
              <w:rPr>
                <w:rFonts w:eastAsia="Arial"/>
                <w:lang w:eastAsia="ar-SA"/>
              </w:rPr>
            </w:pPr>
          </w:p>
        </w:tc>
        <w:tc>
          <w:tcPr>
            <w:tcW w:w="7267" w:type="dxa"/>
            <w:shd w:val="clear" w:color="auto" w:fill="auto"/>
            <w:vAlign w:val="center"/>
          </w:tcPr>
          <w:p w14:paraId="6EC1D040" w14:textId="77777777" w:rsidR="000A2700" w:rsidRPr="000A2700" w:rsidRDefault="000A2700" w:rsidP="000A2700">
            <w:pPr>
              <w:rPr>
                <w:lang w:bidi="ru-RU"/>
              </w:rPr>
            </w:pPr>
            <w:r w:rsidRPr="000A2700">
              <w:rPr>
                <w:lang w:bidi="ru-RU"/>
              </w:rPr>
              <w:t>Итого:</w:t>
            </w:r>
          </w:p>
        </w:tc>
        <w:tc>
          <w:tcPr>
            <w:tcW w:w="2729" w:type="dxa"/>
            <w:shd w:val="clear" w:color="auto" w:fill="auto"/>
          </w:tcPr>
          <w:p w14:paraId="1C5F261B" w14:textId="77777777" w:rsidR="000A2700" w:rsidRPr="000A2700" w:rsidRDefault="000A2700" w:rsidP="000A2700"/>
        </w:tc>
        <w:tc>
          <w:tcPr>
            <w:tcW w:w="1160" w:type="dxa"/>
            <w:shd w:val="clear" w:color="auto" w:fill="auto"/>
          </w:tcPr>
          <w:p w14:paraId="0945A138" w14:textId="77777777" w:rsidR="000A2700" w:rsidRPr="000A2700" w:rsidRDefault="000A2700" w:rsidP="000A2700"/>
        </w:tc>
        <w:tc>
          <w:tcPr>
            <w:tcW w:w="1559" w:type="dxa"/>
            <w:shd w:val="clear" w:color="auto" w:fill="auto"/>
          </w:tcPr>
          <w:p w14:paraId="4F4698CA" w14:textId="77777777" w:rsidR="000A2700" w:rsidRPr="000A2700" w:rsidRDefault="000A2700" w:rsidP="000A2700">
            <w:r w:rsidRPr="000A2700">
              <w:t>2665,6</w:t>
            </w:r>
          </w:p>
        </w:tc>
        <w:tc>
          <w:tcPr>
            <w:tcW w:w="1134" w:type="dxa"/>
            <w:shd w:val="clear" w:color="auto" w:fill="auto"/>
          </w:tcPr>
          <w:p w14:paraId="6260671B" w14:textId="77777777" w:rsidR="000A2700" w:rsidRPr="000A2700" w:rsidRDefault="000A2700" w:rsidP="000A2700"/>
        </w:tc>
      </w:tr>
      <w:tr w:rsidR="000A2700" w:rsidRPr="000A2700" w14:paraId="0D3D1FC8" w14:textId="77777777" w:rsidTr="000A2700">
        <w:trPr>
          <w:gridAfter w:val="1"/>
          <w:wAfter w:w="18" w:type="dxa"/>
        </w:trPr>
        <w:tc>
          <w:tcPr>
            <w:tcW w:w="7792" w:type="dxa"/>
            <w:gridSpan w:val="2"/>
            <w:shd w:val="clear" w:color="auto" w:fill="auto"/>
          </w:tcPr>
          <w:p w14:paraId="36B4CE73" w14:textId="77777777" w:rsidR="000A2700" w:rsidRPr="000A2700" w:rsidRDefault="000A2700" w:rsidP="000A2700">
            <w:pPr>
              <w:rPr>
                <w:lang w:bidi="ru-RU"/>
              </w:rPr>
            </w:pPr>
            <w:r w:rsidRPr="000A2700">
              <w:rPr>
                <w:b/>
                <w:lang w:bidi="ru-RU"/>
              </w:rPr>
              <w:t>Итого по МО СП «Баргузинское»</w:t>
            </w:r>
          </w:p>
        </w:tc>
        <w:tc>
          <w:tcPr>
            <w:tcW w:w="2729" w:type="dxa"/>
            <w:shd w:val="clear" w:color="auto" w:fill="auto"/>
          </w:tcPr>
          <w:p w14:paraId="5160E2B3" w14:textId="77777777" w:rsidR="000A2700" w:rsidRPr="000A2700" w:rsidRDefault="000A2700" w:rsidP="000A2700"/>
        </w:tc>
        <w:tc>
          <w:tcPr>
            <w:tcW w:w="1160" w:type="dxa"/>
            <w:shd w:val="clear" w:color="auto" w:fill="auto"/>
          </w:tcPr>
          <w:p w14:paraId="0CE5CD77" w14:textId="77777777" w:rsidR="000A2700" w:rsidRPr="000A2700" w:rsidRDefault="000A2700" w:rsidP="000A2700"/>
        </w:tc>
        <w:tc>
          <w:tcPr>
            <w:tcW w:w="1559" w:type="dxa"/>
            <w:shd w:val="clear" w:color="auto" w:fill="auto"/>
          </w:tcPr>
          <w:p w14:paraId="6707F8F0" w14:textId="77777777" w:rsidR="000A2700" w:rsidRPr="000A2700" w:rsidRDefault="000A2700" w:rsidP="000A2700">
            <w:r w:rsidRPr="000A2700">
              <w:rPr>
                <w:b/>
              </w:rPr>
              <w:t>2665,60</w:t>
            </w:r>
          </w:p>
        </w:tc>
        <w:tc>
          <w:tcPr>
            <w:tcW w:w="1134" w:type="dxa"/>
            <w:shd w:val="clear" w:color="auto" w:fill="auto"/>
          </w:tcPr>
          <w:p w14:paraId="37E5FD8F" w14:textId="77777777" w:rsidR="000A2700" w:rsidRPr="000A2700" w:rsidRDefault="000A2700" w:rsidP="000A2700"/>
        </w:tc>
      </w:tr>
    </w:tbl>
    <w:p w14:paraId="03F4ACC6" w14:textId="50DC72D7" w:rsidR="00E027B0" w:rsidRDefault="00F6359B" w:rsidP="00E027B0">
      <w:pPr>
        <w:rPr>
          <w:color w:val="000000"/>
        </w:rPr>
      </w:pPr>
      <w:bookmarkStart w:id="2" w:name="_GoBack"/>
      <w:bookmarkEnd w:id="2"/>
      <w:r w:rsidRPr="00F6359B">
        <w:rPr>
          <w:color w:val="000000"/>
        </w:rPr>
        <w:t xml:space="preserve">Источник финансирования: </w:t>
      </w:r>
      <w:r w:rsidR="00620C1B" w:rsidRPr="00DC75F5">
        <w:rPr>
          <w:color w:val="000000"/>
        </w:rPr>
        <w:t xml:space="preserve">собственные средства </w:t>
      </w:r>
    </w:p>
    <w:p w14:paraId="6627C47B" w14:textId="77777777" w:rsidR="003F69F0" w:rsidRDefault="003F69F0" w:rsidP="00E027B0">
      <w:pPr>
        <w:rPr>
          <w:color w:val="000000"/>
        </w:rPr>
      </w:pPr>
    </w:p>
    <w:tbl>
      <w:tblPr>
        <w:tblW w:w="0" w:type="auto"/>
        <w:jc w:val="center"/>
        <w:tblLook w:val="04A0" w:firstRow="1" w:lastRow="0" w:firstColumn="1" w:lastColumn="0" w:noHBand="0" w:noVBand="1"/>
      </w:tblPr>
      <w:tblGrid>
        <w:gridCol w:w="4785"/>
        <w:gridCol w:w="4785"/>
      </w:tblGrid>
      <w:tr w:rsidR="00D17DCA" w:rsidRPr="00B973B0" w14:paraId="40149192" w14:textId="77777777" w:rsidTr="00F37666">
        <w:trPr>
          <w:jc w:val="center"/>
        </w:trPr>
        <w:tc>
          <w:tcPr>
            <w:tcW w:w="4785" w:type="dxa"/>
          </w:tcPr>
          <w:p w14:paraId="1B8D9252" w14:textId="77777777" w:rsidR="00D17DCA" w:rsidRPr="00B973B0" w:rsidRDefault="00D17DCA" w:rsidP="00F37666">
            <w:pPr>
              <w:widowControl w:val="0"/>
              <w:suppressAutoHyphens/>
              <w:ind w:left="720"/>
              <w:contextualSpacing/>
              <w:jc w:val="both"/>
              <w:rPr>
                <w:b/>
                <w:kern w:val="1"/>
              </w:rPr>
            </w:pPr>
            <w:r w:rsidRPr="00B973B0">
              <w:rPr>
                <w:b/>
                <w:kern w:val="1"/>
              </w:rPr>
              <w:t>КОНЦЕДЕНТ:</w:t>
            </w:r>
          </w:p>
        </w:tc>
        <w:tc>
          <w:tcPr>
            <w:tcW w:w="4785" w:type="dxa"/>
          </w:tcPr>
          <w:p w14:paraId="21331760" w14:textId="77777777" w:rsidR="00D17DCA" w:rsidRPr="00B973B0" w:rsidRDefault="00D17DCA" w:rsidP="00F37666">
            <w:pPr>
              <w:widowControl w:val="0"/>
              <w:suppressAutoHyphens/>
              <w:ind w:left="720"/>
              <w:contextualSpacing/>
              <w:jc w:val="both"/>
              <w:rPr>
                <w:b/>
                <w:kern w:val="1"/>
              </w:rPr>
            </w:pPr>
            <w:r w:rsidRPr="00B973B0">
              <w:rPr>
                <w:b/>
                <w:kern w:val="1"/>
              </w:rPr>
              <w:t>КОНЦЕССИОНЕР:</w:t>
            </w:r>
          </w:p>
        </w:tc>
      </w:tr>
      <w:tr w:rsidR="00D17DCA" w:rsidRPr="00B973B0" w14:paraId="150CAFB7" w14:textId="77777777" w:rsidTr="00F37666">
        <w:trPr>
          <w:jc w:val="center"/>
        </w:trPr>
        <w:tc>
          <w:tcPr>
            <w:tcW w:w="4785" w:type="dxa"/>
          </w:tcPr>
          <w:p w14:paraId="702163C1" w14:textId="77777777" w:rsidR="00D17DCA" w:rsidRDefault="00D17DCA" w:rsidP="00F37666">
            <w:pPr>
              <w:jc w:val="center"/>
              <w:rPr>
                <w:b/>
                <w:color w:val="000000"/>
                <w:shd w:val="clear" w:color="auto" w:fill="FFFFFF"/>
              </w:rPr>
            </w:pPr>
            <w:r>
              <w:rPr>
                <w:b/>
                <w:color w:val="000000"/>
                <w:shd w:val="clear" w:color="auto" w:fill="FFFFFF"/>
              </w:rPr>
              <w:t>Муниципальное образование «Баргузинский район»</w:t>
            </w:r>
          </w:p>
          <w:p w14:paraId="4BFCDB86" w14:textId="77777777" w:rsidR="00D17DCA" w:rsidRPr="006430BD" w:rsidRDefault="00D17DCA" w:rsidP="00F37666">
            <w:pPr>
              <w:rPr>
                <w:b/>
                <w:sz w:val="22"/>
                <w:szCs w:val="22"/>
              </w:rPr>
            </w:pPr>
          </w:p>
        </w:tc>
        <w:tc>
          <w:tcPr>
            <w:tcW w:w="4785" w:type="dxa"/>
          </w:tcPr>
          <w:p w14:paraId="3E7E799F" w14:textId="77777777" w:rsidR="00D17DCA" w:rsidRPr="00B973B0" w:rsidRDefault="00D17DCA" w:rsidP="00F37666">
            <w:pPr>
              <w:pStyle w:val="a9"/>
              <w:spacing w:before="0" w:beforeAutospacing="0" w:after="75" w:afterAutospacing="0" w:line="252" w:lineRule="atLeast"/>
              <w:rPr>
                <w:b/>
                <w:kern w:val="1"/>
              </w:rPr>
            </w:pPr>
          </w:p>
        </w:tc>
      </w:tr>
      <w:tr w:rsidR="00D17DCA" w:rsidRPr="00B973B0" w14:paraId="178077CA" w14:textId="77777777" w:rsidTr="00F37666">
        <w:trPr>
          <w:jc w:val="center"/>
        </w:trPr>
        <w:tc>
          <w:tcPr>
            <w:tcW w:w="4785" w:type="dxa"/>
          </w:tcPr>
          <w:p w14:paraId="22BDC8FD" w14:textId="77777777" w:rsidR="00D17DCA" w:rsidRPr="005F0A94" w:rsidRDefault="00D17DCA" w:rsidP="00F37666">
            <w:pPr>
              <w:jc w:val="center"/>
              <w:rPr>
                <w:b/>
              </w:rPr>
            </w:pPr>
            <w:r>
              <w:rPr>
                <w:b/>
              </w:rPr>
              <w:lastRenderedPageBreak/>
              <w:t>Глава МО «Баргузинский район»</w:t>
            </w:r>
          </w:p>
          <w:p w14:paraId="65D44CA7" w14:textId="77777777" w:rsidR="00D17DCA" w:rsidRPr="005F0A94" w:rsidRDefault="00D17DCA" w:rsidP="00F37666">
            <w:pPr>
              <w:jc w:val="center"/>
            </w:pPr>
          </w:p>
          <w:p w14:paraId="1C8D8C18" w14:textId="77777777" w:rsidR="00D17DCA" w:rsidRDefault="00D17DCA" w:rsidP="00F37666">
            <w:pPr>
              <w:jc w:val="center"/>
              <w:rPr>
                <w:b/>
              </w:rPr>
            </w:pPr>
            <w:r w:rsidRPr="005F0A94">
              <w:t>____________</w:t>
            </w:r>
            <w:r>
              <w:rPr>
                <w:b/>
              </w:rPr>
              <w:t>М.А.Мишурин</w:t>
            </w:r>
          </w:p>
          <w:p w14:paraId="7D443DFF" w14:textId="77777777" w:rsidR="00D17DCA" w:rsidRPr="00B973B0" w:rsidRDefault="00D17DCA" w:rsidP="00F37666">
            <w:pPr>
              <w:widowControl w:val="0"/>
              <w:suppressAutoHyphens/>
              <w:ind w:left="720"/>
              <w:contextualSpacing/>
              <w:jc w:val="both"/>
              <w:rPr>
                <w:b/>
                <w:kern w:val="1"/>
              </w:rPr>
            </w:pPr>
            <w:r w:rsidRPr="00B973B0">
              <w:rPr>
                <w:b/>
                <w:kern w:val="1"/>
              </w:rPr>
              <w:t>мп</w:t>
            </w:r>
          </w:p>
        </w:tc>
        <w:tc>
          <w:tcPr>
            <w:tcW w:w="4785" w:type="dxa"/>
          </w:tcPr>
          <w:p w14:paraId="3E0B5234" w14:textId="77777777" w:rsidR="00D17DCA" w:rsidRPr="00B973B0" w:rsidRDefault="00D17DCA" w:rsidP="00F37666">
            <w:pPr>
              <w:widowControl w:val="0"/>
              <w:suppressAutoHyphens/>
              <w:ind w:left="720"/>
              <w:contextualSpacing/>
              <w:jc w:val="both"/>
              <w:rPr>
                <w:b/>
                <w:kern w:val="1"/>
              </w:rPr>
            </w:pPr>
          </w:p>
          <w:p w14:paraId="535D6464" w14:textId="77777777" w:rsidR="00D17DCA" w:rsidRDefault="00D17DCA" w:rsidP="00F37666">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0E11F74" w14:textId="77777777" w:rsidR="00D17DCA" w:rsidRPr="00B973B0" w:rsidRDefault="00D17DCA" w:rsidP="00F37666">
            <w:pPr>
              <w:widowControl w:val="0"/>
              <w:suppressAutoHyphens/>
              <w:ind w:left="720"/>
              <w:contextualSpacing/>
              <w:jc w:val="both"/>
              <w:rPr>
                <w:b/>
                <w:kern w:val="1"/>
              </w:rPr>
            </w:pPr>
            <w:r w:rsidRPr="00B973B0">
              <w:rPr>
                <w:b/>
                <w:kern w:val="1"/>
              </w:rPr>
              <w:t>мп</w:t>
            </w:r>
          </w:p>
        </w:tc>
      </w:tr>
    </w:tbl>
    <w:p w14:paraId="5C94DB08" w14:textId="77777777" w:rsidR="00E027B0" w:rsidRDefault="00E027B0" w:rsidP="00620C1B">
      <w:pPr>
        <w:rPr>
          <w:color w:val="000000"/>
        </w:rPr>
        <w:sectPr w:rsidR="00E027B0" w:rsidSect="00723542">
          <w:pgSz w:w="16838" w:h="11906" w:orient="landscape"/>
          <w:pgMar w:top="1701" w:right="1134" w:bottom="851" w:left="1134" w:header="709" w:footer="709" w:gutter="0"/>
          <w:cols w:space="708"/>
          <w:docGrid w:linePitch="360"/>
        </w:sectPr>
      </w:pPr>
    </w:p>
    <w:p w14:paraId="55A39719" w14:textId="77777777" w:rsidR="00E027B0" w:rsidRPr="00AF39E7" w:rsidRDefault="00E027B0" w:rsidP="00E027B0">
      <w:pPr>
        <w:jc w:val="right"/>
      </w:pPr>
      <w:r w:rsidRPr="00AF39E7">
        <w:rPr>
          <w:color w:val="000000"/>
        </w:rPr>
        <w:lastRenderedPageBreak/>
        <w:t>Приложение № 4</w:t>
      </w:r>
    </w:p>
    <w:p w14:paraId="7FE88813" w14:textId="77777777" w:rsidR="00E027B0" w:rsidRPr="00AF39E7" w:rsidRDefault="00E027B0" w:rsidP="00E027B0">
      <w:pPr>
        <w:widowControl w:val="0"/>
        <w:suppressAutoHyphens/>
        <w:autoSpaceDE w:val="0"/>
        <w:autoSpaceDN w:val="0"/>
        <w:jc w:val="right"/>
        <w:textAlignment w:val="baseline"/>
        <w:rPr>
          <w:color w:val="000000"/>
          <w:kern w:val="3"/>
          <w:lang w:eastAsia="ja-JP" w:bidi="fa-IR"/>
        </w:rPr>
      </w:pPr>
      <w:r w:rsidRPr="00AF39E7">
        <w:rPr>
          <w:color w:val="000000"/>
          <w:kern w:val="3"/>
          <w:lang w:eastAsia="ja-JP" w:bidi="fa-IR"/>
        </w:rPr>
        <w:t>к концессионному соглашению</w:t>
      </w:r>
    </w:p>
    <w:p w14:paraId="16B9339F" w14:textId="4795E895" w:rsidR="00E027B0" w:rsidRPr="00AF39E7" w:rsidRDefault="00E148FD" w:rsidP="00E027B0">
      <w:pPr>
        <w:widowControl w:val="0"/>
        <w:tabs>
          <w:tab w:val="left" w:pos="8016"/>
        </w:tabs>
        <w:jc w:val="right"/>
        <w:rPr>
          <w:bCs/>
          <w:color w:val="000000"/>
        </w:rPr>
      </w:pPr>
      <w:r>
        <w:rPr>
          <w:bCs/>
          <w:color w:val="000000"/>
        </w:rPr>
        <w:t>№ __ от «__» ________ 20__</w:t>
      </w:r>
      <w:r w:rsidR="00E027B0" w:rsidRPr="00AF39E7">
        <w:rPr>
          <w:bCs/>
          <w:color w:val="000000"/>
        </w:rPr>
        <w:t xml:space="preserve"> г.</w:t>
      </w:r>
    </w:p>
    <w:p w14:paraId="59FE11D5" w14:textId="0F53CBA9" w:rsidR="00E027B0" w:rsidRPr="003F69F0" w:rsidRDefault="003F69F0" w:rsidP="00E027B0">
      <w:pPr>
        <w:widowControl w:val="0"/>
        <w:tabs>
          <w:tab w:val="left" w:pos="8016"/>
        </w:tabs>
        <w:jc w:val="center"/>
        <w:rPr>
          <w:b/>
        </w:rPr>
      </w:pPr>
      <w:r w:rsidRPr="003F69F0">
        <w:rPr>
          <w:b/>
        </w:rPr>
        <w:t>Плановые и фактические значения показателей надежности объектов теплоснабжения, на источниках теплоснабжения, на сетях</w:t>
      </w:r>
    </w:p>
    <w:p w14:paraId="02FF05A1" w14:textId="77777777" w:rsidR="00E027B0" w:rsidRDefault="00E027B0" w:rsidP="00E027B0">
      <w:pPr>
        <w:widowControl w:val="0"/>
        <w:tabs>
          <w:tab w:val="left" w:pos="8016"/>
        </w:tabs>
        <w:jc w:val="center"/>
        <w:rPr>
          <w:bCs/>
          <w:color w:val="000000"/>
        </w:rPr>
      </w:pPr>
      <w:r w:rsidRPr="00003A65">
        <w:rPr>
          <w:bCs/>
          <w:color w:val="000000"/>
        </w:rPr>
        <w:t>ПОКАЗАТЕЛИ НАДЕЖНОСТИ И ЭНЕРГЕТИЧЕСКОЙ ЭФФЕКТИВНОСТИ ОБЪЕКТОВ ТЕПЛОСНАБЖЕНИЯ</w:t>
      </w:r>
    </w:p>
    <w:tbl>
      <w:tblPr>
        <w:tblW w:w="12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gridCol w:w="992"/>
        <w:gridCol w:w="1985"/>
      </w:tblGrid>
      <w:tr w:rsidR="003F2161" w:rsidRPr="00E148FD" w14:paraId="19073695" w14:textId="66D6471E" w:rsidTr="003F2161">
        <w:trPr>
          <w:trHeight w:val="454"/>
          <w:jc w:val="center"/>
        </w:trPr>
        <w:tc>
          <w:tcPr>
            <w:tcW w:w="9776" w:type="dxa"/>
            <w:vMerge w:val="restart"/>
            <w:shd w:val="clear" w:color="auto" w:fill="auto"/>
            <w:noWrap/>
            <w:vAlign w:val="center"/>
            <w:hideMark/>
          </w:tcPr>
          <w:p w14:paraId="0C879E86" w14:textId="476A60FD" w:rsidR="003F2161" w:rsidRPr="00E148FD" w:rsidRDefault="003F2161" w:rsidP="003F69F0">
            <w:pPr>
              <w:widowControl w:val="0"/>
              <w:jc w:val="center"/>
              <w:rPr>
                <w:color w:val="000000"/>
              </w:rPr>
            </w:pPr>
            <w:r>
              <w:rPr>
                <w:color w:val="000000"/>
              </w:rPr>
              <w:t>Наименование</w:t>
            </w:r>
          </w:p>
        </w:tc>
        <w:tc>
          <w:tcPr>
            <w:tcW w:w="992" w:type="dxa"/>
            <w:vMerge w:val="restart"/>
            <w:vAlign w:val="center"/>
          </w:tcPr>
          <w:p w14:paraId="63EFD8F9" w14:textId="15EB995A" w:rsidR="003F2161" w:rsidRDefault="003F2161" w:rsidP="003F69F0">
            <w:pPr>
              <w:widowControl w:val="0"/>
              <w:jc w:val="center"/>
              <w:rPr>
                <w:color w:val="000000"/>
              </w:rPr>
            </w:pPr>
            <w:r>
              <w:rPr>
                <w:color w:val="000000"/>
              </w:rPr>
              <w:t>Ед.изм.</w:t>
            </w:r>
          </w:p>
        </w:tc>
        <w:tc>
          <w:tcPr>
            <w:tcW w:w="1985" w:type="dxa"/>
            <w:shd w:val="clear" w:color="000000" w:fill="FFFFFF"/>
            <w:vAlign w:val="center"/>
          </w:tcPr>
          <w:p w14:paraId="41316EE7" w14:textId="38F708F1" w:rsidR="003F2161" w:rsidRDefault="003F2161" w:rsidP="003F69F0">
            <w:pPr>
              <w:widowControl w:val="0"/>
              <w:jc w:val="center"/>
              <w:rPr>
                <w:color w:val="000000"/>
              </w:rPr>
            </w:pPr>
            <w:r>
              <w:t>МО СП «Баргузинское»</w:t>
            </w:r>
          </w:p>
        </w:tc>
      </w:tr>
      <w:tr w:rsidR="003F2161" w:rsidRPr="00E148FD" w14:paraId="6E212F1E" w14:textId="704557C4" w:rsidTr="003F2161">
        <w:trPr>
          <w:trHeight w:val="459"/>
          <w:jc w:val="center"/>
        </w:trPr>
        <w:tc>
          <w:tcPr>
            <w:tcW w:w="9776" w:type="dxa"/>
            <w:vMerge/>
            <w:shd w:val="clear" w:color="auto" w:fill="auto"/>
            <w:vAlign w:val="center"/>
            <w:hideMark/>
          </w:tcPr>
          <w:p w14:paraId="44C5B5CA" w14:textId="16B11F61" w:rsidR="003F2161" w:rsidRPr="00E148FD" w:rsidRDefault="003F2161" w:rsidP="009B02E9">
            <w:pPr>
              <w:widowControl w:val="0"/>
              <w:rPr>
                <w:color w:val="000000"/>
              </w:rPr>
            </w:pPr>
          </w:p>
        </w:tc>
        <w:tc>
          <w:tcPr>
            <w:tcW w:w="992" w:type="dxa"/>
            <w:vMerge/>
            <w:vAlign w:val="center"/>
          </w:tcPr>
          <w:p w14:paraId="2435C2AA" w14:textId="77777777" w:rsidR="003F2161" w:rsidRPr="00E148FD" w:rsidRDefault="003F2161" w:rsidP="009B02E9">
            <w:pPr>
              <w:widowControl w:val="0"/>
              <w:jc w:val="center"/>
              <w:rPr>
                <w:color w:val="000000"/>
              </w:rPr>
            </w:pPr>
          </w:p>
        </w:tc>
        <w:tc>
          <w:tcPr>
            <w:tcW w:w="1985" w:type="dxa"/>
            <w:vAlign w:val="center"/>
          </w:tcPr>
          <w:p w14:paraId="46E0DF9B" w14:textId="7AA82109" w:rsidR="003F2161" w:rsidRDefault="003F2161" w:rsidP="004516E7">
            <w:pPr>
              <w:widowControl w:val="0"/>
              <w:jc w:val="center"/>
              <w:rPr>
                <w:color w:val="000000"/>
              </w:rPr>
            </w:pPr>
            <w:r>
              <w:rPr>
                <w:color w:val="000000"/>
              </w:rPr>
              <w:t>202</w:t>
            </w:r>
            <w:r w:rsidR="004516E7">
              <w:rPr>
                <w:color w:val="000000"/>
              </w:rPr>
              <w:t>4</w:t>
            </w:r>
            <w:r>
              <w:rPr>
                <w:color w:val="000000"/>
              </w:rPr>
              <w:t>-203</w:t>
            </w:r>
            <w:r w:rsidR="004516E7">
              <w:rPr>
                <w:color w:val="000000"/>
              </w:rPr>
              <w:t>4</w:t>
            </w:r>
          </w:p>
        </w:tc>
      </w:tr>
      <w:tr w:rsidR="003F2161" w:rsidRPr="00E148FD" w14:paraId="722ABEEA" w14:textId="0119BE0E" w:rsidTr="003F2161">
        <w:trPr>
          <w:trHeight w:val="315"/>
          <w:jc w:val="center"/>
        </w:trPr>
        <w:tc>
          <w:tcPr>
            <w:tcW w:w="9776" w:type="dxa"/>
            <w:shd w:val="clear" w:color="auto" w:fill="auto"/>
            <w:vAlign w:val="center"/>
            <w:hideMark/>
          </w:tcPr>
          <w:p w14:paraId="0A198C43" w14:textId="77777777" w:rsidR="003F2161" w:rsidRPr="00E148FD" w:rsidRDefault="003F2161" w:rsidP="009B02E9">
            <w:pPr>
              <w:widowControl w:val="0"/>
              <w:rPr>
                <w:b/>
                <w:bCs/>
                <w:color w:val="000000"/>
              </w:rPr>
            </w:pPr>
            <w:r w:rsidRPr="00E148FD">
              <w:rPr>
                <w:b/>
                <w:bCs/>
                <w:color w:val="000000"/>
              </w:rPr>
              <w:t xml:space="preserve">показатели надежности </w:t>
            </w:r>
          </w:p>
        </w:tc>
        <w:tc>
          <w:tcPr>
            <w:tcW w:w="992" w:type="dxa"/>
            <w:vAlign w:val="center"/>
          </w:tcPr>
          <w:p w14:paraId="0466DD0B" w14:textId="77777777" w:rsidR="003F2161" w:rsidRPr="00E148FD" w:rsidRDefault="003F2161" w:rsidP="009B02E9">
            <w:pPr>
              <w:widowControl w:val="0"/>
              <w:jc w:val="center"/>
              <w:rPr>
                <w:color w:val="000000"/>
              </w:rPr>
            </w:pPr>
          </w:p>
        </w:tc>
        <w:tc>
          <w:tcPr>
            <w:tcW w:w="1985" w:type="dxa"/>
            <w:vAlign w:val="center"/>
          </w:tcPr>
          <w:p w14:paraId="5E82FC89" w14:textId="77777777" w:rsidR="003F2161" w:rsidRPr="00E148FD" w:rsidRDefault="003F2161" w:rsidP="009B02E9">
            <w:pPr>
              <w:widowControl w:val="0"/>
              <w:jc w:val="center"/>
              <w:rPr>
                <w:color w:val="000000"/>
              </w:rPr>
            </w:pPr>
          </w:p>
        </w:tc>
      </w:tr>
      <w:tr w:rsidR="003F2161" w:rsidRPr="00E148FD" w14:paraId="3A4CD86A" w14:textId="4482B640" w:rsidTr="003F2161">
        <w:trPr>
          <w:trHeight w:val="586"/>
          <w:jc w:val="center"/>
        </w:trPr>
        <w:tc>
          <w:tcPr>
            <w:tcW w:w="9776" w:type="dxa"/>
            <w:shd w:val="clear" w:color="auto" w:fill="auto"/>
            <w:vAlign w:val="center"/>
            <w:hideMark/>
          </w:tcPr>
          <w:p w14:paraId="6CEB0F31" w14:textId="77777777" w:rsidR="003F2161" w:rsidRPr="00E148FD" w:rsidRDefault="003F2161" w:rsidP="009B02E9">
            <w:pPr>
              <w:widowControl w:val="0"/>
              <w:rPr>
                <w:color w:val="000000"/>
              </w:rPr>
            </w:pPr>
            <w:r w:rsidRPr="00E148FD">
              <w:rPr>
                <w:color w:val="00000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992" w:type="dxa"/>
            <w:vAlign w:val="center"/>
          </w:tcPr>
          <w:p w14:paraId="59413016" w14:textId="7F72749D" w:rsidR="003F2161" w:rsidRPr="00E148FD" w:rsidRDefault="003F2161" w:rsidP="009B02E9">
            <w:pPr>
              <w:widowControl w:val="0"/>
              <w:jc w:val="center"/>
              <w:rPr>
                <w:color w:val="000000"/>
              </w:rPr>
            </w:pPr>
            <w:r>
              <w:rPr>
                <w:color w:val="000000"/>
              </w:rPr>
              <w:t>ед/км</w:t>
            </w:r>
          </w:p>
        </w:tc>
        <w:tc>
          <w:tcPr>
            <w:tcW w:w="1985" w:type="dxa"/>
            <w:vAlign w:val="center"/>
          </w:tcPr>
          <w:p w14:paraId="59B91262" w14:textId="5009D8DB" w:rsidR="003F2161" w:rsidRDefault="003F2161" w:rsidP="009B02E9">
            <w:pPr>
              <w:widowControl w:val="0"/>
              <w:jc w:val="center"/>
              <w:rPr>
                <w:color w:val="000000"/>
              </w:rPr>
            </w:pPr>
            <w:r>
              <w:rPr>
                <w:color w:val="000000"/>
              </w:rPr>
              <w:t>0,00</w:t>
            </w:r>
          </w:p>
        </w:tc>
      </w:tr>
      <w:tr w:rsidR="003F2161" w:rsidRPr="00E148FD" w14:paraId="4F798EF8" w14:textId="5B77FCFA" w:rsidTr="003F2161">
        <w:trPr>
          <w:trHeight w:val="776"/>
          <w:jc w:val="center"/>
        </w:trPr>
        <w:tc>
          <w:tcPr>
            <w:tcW w:w="9776" w:type="dxa"/>
            <w:shd w:val="clear" w:color="auto" w:fill="auto"/>
            <w:vAlign w:val="center"/>
            <w:hideMark/>
          </w:tcPr>
          <w:p w14:paraId="311736F8" w14:textId="77777777" w:rsidR="003F2161" w:rsidRPr="00E148FD" w:rsidRDefault="003F2161" w:rsidP="009B02E9">
            <w:pPr>
              <w:widowControl w:val="0"/>
              <w:rPr>
                <w:color w:val="000000"/>
              </w:rPr>
            </w:pPr>
            <w:r w:rsidRPr="00E148FD">
              <w:rPr>
                <w:color w:val="00000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992" w:type="dxa"/>
            <w:vAlign w:val="center"/>
          </w:tcPr>
          <w:p w14:paraId="5A54DBFB" w14:textId="10B10F73" w:rsidR="003F2161" w:rsidRPr="00E148FD" w:rsidRDefault="003F2161" w:rsidP="009B02E9">
            <w:pPr>
              <w:widowControl w:val="0"/>
              <w:jc w:val="center"/>
              <w:rPr>
                <w:color w:val="000000"/>
              </w:rPr>
            </w:pPr>
            <w:r>
              <w:rPr>
                <w:color w:val="000000"/>
              </w:rPr>
              <w:t>ед/Гкал</w:t>
            </w:r>
          </w:p>
        </w:tc>
        <w:tc>
          <w:tcPr>
            <w:tcW w:w="1985" w:type="dxa"/>
            <w:vAlign w:val="center"/>
          </w:tcPr>
          <w:p w14:paraId="0E8636C9" w14:textId="24D13755" w:rsidR="003F2161" w:rsidRDefault="003F2161" w:rsidP="009B02E9">
            <w:pPr>
              <w:widowControl w:val="0"/>
              <w:jc w:val="center"/>
              <w:rPr>
                <w:color w:val="000000"/>
              </w:rPr>
            </w:pPr>
            <w:r>
              <w:rPr>
                <w:color w:val="000000"/>
              </w:rPr>
              <w:t>0,00</w:t>
            </w:r>
          </w:p>
        </w:tc>
      </w:tr>
      <w:tr w:rsidR="003F2161" w:rsidRPr="00E148FD" w14:paraId="46694348" w14:textId="5E2695B8" w:rsidTr="003F2161">
        <w:trPr>
          <w:trHeight w:val="222"/>
          <w:jc w:val="center"/>
        </w:trPr>
        <w:tc>
          <w:tcPr>
            <w:tcW w:w="9776" w:type="dxa"/>
            <w:shd w:val="clear" w:color="auto" w:fill="auto"/>
            <w:vAlign w:val="center"/>
            <w:hideMark/>
          </w:tcPr>
          <w:p w14:paraId="056EA2C7" w14:textId="0412B6C1" w:rsidR="003F2161" w:rsidRPr="00E148FD" w:rsidRDefault="003F2161" w:rsidP="009B02E9">
            <w:pPr>
              <w:widowControl w:val="0"/>
              <w:rPr>
                <w:b/>
                <w:bCs/>
                <w:color w:val="000000"/>
              </w:rPr>
            </w:pPr>
            <w:r w:rsidRPr="00E148FD">
              <w:rPr>
                <w:b/>
                <w:bCs/>
                <w:color w:val="000000"/>
              </w:rPr>
              <w:t xml:space="preserve">показатели энергетической эффективности объектов теплоснабжения </w:t>
            </w:r>
          </w:p>
        </w:tc>
        <w:tc>
          <w:tcPr>
            <w:tcW w:w="992" w:type="dxa"/>
            <w:vAlign w:val="center"/>
          </w:tcPr>
          <w:p w14:paraId="72E89400" w14:textId="77777777" w:rsidR="003F2161" w:rsidRPr="00E148FD" w:rsidRDefault="003F2161" w:rsidP="009B02E9">
            <w:pPr>
              <w:widowControl w:val="0"/>
              <w:jc w:val="center"/>
              <w:rPr>
                <w:color w:val="000000"/>
              </w:rPr>
            </w:pPr>
          </w:p>
        </w:tc>
        <w:tc>
          <w:tcPr>
            <w:tcW w:w="1985" w:type="dxa"/>
            <w:vAlign w:val="center"/>
          </w:tcPr>
          <w:p w14:paraId="1B9CEF5F" w14:textId="77777777" w:rsidR="003F2161" w:rsidRPr="00E148FD" w:rsidRDefault="003F2161" w:rsidP="009B02E9">
            <w:pPr>
              <w:widowControl w:val="0"/>
              <w:jc w:val="center"/>
              <w:rPr>
                <w:color w:val="000000"/>
              </w:rPr>
            </w:pPr>
          </w:p>
        </w:tc>
      </w:tr>
      <w:tr w:rsidR="003F2161" w:rsidRPr="00E148FD" w14:paraId="4FD93CE4" w14:textId="11154B9B" w:rsidTr="003F2161">
        <w:trPr>
          <w:trHeight w:val="355"/>
          <w:jc w:val="center"/>
        </w:trPr>
        <w:tc>
          <w:tcPr>
            <w:tcW w:w="9776" w:type="dxa"/>
            <w:shd w:val="clear" w:color="auto" w:fill="auto"/>
            <w:vAlign w:val="center"/>
            <w:hideMark/>
          </w:tcPr>
          <w:p w14:paraId="4F46FEAB" w14:textId="77777777" w:rsidR="003F2161" w:rsidRPr="00E148FD" w:rsidRDefault="003F2161" w:rsidP="009B02E9">
            <w:pPr>
              <w:widowControl w:val="0"/>
              <w:rPr>
                <w:color w:val="000000"/>
              </w:rPr>
            </w:pPr>
            <w:r w:rsidRPr="00E148FD">
              <w:rPr>
                <w:color w:val="000000"/>
              </w:rPr>
              <w:t>удельный расход топлива на производство единицы тепловой энергии, отпускаемой с коллекторов источников тепловой энергии</w:t>
            </w:r>
          </w:p>
        </w:tc>
        <w:tc>
          <w:tcPr>
            <w:tcW w:w="992" w:type="dxa"/>
            <w:vAlign w:val="center"/>
          </w:tcPr>
          <w:p w14:paraId="379F45C6" w14:textId="5CC3BA45" w:rsidR="003F2161" w:rsidRPr="00E148FD" w:rsidRDefault="003F2161" w:rsidP="009B02E9">
            <w:pPr>
              <w:widowControl w:val="0"/>
              <w:jc w:val="center"/>
              <w:rPr>
                <w:color w:val="000000"/>
              </w:rPr>
            </w:pPr>
            <w:r>
              <w:rPr>
                <w:color w:val="000000"/>
              </w:rPr>
              <w:t>кг.у.т./Гкал</w:t>
            </w:r>
          </w:p>
        </w:tc>
        <w:tc>
          <w:tcPr>
            <w:tcW w:w="1985" w:type="dxa"/>
            <w:vAlign w:val="center"/>
          </w:tcPr>
          <w:p w14:paraId="529E2D5C" w14:textId="5BFF1B00" w:rsidR="003F2161" w:rsidRDefault="003F2161" w:rsidP="009B02E9">
            <w:pPr>
              <w:widowControl w:val="0"/>
              <w:jc w:val="center"/>
              <w:rPr>
                <w:color w:val="000000"/>
              </w:rPr>
            </w:pPr>
            <w:r>
              <w:rPr>
                <w:color w:val="000000"/>
              </w:rPr>
              <w:t>206,09</w:t>
            </w:r>
          </w:p>
        </w:tc>
      </w:tr>
      <w:tr w:rsidR="003F2161" w:rsidRPr="00E148FD" w14:paraId="5FFB820F" w14:textId="6320F0D4" w:rsidTr="003F2161">
        <w:trPr>
          <w:trHeight w:val="600"/>
          <w:jc w:val="center"/>
        </w:trPr>
        <w:tc>
          <w:tcPr>
            <w:tcW w:w="9776" w:type="dxa"/>
            <w:shd w:val="clear" w:color="auto" w:fill="auto"/>
            <w:vAlign w:val="center"/>
            <w:hideMark/>
          </w:tcPr>
          <w:p w14:paraId="5C01E63F" w14:textId="77777777" w:rsidR="003F2161" w:rsidRPr="00E148FD" w:rsidRDefault="003F2161" w:rsidP="009B02E9">
            <w:pPr>
              <w:widowControl w:val="0"/>
              <w:rPr>
                <w:color w:val="000000"/>
              </w:rPr>
            </w:pPr>
            <w:r w:rsidRPr="00E148FD">
              <w:rPr>
                <w:color w:val="000000"/>
              </w:rPr>
              <w:t>отношение величины технологических потерь тепловой энергии, теплоносителя к материальной характеристике тепловой сети</w:t>
            </w:r>
          </w:p>
        </w:tc>
        <w:tc>
          <w:tcPr>
            <w:tcW w:w="992" w:type="dxa"/>
            <w:vAlign w:val="center"/>
          </w:tcPr>
          <w:p w14:paraId="07306B8B" w14:textId="636E1098" w:rsidR="003F2161" w:rsidRPr="00E148FD" w:rsidRDefault="003F2161" w:rsidP="009B02E9">
            <w:pPr>
              <w:widowControl w:val="0"/>
              <w:jc w:val="center"/>
              <w:rPr>
                <w:color w:val="000000"/>
              </w:rPr>
            </w:pPr>
            <w:r>
              <w:rPr>
                <w:color w:val="000000"/>
              </w:rPr>
              <w:t>Гкал/год</w:t>
            </w:r>
          </w:p>
        </w:tc>
        <w:tc>
          <w:tcPr>
            <w:tcW w:w="1985" w:type="dxa"/>
            <w:vAlign w:val="center"/>
          </w:tcPr>
          <w:p w14:paraId="23B9017A" w14:textId="20E6D0A9" w:rsidR="003F2161" w:rsidRDefault="003F2161" w:rsidP="009B02E9">
            <w:pPr>
              <w:widowControl w:val="0"/>
              <w:jc w:val="center"/>
              <w:rPr>
                <w:color w:val="000000"/>
              </w:rPr>
            </w:pPr>
            <w:r>
              <w:rPr>
                <w:color w:val="000000"/>
              </w:rPr>
              <w:t>5,73</w:t>
            </w:r>
          </w:p>
        </w:tc>
      </w:tr>
      <w:tr w:rsidR="003F2161" w:rsidRPr="00E148FD" w14:paraId="1CFB53E4" w14:textId="525BDCC7" w:rsidTr="003F2161">
        <w:trPr>
          <w:trHeight w:val="630"/>
          <w:jc w:val="center"/>
        </w:trPr>
        <w:tc>
          <w:tcPr>
            <w:tcW w:w="9776" w:type="dxa"/>
            <w:shd w:val="clear" w:color="auto" w:fill="auto"/>
            <w:vAlign w:val="center"/>
            <w:hideMark/>
          </w:tcPr>
          <w:p w14:paraId="4EB95B15" w14:textId="77777777" w:rsidR="003F2161" w:rsidRPr="00E148FD" w:rsidRDefault="003F2161" w:rsidP="009B02E9">
            <w:pPr>
              <w:widowControl w:val="0"/>
              <w:rPr>
                <w:color w:val="000000"/>
              </w:rPr>
            </w:pPr>
            <w:r w:rsidRPr="00E148FD">
              <w:rPr>
                <w:color w:val="000000"/>
              </w:rPr>
              <w:t>величина технологических потерь при передаче тепловой энергии, теплоносителя по тепловым сетям</w:t>
            </w:r>
          </w:p>
        </w:tc>
        <w:tc>
          <w:tcPr>
            <w:tcW w:w="992" w:type="dxa"/>
            <w:vAlign w:val="center"/>
          </w:tcPr>
          <w:p w14:paraId="290B7487" w14:textId="2E74ACE4" w:rsidR="003F2161" w:rsidRPr="00E148FD" w:rsidRDefault="003F2161" w:rsidP="009B02E9">
            <w:pPr>
              <w:widowControl w:val="0"/>
              <w:jc w:val="center"/>
              <w:rPr>
                <w:color w:val="000000"/>
              </w:rPr>
            </w:pPr>
            <w:r>
              <w:rPr>
                <w:color w:val="000000"/>
              </w:rPr>
              <w:t>Гкал/год</w:t>
            </w:r>
          </w:p>
        </w:tc>
        <w:tc>
          <w:tcPr>
            <w:tcW w:w="1985" w:type="dxa"/>
            <w:vAlign w:val="center"/>
          </w:tcPr>
          <w:p w14:paraId="6F8ADD55" w14:textId="64BBBB0B" w:rsidR="003F2161" w:rsidRDefault="003F2161" w:rsidP="009B02E9">
            <w:pPr>
              <w:widowControl w:val="0"/>
              <w:jc w:val="center"/>
              <w:rPr>
                <w:color w:val="000000"/>
              </w:rPr>
            </w:pPr>
            <w:r>
              <w:rPr>
                <w:color w:val="000000"/>
              </w:rPr>
              <w:t>55,70</w:t>
            </w:r>
          </w:p>
        </w:tc>
      </w:tr>
    </w:tbl>
    <w:p w14:paraId="70CE181C" w14:textId="77777777" w:rsidR="00E027B0" w:rsidRDefault="00E027B0" w:rsidP="00E027B0">
      <w:pPr>
        <w:widowControl w:val="0"/>
        <w:tabs>
          <w:tab w:val="left" w:pos="8016"/>
        </w:tabs>
        <w:jc w:val="right"/>
        <w:rPr>
          <w:bCs/>
          <w:color w:val="000000"/>
        </w:rPr>
      </w:pPr>
    </w:p>
    <w:p w14:paraId="400003D9" w14:textId="77777777" w:rsidR="00474185" w:rsidRDefault="00474185" w:rsidP="00E027B0">
      <w:pPr>
        <w:widowControl w:val="0"/>
        <w:tabs>
          <w:tab w:val="left" w:pos="8016"/>
        </w:tabs>
        <w:jc w:val="right"/>
        <w:rPr>
          <w:bCs/>
          <w:color w:val="000000"/>
        </w:rPr>
      </w:pPr>
    </w:p>
    <w:p w14:paraId="2D7FD28C" w14:textId="77777777" w:rsidR="00E027B0" w:rsidRPr="002D7A32" w:rsidRDefault="00E027B0" w:rsidP="00E027B0">
      <w:pPr>
        <w:widowControl w:val="0"/>
        <w:tabs>
          <w:tab w:val="left" w:pos="8016"/>
        </w:tabs>
        <w:jc w:val="center"/>
        <w:rPr>
          <w:bCs/>
          <w:color w:val="000000"/>
        </w:rPr>
      </w:pPr>
      <w:r w:rsidRPr="002D7A32">
        <w:rPr>
          <w:color w:val="000000"/>
        </w:rPr>
        <w:t>ПЛАНОВЫЕ И ФАКТИЧЕСКИЕ ЗНАЧЕНИЯ ПОКАЗАТЕЛЕЙ НАДЕЖНОСТИ ОБЪЕКТОВ ТЕПЛОСНАБЖЕНИЯ НА ИСТОЧНИКАХ ТЕПЛОСНАБЖЕНИЯ</w:t>
      </w:r>
    </w:p>
    <w:tbl>
      <w:tblPr>
        <w:tblW w:w="13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94"/>
        <w:gridCol w:w="1843"/>
      </w:tblGrid>
      <w:tr w:rsidR="003F2161" w:rsidRPr="002D7A32" w14:paraId="1E01A02A" w14:textId="1D297767" w:rsidTr="003F2161">
        <w:trPr>
          <w:trHeight w:val="428"/>
          <w:jc w:val="center"/>
        </w:trPr>
        <w:tc>
          <w:tcPr>
            <w:tcW w:w="11194" w:type="dxa"/>
            <w:vMerge w:val="restart"/>
            <w:shd w:val="clear" w:color="auto" w:fill="auto"/>
            <w:noWrap/>
            <w:vAlign w:val="center"/>
            <w:hideMark/>
          </w:tcPr>
          <w:p w14:paraId="1BBD1FC0" w14:textId="4D44F7B9" w:rsidR="003F2161" w:rsidRPr="002D7A32" w:rsidRDefault="003F2161" w:rsidP="009B02E9">
            <w:pPr>
              <w:jc w:val="center"/>
              <w:rPr>
                <w:color w:val="000000"/>
              </w:rPr>
            </w:pPr>
            <w:r>
              <w:rPr>
                <w:color w:val="000000"/>
              </w:rPr>
              <w:t>Наименование</w:t>
            </w:r>
          </w:p>
        </w:tc>
        <w:tc>
          <w:tcPr>
            <w:tcW w:w="1843" w:type="dxa"/>
            <w:vAlign w:val="center"/>
          </w:tcPr>
          <w:p w14:paraId="5A846CAA" w14:textId="6F7E5EB6" w:rsidR="003F2161" w:rsidRDefault="003F2161" w:rsidP="009B02E9">
            <w:pPr>
              <w:jc w:val="center"/>
              <w:rPr>
                <w:color w:val="000000"/>
              </w:rPr>
            </w:pPr>
            <w:r>
              <w:t>МО СП «Баргузинское»</w:t>
            </w:r>
          </w:p>
        </w:tc>
      </w:tr>
      <w:tr w:rsidR="003F2161" w:rsidRPr="002D7A32" w14:paraId="6885F648" w14:textId="6C757084" w:rsidTr="003F2161">
        <w:trPr>
          <w:trHeight w:val="264"/>
          <w:jc w:val="center"/>
        </w:trPr>
        <w:tc>
          <w:tcPr>
            <w:tcW w:w="11194" w:type="dxa"/>
            <w:vMerge/>
            <w:shd w:val="clear" w:color="auto" w:fill="auto"/>
            <w:noWrap/>
            <w:vAlign w:val="center"/>
          </w:tcPr>
          <w:p w14:paraId="7297BA1E" w14:textId="77777777" w:rsidR="003F2161" w:rsidRDefault="003F2161" w:rsidP="009B02E9">
            <w:pPr>
              <w:jc w:val="center"/>
              <w:rPr>
                <w:color w:val="000000"/>
              </w:rPr>
            </w:pPr>
          </w:p>
        </w:tc>
        <w:tc>
          <w:tcPr>
            <w:tcW w:w="1843" w:type="dxa"/>
            <w:vAlign w:val="center"/>
          </w:tcPr>
          <w:p w14:paraId="16C55C54" w14:textId="5B580863" w:rsidR="003F2161" w:rsidRDefault="003F2161" w:rsidP="004516E7">
            <w:pPr>
              <w:jc w:val="center"/>
              <w:rPr>
                <w:color w:val="000000"/>
              </w:rPr>
            </w:pPr>
            <w:r>
              <w:rPr>
                <w:color w:val="000000"/>
              </w:rPr>
              <w:t>202</w:t>
            </w:r>
            <w:r w:rsidR="004516E7">
              <w:rPr>
                <w:color w:val="000000"/>
              </w:rPr>
              <w:t>4</w:t>
            </w:r>
            <w:r>
              <w:rPr>
                <w:color w:val="000000"/>
              </w:rPr>
              <w:t>-203</w:t>
            </w:r>
            <w:r w:rsidR="004516E7">
              <w:rPr>
                <w:color w:val="000000"/>
              </w:rPr>
              <w:t>4</w:t>
            </w:r>
          </w:p>
        </w:tc>
      </w:tr>
      <w:tr w:rsidR="003F2161" w:rsidRPr="002D7A32" w14:paraId="39A149DB" w14:textId="3EBBB1D9" w:rsidTr="003F2161">
        <w:trPr>
          <w:trHeight w:val="875"/>
          <w:jc w:val="center"/>
        </w:trPr>
        <w:tc>
          <w:tcPr>
            <w:tcW w:w="11194" w:type="dxa"/>
            <w:shd w:val="clear" w:color="auto" w:fill="auto"/>
            <w:vAlign w:val="center"/>
            <w:hideMark/>
          </w:tcPr>
          <w:p w14:paraId="3F6A2A59" w14:textId="77777777" w:rsidR="003F2161" w:rsidRPr="002D7A32" w:rsidRDefault="003F2161" w:rsidP="009B02E9">
            <w:pPr>
              <w:rPr>
                <w:color w:val="000000"/>
              </w:rPr>
            </w:pPr>
            <w:r w:rsidRPr="002D7A32">
              <w:rPr>
                <w:color w:val="000000"/>
              </w:rPr>
              <w:t>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w:t>
            </w:r>
          </w:p>
        </w:tc>
        <w:tc>
          <w:tcPr>
            <w:tcW w:w="1843" w:type="dxa"/>
            <w:vAlign w:val="center"/>
          </w:tcPr>
          <w:p w14:paraId="6F363624" w14:textId="531FDB21" w:rsidR="003F2161" w:rsidRPr="002D7A32" w:rsidRDefault="003F2161" w:rsidP="009B02E9">
            <w:pPr>
              <w:jc w:val="center"/>
              <w:rPr>
                <w:color w:val="000000"/>
              </w:rPr>
            </w:pPr>
            <w:r w:rsidRPr="002D7A32">
              <w:rPr>
                <w:color w:val="000000"/>
              </w:rPr>
              <w:t>0</w:t>
            </w:r>
          </w:p>
        </w:tc>
      </w:tr>
      <w:tr w:rsidR="003F2161" w:rsidRPr="002D7A32" w14:paraId="6CC1E34A" w14:textId="1952EF24" w:rsidTr="003F2161">
        <w:trPr>
          <w:trHeight w:val="578"/>
          <w:jc w:val="center"/>
        </w:trPr>
        <w:tc>
          <w:tcPr>
            <w:tcW w:w="11194" w:type="dxa"/>
            <w:shd w:val="clear" w:color="auto" w:fill="auto"/>
            <w:vAlign w:val="center"/>
            <w:hideMark/>
          </w:tcPr>
          <w:p w14:paraId="7B9B2515" w14:textId="77777777" w:rsidR="003F2161" w:rsidRPr="002D7A32" w:rsidRDefault="003F2161" w:rsidP="009B02E9">
            <w:pPr>
              <w:rPr>
                <w:color w:val="000000"/>
              </w:rPr>
            </w:pPr>
            <w:r w:rsidRPr="002D7A32">
              <w:rPr>
                <w:color w:val="000000"/>
              </w:rPr>
              <w:lastRenderedPageBreak/>
              <w:t>суммарная мощность строящихся, реконструируемых и модернизируемых источников тепловой энергии, вводимых в эксплуатацию в году реализации инвестиционной программы</w:t>
            </w:r>
          </w:p>
        </w:tc>
        <w:tc>
          <w:tcPr>
            <w:tcW w:w="1843" w:type="dxa"/>
            <w:vAlign w:val="center"/>
          </w:tcPr>
          <w:p w14:paraId="497B3DA2" w14:textId="08266A7E" w:rsidR="003F2161" w:rsidRPr="002D7A32" w:rsidRDefault="003F2161" w:rsidP="009B02E9">
            <w:pPr>
              <w:jc w:val="center"/>
              <w:rPr>
                <w:color w:val="000000"/>
              </w:rPr>
            </w:pPr>
            <w:r w:rsidRPr="002D7A32">
              <w:rPr>
                <w:color w:val="000000"/>
              </w:rPr>
              <w:t>0</w:t>
            </w:r>
          </w:p>
        </w:tc>
      </w:tr>
      <w:tr w:rsidR="003F2161" w:rsidRPr="002D7A32" w14:paraId="76DCE6F1" w14:textId="0FB86289" w:rsidTr="003F2161">
        <w:trPr>
          <w:trHeight w:val="315"/>
          <w:jc w:val="center"/>
        </w:trPr>
        <w:tc>
          <w:tcPr>
            <w:tcW w:w="11194" w:type="dxa"/>
            <w:shd w:val="clear" w:color="auto" w:fill="auto"/>
            <w:vAlign w:val="center"/>
            <w:hideMark/>
          </w:tcPr>
          <w:p w14:paraId="65397941" w14:textId="77777777" w:rsidR="003F2161" w:rsidRPr="002D7A32" w:rsidRDefault="003F2161" w:rsidP="009B02E9">
            <w:pPr>
              <w:rPr>
                <w:color w:val="000000"/>
              </w:rPr>
            </w:pPr>
            <w:r w:rsidRPr="002D7A32">
              <w:rPr>
                <w:color w:val="000000"/>
              </w:rPr>
              <w:t>мощность источника тепловой энергии, Гкал/час;</w:t>
            </w:r>
          </w:p>
        </w:tc>
        <w:tc>
          <w:tcPr>
            <w:tcW w:w="1843" w:type="dxa"/>
            <w:vAlign w:val="center"/>
          </w:tcPr>
          <w:p w14:paraId="2E51D8E4" w14:textId="1481B355" w:rsidR="003F2161" w:rsidRDefault="003F2161" w:rsidP="00494F2E">
            <w:pPr>
              <w:jc w:val="center"/>
              <w:rPr>
                <w:color w:val="000000"/>
              </w:rPr>
            </w:pPr>
            <w:r>
              <w:rPr>
                <w:color w:val="000000"/>
              </w:rPr>
              <w:t>1,</w:t>
            </w:r>
            <w:r w:rsidR="00494F2E">
              <w:rPr>
                <w:color w:val="000000"/>
              </w:rPr>
              <w:t>25</w:t>
            </w:r>
          </w:p>
        </w:tc>
      </w:tr>
      <w:tr w:rsidR="003F2161" w:rsidRPr="002D7A32" w14:paraId="60448E77" w14:textId="7AB3676F" w:rsidTr="003F2161">
        <w:trPr>
          <w:trHeight w:val="346"/>
          <w:jc w:val="center"/>
        </w:trPr>
        <w:tc>
          <w:tcPr>
            <w:tcW w:w="11194" w:type="dxa"/>
            <w:shd w:val="clear" w:color="auto" w:fill="auto"/>
            <w:vAlign w:val="center"/>
            <w:hideMark/>
          </w:tcPr>
          <w:p w14:paraId="1394A8C2" w14:textId="77777777" w:rsidR="003F2161" w:rsidRPr="002D7A32" w:rsidRDefault="003F2161" w:rsidP="009B02E9">
            <w:pPr>
              <w:rPr>
                <w:color w:val="000000"/>
              </w:rPr>
            </w:pPr>
            <w:r w:rsidRPr="002D7A32">
              <w:rPr>
                <w:color w:val="000000"/>
              </w:rPr>
              <w:t>общая мощность источников тепловой энергии в году реализации инвестиционной программы;</w:t>
            </w:r>
          </w:p>
        </w:tc>
        <w:tc>
          <w:tcPr>
            <w:tcW w:w="1843" w:type="dxa"/>
            <w:vAlign w:val="center"/>
          </w:tcPr>
          <w:p w14:paraId="68A75CA0" w14:textId="4EA9BA22" w:rsidR="003F2161" w:rsidRDefault="003F2161" w:rsidP="00494F2E">
            <w:pPr>
              <w:jc w:val="center"/>
              <w:rPr>
                <w:color w:val="000000"/>
              </w:rPr>
            </w:pPr>
            <w:r>
              <w:rPr>
                <w:color w:val="000000"/>
              </w:rPr>
              <w:t>1,</w:t>
            </w:r>
            <w:r w:rsidR="00494F2E">
              <w:rPr>
                <w:color w:val="000000"/>
              </w:rPr>
              <w:t>25</w:t>
            </w:r>
          </w:p>
        </w:tc>
      </w:tr>
      <w:tr w:rsidR="003F2161" w:rsidRPr="002D7A32" w14:paraId="243A4234" w14:textId="7F0E37D2" w:rsidTr="003F2161">
        <w:trPr>
          <w:trHeight w:val="550"/>
          <w:jc w:val="center"/>
        </w:trPr>
        <w:tc>
          <w:tcPr>
            <w:tcW w:w="11194" w:type="dxa"/>
            <w:shd w:val="clear" w:color="auto" w:fill="auto"/>
            <w:vAlign w:val="center"/>
            <w:hideMark/>
          </w:tcPr>
          <w:p w14:paraId="411A65E3" w14:textId="77777777" w:rsidR="003F2161" w:rsidRPr="002D7A32" w:rsidRDefault="003F2161" w:rsidP="009B02E9">
            <w:pPr>
              <w:rPr>
                <w:color w:val="000000"/>
              </w:rPr>
            </w:pPr>
            <w:r w:rsidRPr="002D7A32">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843" w:type="dxa"/>
            <w:vAlign w:val="center"/>
          </w:tcPr>
          <w:p w14:paraId="531714C4" w14:textId="77777777" w:rsidR="003F2161" w:rsidRPr="002D7A32" w:rsidRDefault="003F2161" w:rsidP="009B02E9">
            <w:pPr>
              <w:jc w:val="center"/>
              <w:rPr>
                <w:color w:val="000000"/>
              </w:rPr>
            </w:pPr>
          </w:p>
        </w:tc>
      </w:tr>
      <w:tr w:rsidR="003F2161" w:rsidRPr="002D7A32" w14:paraId="49027D12" w14:textId="5B60372D" w:rsidTr="003F2161">
        <w:trPr>
          <w:trHeight w:val="423"/>
          <w:jc w:val="center"/>
        </w:trPr>
        <w:tc>
          <w:tcPr>
            <w:tcW w:w="11194" w:type="dxa"/>
            <w:shd w:val="clear" w:color="auto" w:fill="auto"/>
            <w:vAlign w:val="center"/>
            <w:hideMark/>
          </w:tcPr>
          <w:p w14:paraId="6A0A9031" w14:textId="77777777" w:rsidR="003F2161" w:rsidRPr="002D7A32" w:rsidRDefault="003F2161" w:rsidP="009B02E9">
            <w:pPr>
              <w:rPr>
                <w:color w:val="000000"/>
              </w:rPr>
            </w:pPr>
            <w:r w:rsidRPr="002D7A32">
              <w:rPr>
                <w:color w:val="000000"/>
              </w:rPr>
              <w:t>год, предшествующий году начала реализации инвестиционной программы</w:t>
            </w:r>
          </w:p>
        </w:tc>
        <w:tc>
          <w:tcPr>
            <w:tcW w:w="1843" w:type="dxa"/>
            <w:vAlign w:val="center"/>
          </w:tcPr>
          <w:p w14:paraId="6FA42D57" w14:textId="2A770D25" w:rsidR="003F2161" w:rsidRDefault="003F2161" w:rsidP="00494F2E">
            <w:pPr>
              <w:jc w:val="center"/>
              <w:rPr>
                <w:color w:val="000000"/>
              </w:rPr>
            </w:pPr>
            <w:r>
              <w:rPr>
                <w:color w:val="000000"/>
              </w:rPr>
              <w:t>1,</w:t>
            </w:r>
            <w:r w:rsidR="00494F2E">
              <w:rPr>
                <w:color w:val="000000"/>
              </w:rPr>
              <w:t>25</w:t>
            </w:r>
          </w:p>
        </w:tc>
      </w:tr>
      <w:tr w:rsidR="003F2161" w:rsidRPr="002D7A32" w14:paraId="108F16DF" w14:textId="2A6F8408" w:rsidTr="003F2161">
        <w:trPr>
          <w:trHeight w:val="832"/>
          <w:jc w:val="center"/>
        </w:trPr>
        <w:tc>
          <w:tcPr>
            <w:tcW w:w="11194" w:type="dxa"/>
            <w:shd w:val="clear" w:color="auto" w:fill="auto"/>
            <w:vAlign w:val="center"/>
            <w:hideMark/>
          </w:tcPr>
          <w:p w14:paraId="7F84E9FC" w14:textId="77777777" w:rsidR="003F2161" w:rsidRPr="002D7A32" w:rsidRDefault="003F2161" w:rsidP="009B02E9">
            <w:pPr>
              <w:rPr>
                <w:b/>
                <w:bCs/>
                <w:color w:val="000000"/>
              </w:rPr>
            </w:pPr>
            <w:r w:rsidRPr="002D7A32">
              <w:rPr>
                <w:b/>
                <w:bCs/>
                <w:color w:val="000000"/>
              </w:rPr>
              <w:t xml:space="preserve">Плановое значение показателя надежности объектов теплоснабжения, определяемого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p>
        </w:tc>
        <w:tc>
          <w:tcPr>
            <w:tcW w:w="1843" w:type="dxa"/>
            <w:vAlign w:val="center"/>
          </w:tcPr>
          <w:p w14:paraId="3E4E9105" w14:textId="18A4EFCE" w:rsidR="003F2161" w:rsidRPr="002D7A32" w:rsidRDefault="003F2161" w:rsidP="009B02E9">
            <w:pPr>
              <w:jc w:val="center"/>
              <w:rPr>
                <w:b/>
                <w:bCs/>
                <w:color w:val="000000"/>
              </w:rPr>
            </w:pPr>
            <w:r w:rsidRPr="002D7A32">
              <w:rPr>
                <w:b/>
                <w:bCs/>
                <w:color w:val="000000"/>
              </w:rPr>
              <w:t>0</w:t>
            </w:r>
          </w:p>
        </w:tc>
      </w:tr>
      <w:tr w:rsidR="003F2161" w:rsidRPr="002D7A32" w14:paraId="7EA0CFE2" w14:textId="26B55512" w:rsidTr="003F2161">
        <w:trPr>
          <w:trHeight w:val="980"/>
          <w:jc w:val="center"/>
        </w:trPr>
        <w:tc>
          <w:tcPr>
            <w:tcW w:w="11194" w:type="dxa"/>
            <w:shd w:val="clear" w:color="auto" w:fill="auto"/>
            <w:vAlign w:val="center"/>
            <w:hideMark/>
          </w:tcPr>
          <w:p w14:paraId="5C6D1478" w14:textId="77777777" w:rsidR="003F2161" w:rsidRPr="002D7A32" w:rsidRDefault="003F2161" w:rsidP="009B02E9">
            <w:pPr>
              <w:rPr>
                <w:color w:val="000000"/>
              </w:rPr>
            </w:pPr>
            <w:r w:rsidRPr="002D7A32">
              <w:rPr>
                <w:color w:val="000000"/>
              </w:rPr>
              <w:t>N</w:t>
            </w:r>
            <w:r w:rsidRPr="002D7A32">
              <w:rPr>
                <w:color w:val="000000"/>
                <w:vertAlign w:val="subscript"/>
              </w:rPr>
              <w:t xml:space="preserve">n ист от </w:t>
            </w:r>
            <w:r w:rsidRPr="002D7A32">
              <w:rPr>
                <w:color w:val="000000"/>
              </w:rPr>
              <w:t>- 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w:t>
            </w:r>
          </w:p>
        </w:tc>
        <w:tc>
          <w:tcPr>
            <w:tcW w:w="1843" w:type="dxa"/>
            <w:vAlign w:val="center"/>
          </w:tcPr>
          <w:p w14:paraId="0E729940" w14:textId="0A90623E" w:rsidR="003F2161" w:rsidRPr="002D7A32" w:rsidRDefault="003F2161" w:rsidP="009B02E9">
            <w:pPr>
              <w:jc w:val="center"/>
              <w:rPr>
                <w:color w:val="000000"/>
              </w:rPr>
            </w:pPr>
            <w:r w:rsidRPr="002D7A32">
              <w:rPr>
                <w:color w:val="000000"/>
              </w:rPr>
              <w:t>0</w:t>
            </w:r>
          </w:p>
        </w:tc>
      </w:tr>
      <w:tr w:rsidR="003F2161" w:rsidRPr="002D7A32" w14:paraId="5680C6FD" w14:textId="69BEC10B" w:rsidTr="003F2161">
        <w:trPr>
          <w:trHeight w:val="549"/>
          <w:jc w:val="center"/>
        </w:trPr>
        <w:tc>
          <w:tcPr>
            <w:tcW w:w="11194" w:type="dxa"/>
            <w:shd w:val="clear" w:color="auto" w:fill="auto"/>
            <w:vAlign w:val="center"/>
            <w:hideMark/>
          </w:tcPr>
          <w:p w14:paraId="7A541AAB" w14:textId="77777777" w:rsidR="003F2161" w:rsidRPr="002D7A32" w:rsidRDefault="003F2161" w:rsidP="009B02E9">
            <w:pPr>
              <w:rPr>
                <w:b/>
                <w:bCs/>
                <w:color w:val="000000"/>
              </w:rPr>
            </w:pPr>
            <w:r w:rsidRPr="002D7A32">
              <w:rPr>
                <w:b/>
                <w:bCs/>
                <w:color w:val="000000"/>
              </w:rPr>
              <w:t>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тепловой мощности источника тепловой энергии теплоснабжающей организации</w:t>
            </w:r>
          </w:p>
        </w:tc>
        <w:tc>
          <w:tcPr>
            <w:tcW w:w="1843" w:type="dxa"/>
            <w:vAlign w:val="center"/>
          </w:tcPr>
          <w:p w14:paraId="5D857936" w14:textId="6015A509" w:rsidR="003F2161" w:rsidRDefault="003F2161" w:rsidP="009B02E9">
            <w:pPr>
              <w:jc w:val="center"/>
              <w:rPr>
                <w:b/>
                <w:bCs/>
                <w:color w:val="000000"/>
              </w:rPr>
            </w:pPr>
            <w:r>
              <w:rPr>
                <w:b/>
                <w:bCs/>
                <w:color w:val="000000"/>
              </w:rPr>
              <w:t>0</w:t>
            </w:r>
          </w:p>
        </w:tc>
      </w:tr>
    </w:tbl>
    <w:p w14:paraId="255EBB91" w14:textId="77777777" w:rsidR="00E027B0" w:rsidRDefault="00E027B0" w:rsidP="00E027B0">
      <w:pPr>
        <w:widowControl w:val="0"/>
        <w:tabs>
          <w:tab w:val="left" w:pos="8016"/>
        </w:tabs>
        <w:jc w:val="right"/>
        <w:rPr>
          <w:bCs/>
          <w:color w:val="000000"/>
        </w:rPr>
      </w:pPr>
    </w:p>
    <w:p w14:paraId="3E4E737B" w14:textId="77777777" w:rsidR="00E027B0" w:rsidRDefault="00E027B0" w:rsidP="00E027B0">
      <w:pPr>
        <w:widowControl w:val="0"/>
        <w:tabs>
          <w:tab w:val="left" w:pos="8016"/>
        </w:tabs>
        <w:jc w:val="center"/>
        <w:rPr>
          <w:color w:val="000000"/>
        </w:rPr>
      </w:pPr>
      <w:r w:rsidRPr="00C92DD9">
        <w:rPr>
          <w:color w:val="000000"/>
        </w:rPr>
        <w:t>ПЛАНОВЫЕ И ФАКТИЧЕСКИЕ ЗНАЧЕНИЯ ПОКАЗАТЕЛЕЙ НАДЕЖНОСТИ ОБЪЕКТОВ ТЕПЛОСНАБЖЕНИЯ НА СЕТЯХ ТЕПЛОСНАБЖЕНИЯ</w:t>
      </w:r>
    </w:p>
    <w:p w14:paraId="2CAC2CB0" w14:textId="77777777" w:rsidR="00F6359B" w:rsidRDefault="00F6359B" w:rsidP="00E027B0">
      <w:pPr>
        <w:widowControl w:val="0"/>
        <w:tabs>
          <w:tab w:val="left" w:pos="8016"/>
        </w:tabs>
        <w:jc w:val="center"/>
        <w:rPr>
          <w:color w:val="000000"/>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86"/>
        <w:gridCol w:w="1984"/>
      </w:tblGrid>
      <w:tr w:rsidR="003F2161" w:rsidRPr="00C92DD9" w14:paraId="339EC1B5" w14:textId="7F0DE7D2" w:rsidTr="003F2161">
        <w:trPr>
          <w:trHeight w:val="442"/>
          <w:jc w:val="center"/>
        </w:trPr>
        <w:tc>
          <w:tcPr>
            <w:tcW w:w="12186" w:type="dxa"/>
            <w:vMerge w:val="restart"/>
            <w:shd w:val="clear" w:color="auto" w:fill="auto"/>
            <w:noWrap/>
            <w:vAlign w:val="center"/>
            <w:hideMark/>
          </w:tcPr>
          <w:p w14:paraId="62B10C4D" w14:textId="4D67930B" w:rsidR="003F2161" w:rsidRPr="00C92DD9" w:rsidRDefault="003F2161" w:rsidP="009B02E9">
            <w:pPr>
              <w:jc w:val="center"/>
              <w:rPr>
                <w:color w:val="000000"/>
              </w:rPr>
            </w:pPr>
            <w:r>
              <w:rPr>
                <w:color w:val="000000"/>
              </w:rPr>
              <w:t>Наименование</w:t>
            </w:r>
          </w:p>
        </w:tc>
        <w:tc>
          <w:tcPr>
            <w:tcW w:w="1984" w:type="dxa"/>
            <w:vAlign w:val="center"/>
          </w:tcPr>
          <w:p w14:paraId="06EB6847" w14:textId="6EEE4F58" w:rsidR="003F2161" w:rsidRDefault="003F2161" w:rsidP="009B02E9">
            <w:pPr>
              <w:jc w:val="center"/>
              <w:rPr>
                <w:color w:val="000000"/>
              </w:rPr>
            </w:pPr>
            <w:r>
              <w:t>МО СП «Баргузинское»</w:t>
            </w:r>
          </w:p>
        </w:tc>
      </w:tr>
      <w:tr w:rsidR="003F2161" w:rsidRPr="00C92DD9" w14:paraId="3B5C83F6" w14:textId="73028524" w:rsidTr="003F2161">
        <w:trPr>
          <w:trHeight w:val="442"/>
          <w:jc w:val="center"/>
        </w:trPr>
        <w:tc>
          <w:tcPr>
            <w:tcW w:w="12186" w:type="dxa"/>
            <w:vMerge/>
            <w:shd w:val="clear" w:color="auto" w:fill="auto"/>
            <w:noWrap/>
            <w:vAlign w:val="center"/>
          </w:tcPr>
          <w:p w14:paraId="59115F98" w14:textId="77777777" w:rsidR="003F2161" w:rsidRDefault="003F2161" w:rsidP="009B02E9">
            <w:pPr>
              <w:jc w:val="center"/>
              <w:rPr>
                <w:color w:val="000000"/>
              </w:rPr>
            </w:pPr>
          </w:p>
        </w:tc>
        <w:tc>
          <w:tcPr>
            <w:tcW w:w="1984" w:type="dxa"/>
            <w:vAlign w:val="center"/>
          </w:tcPr>
          <w:p w14:paraId="3D014143" w14:textId="52B0E64F" w:rsidR="003F2161" w:rsidRDefault="003F2161" w:rsidP="004516E7">
            <w:pPr>
              <w:jc w:val="center"/>
              <w:rPr>
                <w:color w:val="000000"/>
              </w:rPr>
            </w:pPr>
            <w:r>
              <w:rPr>
                <w:color w:val="000000"/>
              </w:rPr>
              <w:t>202</w:t>
            </w:r>
            <w:r w:rsidR="004516E7">
              <w:rPr>
                <w:color w:val="000000"/>
              </w:rPr>
              <w:t>4</w:t>
            </w:r>
            <w:r>
              <w:rPr>
                <w:color w:val="000000"/>
              </w:rPr>
              <w:t>-203</w:t>
            </w:r>
            <w:r w:rsidR="004516E7">
              <w:rPr>
                <w:color w:val="000000"/>
              </w:rPr>
              <w:t>4</w:t>
            </w:r>
          </w:p>
        </w:tc>
      </w:tr>
      <w:tr w:rsidR="003F2161" w:rsidRPr="00C92DD9" w14:paraId="12D26E83" w14:textId="0D8B7587" w:rsidTr="003F2161">
        <w:trPr>
          <w:trHeight w:val="591"/>
          <w:jc w:val="center"/>
        </w:trPr>
        <w:tc>
          <w:tcPr>
            <w:tcW w:w="12186" w:type="dxa"/>
            <w:shd w:val="clear" w:color="auto" w:fill="auto"/>
            <w:vAlign w:val="center"/>
            <w:hideMark/>
          </w:tcPr>
          <w:p w14:paraId="6C79FE64" w14:textId="77777777" w:rsidR="003F2161" w:rsidRPr="00C92DD9" w:rsidRDefault="003F2161" w:rsidP="009B02E9">
            <w:pPr>
              <w:rPr>
                <w:color w:val="000000"/>
              </w:rPr>
            </w:pPr>
            <w:r w:rsidRPr="00C92DD9">
              <w:rPr>
                <w:color w:val="000000"/>
              </w:rPr>
              <w:t>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w:t>
            </w:r>
          </w:p>
        </w:tc>
        <w:tc>
          <w:tcPr>
            <w:tcW w:w="1984" w:type="dxa"/>
            <w:vAlign w:val="center"/>
          </w:tcPr>
          <w:p w14:paraId="2BDC2060" w14:textId="70A8F2D7" w:rsidR="003F2161" w:rsidRPr="00C92DD9" w:rsidRDefault="003F2161" w:rsidP="009B02E9">
            <w:pPr>
              <w:jc w:val="center"/>
              <w:rPr>
                <w:color w:val="000000"/>
              </w:rPr>
            </w:pPr>
            <w:r w:rsidRPr="00C92DD9">
              <w:rPr>
                <w:color w:val="000000"/>
              </w:rPr>
              <w:t>0</w:t>
            </w:r>
          </w:p>
        </w:tc>
      </w:tr>
      <w:tr w:rsidR="003F2161" w:rsidRPr="00C92DD9" w14:paraId="1D6F4CCF" w14:textId="3DA12399" w:rsidTr="003F2161">
        <w:trPr>
          <w:trHeight w:val="297"/>
          <w:jc w:val="center"/>
        </w:trPr>
        <w:tc>
          <w:tcPr>
            <w:tcW w:w="12186" w:type="dxa"/>
            <w:shd w:val="clear" w:color="auto" w:fill="auto"/>
            <w:vAlign w:val="center"/>
            <w:hideMark/>
          </w:tcPr>
          <w:p w14:paraId="2DE659AE" w14:textId="77777777" w:rsidR="003F2161" w:rsidRPr="00C92DD9" w:rsidRDefault="003F2161" w:rsidP="009B02E9">
            <w:pPr>
              <w:rPr>
                <w:color w:val="000000"/>
              </w:rPr>
            </w:pPr>
            <w:r w:rsidRPr="00BD7A12">
              <w:rPr>
                <w:color w:val="000000"/>
              </w:rPr>
              <w:t>1</w:t>
            </w:r>
            <w:r w:rsidRPr="00C92DD9">
              <w:rPr>
                <w:color w:val="000000"/>
              </w:rPr>
              <w:t>-й год реализации инвестиционной программы</w:t>
            </w:r>
          </w:p>
        </w:tc>
        <w:tc>
          <w:tcPr>
            <w:tcW w:w="1984" w:type="dxa"/>
            <w:vAlign w:val="center"/>
          </w:tcPr>
          <w:p w14:paraId="4DCF9F2D" w14:textId="1C790F47" w:rsidR="003F2161" w:rsidRPr="00C92DD9" w:rsidRDefault="003F2161" w:rsidP="009B02E9">
            <w:pPr>
              <w:jc w:val="center"/>
              <w:rPr>
                <w:color w:val="000000"/>
              </w:rPr>
            </w:pPr>
            <w:r w:rsidRPr="00C92DD9">
              <w:rPr>
                <w:color w:val="000000"/>
              </w:rPr>
              <w:t>0</w:t>
            </w:r>
          </w:p>
        </w:tc>
      </w:tr>
      <w:tr w:rsidR="003F2161" w:rsidRPr="00C92DD9" w14:paraId="54B2A93D" w14:textId="3F2F9954" w:rsidTr="003F2161">
        <w:trPr>
          <w:trHeight w:val="567"/>
          <w:jc w:val="center"/>
        </w:trPr>
        <w:tc>
          <w:tcPr>
            <w:tcW w:w="12186" w:type="dxa"/>
            <w:shd w:val="clear" w:color="auto" w:fill="auto"/>
            <w:vAlign w:val="center"/>
            <w:hideMark/>
          </w:tcPr>
          <w:p w14:paraId="51E25CB1" w14:textId="77777777" w:rsidR="003F2161" w:rsidRPr="00C92DD9" w:rsidRDefault="003F2161" w:rsidP="009B02E9">
            <w:pPr>
              <w:rPr>
                <w:color w:val="000000"/>
              </w:rPr>
            </w:pPr>
            <w:r w:rsidRPr="00C92DD9">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984" w:type="dxa"/>
            <w:vAlign w:val="center"/>
          </w:tcPr>
          <w:p w14:paraId="5B57100A" w14:textId="6B4BE34B" w:rsidR="003F2161" w:rsidRPr="00C92DD9" w:rsidRDefault="003F2161" w:rsidP="009B02E9">
            <w:pPr>
              <w:jc w:val="center"/>
              <w:rPr>
                <w:color w:val="000000"/>
              </w:rPr>
            </w:pPr>
            <w:r w:rsidRPr="00C92DD9">
              <w:rPr>
                <w:color w:val="000000"/>
              </w:rPr>
              <w:t>0</w:t>
            </w:r>
          </w:p>
        </w:tc>
      </w:tr>
      <w:tr w:rsidR="003F2161" w:rsidRPr="00C92DD9" w14:paraId="218CE77E" w14:textId="1F9FF901" w:rsidTr="003F2161">
        <w:trPr>
          <w:trHeight w:val="294"/>
          <w:jc w:val="center"/>
        </w:trPr>
        <w:tc>
          <w:tcPr>
            <w:tcW w:w="12186" w:type="dxa"/>
            <w:shd w:val="clear" w:color="auto" w:fill="auto"/>
            <w:vAlign w:val="center"/>
            <w:hideMark/>
          </w:tcPr>
          <w:p w14:paraId="6513737B" w14:textId="77777777" w:rsidR="003F2161" w:rsidRPr="00C92DD9" w:rsidRDefault="003F2161" w:rsidP="009B02E9">
            <w:pPr>
              <w:rPr>
                <w:color w:val="000000"/>
              </w:rPr>
            </w:pPr>
            <w:r w:rsidRPr="00C92DD9">
              <w:rPr>
                <w:color w:val="000000"/>
              </w:rPr>
              <w:t>суммарная протяженность тепловой сети в двухтрубном исчислении, километров</w:t>
            </w:r>
          </w:p>
        </w:tc>
        <w:tc>
          <w:tcPr>
            <w:tcW w:w="1984" w:type="dxa"/>
            <w:vAlign w:val="center"/>
          </w:tcPr>
          <w:p w14:paraId="004386C9" w14:textId="3C54F4BE" w:rsidR="003F2161" w:rsidRDefault="003F2161" w:rsidP="009B02E9">
            <w:pPr>
              <w:jc w:val="center"/>
              <w:rPr>
                <w:color w:val="000000"/>
              </w:rPr>
            </w:pPr>
            <w:r>
              <w:rPr>
                <w:color w:val="000000"/>
              </w:rPr>
              <w:t>0,092</w:t>
            </w:r>
          </w:p>
        </w:tc>
      </w:tr>
      <w:tr w:rsidR="003F2161" w:rsidRPr="00C92DD9" w14:paraId="7A962DC6" w14:textId="0D74C02B" w:rsidTr="003F2161">
        <w:trPr>
          <w:trHeight w:val="631"/>
          <w:jc w:val="center"/>
        </w:trPr>
        <w:tc>
          <w:tcPr>
            <w:tcW w:w="12186" w:type="dxa"/>
            <w:shd w:val="clear" w:color="auto" w:fill="auto"/>
            <w:vAlign w:val="center"/>
            <w:hideMark/>
          </w:tcPr>
          <w:p w14:paraId="359982F3" w14:textId="77777777" w:rsidR="003F2161" w:rsidRPr="00C92DD9" w:rsidRDefault="003F2161" w:rsidP="009B02E9">
            <w:pPr>
              <w:rPr>
                <w:color w:val="000000"/>
              </w:rPr>
            </w:pPr>
            <w:r w:rsidRPr="00C92DD9">
              <w:rPr>
                <w:color w:val="000000"/>
              </w:rPr>
              <w:lastRenderedPageBreak/>
              <w:t>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километров</w:t>
            </w:r>
          </w:p>
        </w:tc>
        <w:tc>
          <w:tcPr>
            <w:tcW w:w="1984" w:type="dxa"/>
            <w:vAlign w:val="center"/>
          </w:tcPr>
          <w:p w14:paraId="5EBDCEF2" w14:textId="77777777" w:rsidR="003F2161" w:rsidRPr="00C92DD9" w:rsidRDefault="003F2161" w:rsidP="009B02E9">
            <w:pPr>
              <w:jc w:val="center"/>
              <w:rPr>
                <w:color w:val="000000"/>
              </w:rPr>
            </w:pPr>
          </w:p>
        </w:tc>
      </w:tr>
      <w:tr w:rsidR="003F2161" w:rsidRPr="00C92DD9" w14:paraId="14D1BC89" w14:textId="4CB6CD31" w:rsidTr="003F2161">
        <w:trPr>
          <w:trHeight w:val="661"/>
          <w:jc w:val="center"/>
        </w:trPr>
        <w:tc>
          <w:tcPr>
            <w:tcW w:w="12186" w:type="dxa"/>
            <w:shd w:val="clear" w:color="auto" w:fill="auto"/>
            <w:vAlign w:val="center"/>
            <w:hideMark/>
          </w:tcPr>
          <w:p w14:paraId="6E670D99" w14:textId="77777777" w:rsidR="003F2161" w:rsidRPr="00C92DD9" w:rsidRDefault="003F2161" w:rsidP="009B02E9">
            <w:pPr>
              <w:rPr>
                <w:color w:val="000000"/>
              </w:rPr>
            </w:pPr>
            <w:r w:rsidRPr="00C92DD9">
              <w:rPr>
                <w:color w:val="000000"/>
              </w:rPr>
              <w:t>общая протяженность тепловых сетей в двухтрубном исчислении в году, соответствующем году реализации инвестиционной программы, километров</w:t>
            </w:r>
          </w:p>
        </w:tc>
        <w:tc>
          <w:tcPr>
            <w:tcW w:w="1984" w:type="dxa"/>
            <w:vAlign w:val="center"/>
          </w:tcPr>
          <w:p w14:paraId="7E602E47" w14:textId="223DF165" w:rsidR="003F2161" w:rsidRDefault="003F2161" w:rsidP="009B02E9">
            <w:pPr>
              <w:jc w:val="center"/>
              <w:rPr>
                <w:color w:val="000000"/>
              </w:rPr>
            </w:pPr>
            <w:r>
              <w:rPr>
                <w:color w:val="000000"/>
              </w:rPr>
              <w:t>0,092</w:t>
            </w:r>
          </w:p>
        </w:tc>
      </w:tr>
      <w:tr w:rsidR="003F2161" w:rsidRPr="00C92DD9" w14:paraId="05BB3559" w14:textId="141A0D55" w:rsidTr="003F2161">
        <w:trPr>
          <w:trHeight w:val="210"/>
          <w:jc w:val="center"/>
        </w:trPr>
        <w:tc>
          <w:tcPr>
            <w:tcW w:w="12186" w:type="dxa"/>
            <w:shd w:val="clear" w:color="auto" w:fill="auto"/>
            <w:vAlign w:val="center"/>
            <w:hideMark/>
          </w:tcPr>
          <w:p w14:paraId="4D3A8E4A" w14:textId="77777777" w:rsidR="003F2161" w:rsidRPr="00C92DD9" w:rsidRDefault="003F2161" w:rsidP="009B02E9">
            <w:pPr>
              <w:rPr>
                <w:color w:val="000000"/>
              </w:rPr>
            </w:pPr>
            <w:r w:rsidRPr="00C92DD9">
              <w:rPr>
                <w:color w:val="000000"/>
              </w:rPr>
              <w:t>год, предшествующий году начала реализации инвестиционной программы.</w:t>
            </w:r>
          </w:p>
        </w:tc>
        <w:tc>
          <w:tcPr>
            <w:tcW w:w="1984" w:type="dxa"/>
            <w:vAlign w:val="center"/>
          </w:tcPr>
          <w:p w14:paraId="042A49BB" w14:textId="3D627766" w:rsidR="003F2161" w:rsidRDefault="003F2161" w:rsidP="009B02E9">
            <w:pPr>
              <w:jc w:val="center"/>
              <w:rPr>
                <w:color w:val="000000"/>
              </w:rPr>
            </w:pPr>
            <w:r>
              <w:rPr>
                <w:color w:val="000000"/>
              </w:rPr>
              <w:t>0,092</w:t>
            </w:r>
          </w:p>
        </w:tc>
      </w:tr>
      <w:tr w:rsidR="003F2161" w:rsidRPr="00C92DD9" w14:paraId="3E0F6D5C" w14:textId="713BF745" w:rsidTr="003F2161">
        <w:trPr>
          <w:trHeight w:val="922"/>
          <w:jc w:val="center"/>
        </w:trPr>
        <w:tc>
          <w:tcPr>
            <w:tcW w:w="12186" w:type="dxa"/>
            <w:shd w:val="clear" w:color="auto" w:fill="auto"/>
            <w:vAlign w:val="center"/>
            <w:hideMark/>
          </w:tcPr>
          <w:p w14:paraId="79FA5C30" w14:textId="77777777" w:rsidR="003F2161" w:rsidRPr="00C92DD9" w:rsidRDefault="003F2161" w:rsidP="009B02E9">
            <w:pPr>
              <w:rPr>
                <w:b/>
                <w:bCs/>
                <w:color w:val="000000"/>
              </w:rPr>
            </w:pPr>
            <w:r w:rsidRPr="00C92DD9">
              <w:rPr>
                <w:b/>
                <w:bCs/>
                <w:color w:val="000000"/>
              </w:rPr>
              <w:t>плановое значение показателя надежности объектов теплоснабжения, определяемого количеством прекращенной подачи тепловой энергии в результате технологических нарушений на тепловых сетях на 1км тепловых сетейв целом по теплоснабжающей организации</w:t>
            </w:r>
          </w:p>
        </w:tc>
        <w:tc>
          <w:tcPr>
            <w:tcW w:w="1984" w:type="dxa"/>
            <w:vAlign w:val="center"/>
          </w:tcPr>
          <w:p w14:paraId="778D3E4A" w14:textId="3A728A67" w:rsidR="003F2161" w:rsidRPr="00C92DD9" w:rsidRDefault="003F2161" w:rsidP="009B02E9">
            <w:pPr>
              <w:jc w:val="center"/>
              <w:rPr>
                <w:b/>
                <w:bCs/>
                <w:color w:val="000000"/>
              </w:rPr>
            </w:pPr>
            <w:r w:rsidRPr="00C92DD9">
              <w:rPr>
                <w:b/>
                <w:bCs/>
                <w:color w:val="000000"/>
              </w:rPr>
              <w:t>0</w:t>
            </w:r>
          </w:p>
        </w:tc>
      </w:tr>
      <w:tr w:rsidR="003F2161" w:rsidRPr="00C92DD9" w14:paraId="3B1CF21A" w14:textId="5F9E163A" w:rsidTr="003F2161">
        <w:trPr>
          <w:trHeight w:val="501"/>
          <w:jc w:val="center"/>
        </w:trPr>
        <w:tc>
          <w:tcPr>
            <w:tcW w:w="12186" w:type="dxa"/>
            <w:shd w:val="clear" w:color="auto" w:fill="auto"/>
            <w:vAlign w:val="center"/>
            <w:hideMark/>
          </w:tcPr>
          <w:p w14:paraId="70E33A03" w14:textId="77777777" w:rsidR="003F2161" w:rsidRPr="00C92DD9" w:rsidRDefault="003F2161" w:rsidP="009B02E9">
            <w:pPr>
              <w:rPr>
                <w:color w:val="000000"/>
              </w:rPr>
            </w:pPr>
            <w:r w:rsidRPr="00C92DD9">
              <w:rPr>
                <w:color w:val="000000"/>
              </w:rPr>
              <w:t>N</w:t>
            </w:r>
            <w:r w:rsidRPr="00C92DD9">
              <w:rPr>
                <w:color w:val="000000"/>
                <w:vertAlign w:val="subscript"/>
              </w:rPr>
              <w:t>n сети от</w:t>
            </w:r>
            <w:r w:rsidRPr="00C92DD9">
              <w:rPr>
                <w:color w:val="000000"/>
              </w:rPr>
              <w:t xml:space="preserve">  - 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c>
        <w:tc>
          <w:tcPr>
            <w:tcW w:w="1984" w:type="dxa"/>
            <w:vAlign w:val="center"/>
          </w:tcPr>
          <w:p w14:paraId="6B1D1B39" w14:textId="573455C0" w:rsidR="003F2161" w:rsidRPr="00C92DD9" w:rsidRDefault="003F2161" w:rsidP="009B02E9">
            <w:pPr>
              <w:jc w:val="center"/>
              <w:rPr>
                <w:color w:val="000000"/>
              </w:rPr>
            </w:pPr>
            <w:r w:rsidRPr="00C92DD9">
              <w:rPr>
                <w:color w:val="000000"/>
              </w:rPr>
              <w:t>0</w:t>
            </w:r>
          </w:p>
        </w:tc>
      </w:tr>
      <w:tr w:rsidR="003F2161" w:rsidRPr="00C92DD9" w14:paraId="42842F63" w14:textId="5CF80979" w:rsidTr="003F2161">
        <w:trPr>
          <w:trHeight w:val="519"/>
          <w:jc w:val="center"/>
        </w:trPr>
        <w:tc>
          <w:tcPr>
            <w:tcW w:w="12186" w:type="dxa"/>
            <w:shd w:val="clear" w:color="auto" w:fill="auto"/>
            <w:vAlign w:val="center"/>
            <w:hideMark/>
          </w:tcPr>
          <w:p w14:paraId="608094D4" w14:textId="77777777" w:rsidR="003F2161" w:rsidRPr="00C92DD9" w:rsidRDefault="003F2161" w:rsidP="009B02E9">
            <w:pPr>
              <w:rPr>
                <w:b/>
                <w:bCs/>
                <w:color w:val="000000"/>
              </w:rPr>
            </w:pPr>
            <w:r w:rsidRPr="00C92DD9">
              <w:rPr>
                <w:b/>
                <w:bCs/>
                <w:color w:val="000000"/>
              </w:rPr>
              <w:t xml:space="preserve">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длины тепловой сети теплоснабжающей организации, </w:t>
            </w:r>
          </w:p>
        </w:tc>
        <w:tc>
          <w:tcPr>
            <w:tcW w:w="1984" w:type="dxa"/>
            <w:vAlign w:val="center"/>
          </w:tcPr>
          <w:p w14:paraId="60ACB854" w14:textId="0DCA99C5" w:rsidR="003F2161" w:rsidRPr="00C92DD9" w:rsidRDefault="003F2161" w:rsidP="009B02E9">
            <w:pPr>
              <w:jc w:val="center"/>
              <w:rPr>
                <w:b/>
                <w:bCs/>
                <w:color w:val="000000"/>
              </w:rPr>
            </w:pPr>
            <w:r w:rsidRPr="00C92DD9">
              <w:rPr>
                <w:b/>
                <w:bCs/>
                <w:color w:val="000000"/>
              </w:rPr>
              <w:t>0</w:t>
            </w:r>
          </w:p>
        </w:tc>
      </w:tr>
    </w:tbl>
    <w:p w14:paraId="641AC49A" w14:textId="77777777" w:rsidR="00E027B0" w:rsidRDefault="00E027B0" w:rsidP="00E027B0">
      <w:pPr>
        <w:widowControl w:val="0"/>
        <w:tabs>
          <w:tab w:val="left" w:pos="8016"/>
        </w:tabs>
        <w:jc w:val="right"/>
        <w:rPr>
          <w:bCs/>
          <w:color w:val="000000"/>
        </w:rPr>
      </w:pPr>
    </w:p>
    <w:tbl>
      <w:tblPr>
        <w:tblW w:w="0" w:type="auto"/>
        <w:jc w:val="center"/>
        <w:tblLook w:val="04A0" w:firstRow="1" w:lastRow="0" w:firstColumn="1" w:lastColumn="0" w:noHBand="0" w:noVBand="1"/>
      </w:tblPr>
      <w:tblGrid>
        <w:gridCol w:w="4785"/>
        <w:gridCol w:w="4785"/>
      </w:tblGrid>
      <w:tr w:rsidR="00554F6B" w:rsidRPr="00B973B0" w14:paraId="7917AD9B" w14:textId="77777777" w:rsidTr="007432EA">
        <w:trPr>
          <w:jc w:val="center"/>
        </w:trPr>
        <w:tc>
          <w:tcPr>
            <w:tcW w:w="4785" w:type="dxa"/>
          </w:tcPr>
          <w:p w14:paraId="71000D4A" w14:textId="77777777" w:rsidR="00554F6B" w:rsidRPr="00B973B0" w:rsidRDefault="00554F6B" w:rsidP="007432EA">
            <w:pPr>
              <w:widowControl w:val="0"/>
              <w:suppressAutoHyphens/>
              <w:ind w:left="720"/>
              <w:contextualSpacing/>
              <w:jc w:val="both"/>
              <w:rPr>
                <w:b/>
                <w:kern w:val="1"/>
              </w:rPr>
            </w:pPr>
            <w:r w:rsidRPr="00B973B0">
              <w:rPr>
                <w:b/>
                <w:kern w:val="1"/>
              </w:rPr>
              <w:t>КОНЦЕДЕНТ:</w:t>
            </w:r>
          </w:p>
        </w:tc>
        <w:tc>
          <w:tcPr>
            <w:tcW w:w="4785" w:type="dxa"/>
          </w:tcPr>
          <w:p w14:paraId="2A0ABD94" w14:textId="77777777" w:rsidR="00554F6B" w:rsidRPr="00B973B0" w:rsidRDefault="00554F6B" w:rsidP="007432EA">
            <w:pPr>
              <w:widowControl w:val="0"/>
              <w:suppressAutoHyphens/>
              <w:ind w:left="720"/>
              <w:contextualSpacing/>
              <w:jc w:val="both"/>
              <w:rPr>
                <w:b/>
                <w:kern w:val="1"/>
              </w:rPr>
            </w:pPr>
            <w:r w:rsidRPr="00B973B0">
              <w:rPr>
                <w:b/>
                <w:kern w:val="1"/>
              </w:rPr>
              <w:t>КОНЦЕССИОНЕР:</w:t>
            </w:r>
          </w:p>
        </w:tc>
      </w:tr>
      <w:tr w:rsidR="00554F6B" w:rsidRPr="00B973B0" w14:paraId="4105076A" w14:textId="77777777" w:rsidTr="007432EA">
        <w:trPr>
          <w:jc w:val="center"/>
        </w:trPr>
        <w:tc>
          <w:tcPr>
            <w:tcW w:w="4785" w:type="dxa"/>
          </w:tcPr>
          <w:p w14:paraId="1C6C0128" w14:textId="77777777" w:rsidR="00554F6B" w:rsidRDefault="00554F6B" w:rsidP="007432EA">
            <w:pPr>
              <w:jc w:val="center"/>
              <w:rPr>
                <w:b/>
                <w:color w:val="000000"/>
                <w:shd w:val="clear" w:color="auto" w:fill="FFFFFF"/>
              </w:rPr>
            </w:pPr>
            <w:r>
              <w:rPr>
                <w:b/>
                <w:color w:val="000000"/>
                <w:shd w:val="clear" w:color="auto" w:fill="FFFFFF"/>
              </w:rPr>
              <w:t>Муниципальное образование «Баргузинский район»</w:t>
            </w:r>
          </w:p>
          <w:p w14:paraId="76751A18" w14:textId="77777777" w:rsidR="00554F6B" w:rsidRPr="006430BD" w:rsidRDefault="00554F6B" w:rsidP="007432EA">
            <w:pPr>
              <w:rPr>
                <w:b/>
                <w:sz w:val="22"/>
                <w:szCs w:val="22"/>
              </w:rPr>
            </w:pPr>
          </w:p>
        </w:tc>
        <w:tc>
          <w:tcPr>
            <w:tcW w:w="4785" w:type="dxa"/>
          </w:tcPr>
          <w:p w14:paraId="0576FE43" w14:textId="77777777" w:rsidR="00554F6B" w:rsidRPr="00B973B0" w:rsidRDefault="00554F6B" w:rsidP="007432EA">
            <w:pPr>
              <w:pStyle w:val="a9"/>
              <w:spacing w:before="0" w:beforeAutospacing="0" w:after="75" w:afterAutospacing="0" w:line="252" w:lineRule="atLeast"/>
              <w:rPr>
                <w:b/>
                <w:kern w:val="1"/>
              </w:rPr>
            </w:pPr>
          </w:p>
        </w:tc>
      </w:tr>
      <w:tr w:rsidR="00554F6B" w:rsidRPr="00B973B0" w14:paraId="782B45F5" w14:textId="77777777" w:rsidTr="007432EA">
        <w:trPr>
          <w:jc w:val="center"/>
        </w:trPr>
        <w:tc>
          <w:tcPr>
            <w:tcW w:w="4785" w:type="dxa"/>
          </w:tcPr>
          <w:p w14:paraId="78FA3463" w14:textId="77777777" w:rsidR="00554F6B" w:rsidRPr="005F0A94" w:rsidRDefault="00554F6B" w:rsidP="007432EA">
            <w:pPr>
              <w:jc w:val="center"/>
              <w:rPr>
                <w:b/>
              </w:rPr>
            </w:pPr>
            <w:r>
              <w:rPr>
                <w:b/>
              </w:rPr>
              <w:t>Глава МО «Баргузинский район»</w:t>
            </w:r>
          </w:p>
          <w:p w14:paraId="31B8B3B9" w14:textId="77777777" w:rsidR="00554F6B" w:rsidRPr="005F0A94" w:rsidRDefault="00554F6B" w:rsidP="007432EA">
            <w:pPr>
              <w:jc w:val="center"/>
            </w:pPr>
          </w:p>
          <w:p w14:paraId="15D3A07E" w14:textId="77777777" w:rsidR="00554F6B" w:rsidRDefault="00554F6B" w:rsidP="007432EA">
            <w:pPr>
              <w:jc w:val="center"/>
              <w:rPr>
                <w:b/>
              </w:rPr>
            </w:pPr>
            <w:r w:rsidRPr="005F0A94">
              <w:t>____________</w:t>
            </w:r>
            <w:r>
              <w:rPr>
                <w:b/>
              </w:rPr>
              <w:t>М.А.Мишурин</w:t>
            </w:r>
          </w:p>
          <w:p w14:paraId="72C0C4E8" w14:textId="77777777" w:rsidR="00554F6B" w:rsidRPr="00B973B0" w:rsidRDefault="00554F6B" w:rsidP="007432EA">
            <w:pPr>
              <w:widowControl w:val="0"/>
              <w:suppressAutoHyphens/>
              <w:ind w:left="720"/>
              <w:contextualSpacing/>
              <w:jc w:val="both"/>
              <w:rPr>
                <w:b/>
                <w:kern w:val="1"/>
              </w:rPr>
            </w:pPr>
            <w:r w:rsidRPr="00B973B0">
              <w:rPr>
                <w:b/>
                <w:kern w:val="1"/>
              </w:rPr>
              <w:t>мп</w:t>
            </w:r>
          </w:p>
        </w:tc>
        <w:tc>
          <w:tcPr>
            <w:tcW w:w="4785" w:type="dxa"/>
          </w:tcPr>
          <w:p w14:paraId="684EEEE4" w14:textId="77777777" w:rsidR="00554F6B" w:rsidRPr="00B973B0" w:rsidRDefault="00554F6B" w:rsidP="007432EA">
            <w:pPr>
              <w:widowControl w:val="0"/>
              <w:suppressAutoHyphens/>
              <w:ind w:left="720"/>
              <w:contextualSpacing/>
              <w:jc w:val="both"/>
              <w:rPr>
                <w:b/>
                <w:kern w:val="1"/>
              </w:rPr>
            </w:pPr>
          </w:p>
          <w:p w14:paraId="372F8F59" w14:textId="77777777" w:rsidR="00554F6B" w:rsidRDefault="00554F6B" w:rsidP="007432EA">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369B201A" w14:textId="77777777" w:rsidR="00554F6B" w:rsidRPr="00B973B0" w:rsidRDefault="00554F6B" w:rsidP="007432EA">
            <w:pPr>
              <w:widowControl w:val="0"/>
              <w:suppressAutoHyphens/>
              <w:ind w:left="720"/>
              <w:contextualSpacing/>
              <w:jc w:val="both"/>
              <w:rPr>
                <w:b/>
                <w:kern w:val="1"/>
              </w:rPr>
            </w:pPr>
            <w:r w:rsidRPr="00B973B0">
              <w:rPr>
                <w:b/>
                <w:kern w:val="1"/>
              </w:rPr>
              <w:t>мп</w:t>
            </w:r>
          </w:p>
        </w:tc>
      </w:tr>
    </w:tbl>
    <w:p w14:paraId="5EB87DB5" w14:textId="77777777" w:rsidR="00173C24" w:rsidRDefault="00173C24" w:rsidP="00173C24">
      <w:pPr>
        <w:ind w:left="720"/>
      </w:pPr>
    </w:p>
    <w:p w14:paraId="376CDA8F" w14:textId="77777777" w:rsidR="00554F6B" w:rsidRDefault="00554F6B" w:rsidP="00173C24">
      <w:pPr>
        <w:ind w:left="720"/>
      </w:pPr>
    </w:p>
    <w:p w14:paraId="3FCCC17F" w14:textId="77777777" w:rsidR="00173C24" w:rsidRPr="00A13614" w:rsidRDefault="00173C24" w:rsidP="00173C24">
      <w:pPr>
        <w:ind w:left="720"/>
      </w:pPr>
    </w:p>
    <w:p w14:paraId="13F4A426" w14:textId="77777777" w:rsidR="00E027B0" w:rsidRDefault="00E027B0" w:rsidP="00E027B0">
      <w:pPr>
        <w:rPr>
          <w:sz w:val="20"/>
          <w:szCs w:val="20"/>
        </w:rPr>
        <w:sectPr w:rsidR="00E027B0" w:rsidSect="003F69F0">
          <w:pgSz w:w="16838" w:h="11906" w:orient="landscape"/>
          <w:pgMar w:top="1843" w:right="1134" w:bottom="851" w:left="1134" w:header="709" w:footer="709" w:gutter="0"/>
          <w:cols w:space="708"/>
          <w:docGrid w:linePitch="360"/>
        </w:sectPr>
      </w:pPr>
    </w:p>
    <w:p w14:paraId="2B49FBC1" w14:textId="77777777" w:rsidR="00E027B0" w:rsidRPr="000A4DB0" w:rsidRDefault="00E027B0" w:rsidP="00E027B0">
      <w:pPr>
        <w:jc w:val="right"/>
      </w:pPr>
      <w:r>
        <w:lastRenderedPageBreak/>
        <w:t>Приложение № 5</w:t>
      </w:r>
    </w:p>
    <w:p w14:paraId="504BEC8F" w14:textId="77777777" w:rsidR="00E027B0" w:rsidRPr="000A4DB0" w:rsidRDefault="00E027B0" w:rsidP="00E027B0">
      <w:pPr>
        <w:jc w:val="right"/>
      </w:pPr>
      <w:r w:rsidRPr="000A4DB0">
        <w:t>к Концессионному соглашению</w:t>
      </w:r>
    </w:p>
    <w:p w14:paraId="0BBF14CD" w14:textId="1CB22B10" w:rsidR="00E027B0" w:rsidRPr="000A4DB0" w:rsidRDefault="00540785" w:rsidP="00E027B0">
      <w:pPr>
        <w:jc w:val="right"/>
      </w:pPr>
      <w:r>
        <w:rPr>
          <w:bCs/>
          <w:color w:val="000000"/>
        </w:rPr>
        <w:t>№ __ от «__» ________ 20__</w:t>
      </w:r>
      <w:r w:rsidRPr="00AF39E7">
        <w:rPr>
          <w:bCs/>
          <w:color w:val="000000"/>
        </w:rPr>
        <w:t xml:space="preserve"> г.</w:t>
      </w:r>
    </w:p>
    <w:p w14:paraId="3C8DB0B3" w14:textId="77777777" w:rsidR="00E027B0" w:rsidRPr="000A4DB0" w:rsidRDefault="00E027B0" w:rsidP="00E027B0">
      <w:pPr>
        <w:ind w:left="720"/>
      </w:pPr>
    </w:p>
    <w:p w14:paraId="22C08DA8" w14:textId="77777777" w:rsidR="00E027B0" w:rsidRPr="000A4DB0" w:rsidRDefault="00E027B0" w:rsidP="00E027B0">
      <w:pPr>
        <w:spacing w:line="240" w:lineRule="atLeast"/>
        <w:ind w:firstLine="284"/>
        <w:jc w:val="center"/>
        <w:rPr>
          <w:b/>
        </w:rPr>
      </w:pPr>
    </w:p>
    <w:p w14:paraId="50073C93" w14:textId="77777777" w:rsidR="00E027B0" w:rsidRPr="000A4DB0" w:rsidRDefault="00E027B0" w:rsidP="00E027B0">
      <w:pPr>
        <w:spacing w:line="23" w:lineRule="atLeast"/>
        <w:jc w:val="center"/>
      </w:pPr>
      <w:r w:rsidRPr="000A4DB0">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t>ТЕПЛОСНАБЖЕНИЯ</w:t>
      </w:r>
      <w:r w:rsidRPr="000A4DB0">
        <w:t>, НЕ ВОЗМЕЩЕННЫХ ЕМУ НА МОМЕНТ ОКОНЧАНИЯ СРОКА ДЕЙСТВИЯ СОГЛАШЕНИЯ</w:t>
      </w:r>
    </w:p>
    <w:p w14:paraId="40ABA560" w14:textId="77777777" w:rsidR="00E027B0" w:rsidRPr="000A4DB0" w:rsidRDefault="00E027B0" w:rsidP="00E027B0">
      <w:pPr>
        <w:spacing w:line="23" w:lineRule="atLeast"/>
      </w:pPr>
    </w:p>
    <w:p w14:paraId="13F422C7" w14:textId="77777777" w:rsidR="00E027B0" w:rsidRPr="00956699" w:rsidRDefault="00E027B0" w:rsidP="00E027B0">
      <w:pPr>
        <w:pStyle w:val="Default"/>
        <w:spacing w:after="27"/>
        <w:ind w:firstLine="567"/>
        <w:jc w:val="both"/>
        <w:rPr>
          <w:bCs/>
        </w:rPr>
      </w:pPr>
      <w:r>
        <w:t>1</w:t>
      </w:r>
      <w:r w:rsidRPr="00956699">
        <w:t>. При</w:t>
      </w:r>
      <w:r w:rsidRPr="00956699">
        <w:rPr>
          <w:bCs/>
        </w:rPr>
        <w:t xml:space="preserve"> окончании срока действия концессионного соглашения или при его досрочном прекращении Концессионер вправе потребовать от Концедента возмещения документально подтвержденных расходов, подлежащих возмещению Концессионеру в порядке, предусмотренном Концессионным соглашением, но не возмещенных ему на момент прекращения действия Концессионного соглашения.</w:t>
      </w:r>
    </w:p>
    <w:p w14:paraId="17E6EA09" w14:textId="77777777" w:rsidR="00E027B0" w:rsidRPr="00956699" w:rsidRDefault="00E027B0" w:rsidP="00E027B0">
      <w:pPr>
        <w:pStyle w:val="Default"/>
        <w:ind w:firstLine="567"/>
        <w:jc w:val="both"/>
        <w:rPr>
          <w:bCs/>
        </w:rPr>
      </w:pPr>
      <w:r w:rsidRPr="00956699">
        <w:t xml:space="preserve">2. </w:t>
      </w:r>
      <w:r w:rsidRPr="00956699">
        <w:rPr>
          <w:bCs/>
        </w:rPr>
        <w:t>Размер расходов концессионера, подлежащих возмещению Концедентом рассчитывается по следующей формуле:</w:t>
      </w:r>
    </w:p>
    <w:p w14:paraId="10AD2886" w14:textId="77777777" w:rsidR="00E027B0" w:rsidRPr="00956699" w:rsidRDefault="00E027B0" w:rsidP="00E027B0">
      <w:pPr>
        <w:pStyle w:val="Default"/>
        <w:ind w:firstLine="567"/>
        <w:rPr>
          <w:bCs/>
        </w:rPr>
      </w:pPr>
      <w:r w:rsidRPr="00956699">
        <w:rPr>
          <w:bCs/>
        </w:rPr>
        <w:t>В = ОИф + ЭРТБОф - Дф,</w:t>
      </w:r>
    </w:p>
    <w:p w14:paraId="5DF85A92" w14:textId="77777777" w:rsidR="00E027B0" w:rsidRPr="00956699" w:rsidRDefault="00E027B0" w:rsidP="00E027B0">
      <w:pPr>
        <w:pStyle w:val="Default"/>
        <w:ind w:firstLine="567"/>
        <w:rPr>
          <w:bCs/>
        </w:rPr>
      </w:pPr>
      <w:r w:rsidRPr="00956699">
        <w:rPr>
          <w:bCs/>
        </w:rPr>
        <w:t>где:</w:t>
      </w:r>
    </w:p>
    <w:p w14:paraId="1BB76E3B" w14:textId="77777777" w:rsidR="00E027B0" w:rsidRPr="00956699" w:rsidRDefault="00E027B0" w:rsidP="00E027B0">
      <w:pPr>
        <w:pStyle w:val="Default"/>
        <w:ind w:firstLine="567"/>
        <w:jc w:val="both"/>
        <w:rPr>
          <w:bCs/>
        </w:rPr>
      </w:pPr>
      <w:r w:rsidRPr="00956699">
        <w:rPr>
          <w:bCs/>
        </w:rPr>
        <w:t>ОИф – фактически произведенные, документально подтвержденные Инвестиционные расходы Концессионера, включая расходы, связанные с привлечением и обслуживанием заемных средств, определенные на основании Концессионного соглашения в рамках законодательства Российской Федерации.</w:t>
      </w:r>
    </w:p>
    <w:p w14:paraId="670C8315" w14:textId="77777777" w:rsidR="00E027B0" w:rsidRPr="00956699" w:rsidRDefault="00E027B0" w:rsidP="00E027B0">
      <w:pPr>
        <w:pStyle w:val="Default"/>
        <w:ind w:firstLine="567"/>
        <w:jc w:val="both"/>
        <w:rPr>
          <w:bCs/>
        </w:rPr>
      </w:pPr>
      <w:r w:rsidRPr="00956699">
        <w:rPr>
          <w:bCs/>
        </w:rPr>
        <w:t>ЭРТБОф – фактически произведенные, документально подтвержденные совокупные Эксплуатационные расходы концессионера за весь период эксплуатации Объекта Концессионного соглашения до даты прекращения действия Концессионного соглашения, включая расходы, связанные с привлечением и обслуживанием заемных средств, определенные на основании условий Концессионного соглашения в рамках законодательства Российской Федерации.</w:t>
      </w:r>
    </w:p>
    <w:p w14:paraId="660D9890" w14:textId="77777777" w:rsidR="00E027B0" w:rsidRPr="00956699" w:rsidRDefault="00E027B0" w:rsidP="00E027B0">
      <w:pPr>
        <w:pStyle w:val="Default"/>
        <w:ind w:firstLine="567"/>
        <w:jc w:val="both"/>
        <w:rPr>
          <w:bCs/>
        </w:rPr>
      </w:pPr>
      <w:r w:rsidRPr="00956699">
        <w:rPr>
          <w:bCs/>
        </w:rPr>
        <w:t xml:space="preserve">Дф – фактически полученные Концессионером или подлежащие получению на дату прекращения действия Концессионного соглашения документально подтвержденные доходы от эксплуатации Объекта Концессионного соглашения в виде выручки от оказания услуг Концессионера по регулируемым тарифам и (или) надбавкам к тарифам, а также в виде субсидий Концедента, полученных Концессионером в связи с реализацией Концессионного соглашения. </w:t>
      </w:r>
    </w:p>
    <w:p w14:paraId="32A2C7A5" w14:textId="644590C9" w:rsidR="00E027B0" w:rsidRPr="00956699" w:rsidRDefault="00E027B0" w:rsidP="00E027B0">
      <w:pPr>
        <w:pStyle w:val="Standard"/>
        <w:suppressAutoHyphens w:val="0"/>
        <w:ind w:firstLine="709"/>
        <w:jc w:val="both"/>
        <w:rPr>
          <w:lang w:val="ru-RU"/>
        </w:rPr>
      </w:pPr>
      <w:r w:rsidRPr="00956699">
        <w:t>Возмещение</w:t>
      </w:r>
      <w:r>
        <w:rPr>
          <w:lang w:val="ru-RU"/>
        </w:rPr>
        <w:t xml:space="preserve"> </w:t>
      </w:r>
      <w:r w:rsidRPr="00956699">
        <w:t>расходов</w:t>
      </w:r>
      <w:r>
        <w:rPr>
          <w:lang w:val="ru-RU"/>
        </w:rPr>
        <w:t xml:space="preserve"> </w:t>
      </w:r>
      <w:r w:rsidRPr="00956699">
        <w:t>производится</w:t>
      </w:r>
      <w:r>
        <w:rPr>
          <w:lang w:val="ru-RU"/>
        </w:rPr>
        <w:t xml:space="preserve"> </w:t>
      </w:r>
      <w:r w:rsidRPr="00956699">
        <w:t>Концедентом</w:t>
      </w:r>
      <w:r>
        <w:rPr>
          <w:lang w:val="ru-RU"/>
        </w:rPr>
        <w:t xml:space="preserve"> </w:t>
      </w:r>
      <w:r w:rsidRPr="00956699">
        <w:t>за</w:t>
      </w:r>
      <w:r>
        <w:rPr>
          <w:lang w:val="ru-RU"/>
        </w:rPr>
        <w:t xml:space="preserve"> </w:t>
      </w:r>
      <w:r w:rsidRPr="00956699">
        <w:t>счет</w:t>
      </w:r>
      <w:r>
        <w:rPr>
          <w:lang w:val="ru-RU"/>
        </w:rPr>
        <w:t xml:space="preserve"> </w:t>
      </w:r>
      <w:r w:rsidRPr="00956699">
        <w:t>средств</w:t>
      </w:r>
      <w:r>
        <w:rPr>
          <w:lang w:val="ru-RU"/>
        </w:rPr>
        <w:t xml:space="preserve"> </w:t>
      </w:r>
      <w:r w:rsidRPr="00956699">
        <w:t>бюджета</w:t>
      </w:r>
      <w:r>
        <w:rPr>
          <w:lang w:val="ru-RU"/>
        </w:rPr>
        <w:t xml:space="preserve"> </w:t>
      </w:r>
      <w:r w:rsidRPr="00956699">
        <w:t>муниципального</w:t>
      </w:r>
      <w:r>
        <w:rPr>
          <w:lang w:val="ru-RU"/>
        </w:rPr>
        <w:t xml:space="preserve"> </w:t>
      </w:r>
      <w:r w:rsidRPr="00956699">
        <w:t>образования «</w:t>
      </w:r>
      <w:r w:rsidR="006A30E4">
        <w:rPr>
          <w:lang w:val="ru-RU"/>
        </w:rPr>
        <w:t>Баргузинский</w:t>
      </w:r>
      <w:r>
        <w:rPr>
          <w:lang w:val="ru-RU"/>
        </w:rPr>
        <w:t xml:space="preserve"> </w:t>
      </w:r>
      <w:r w:rsidRPr="00956699">
        <w:t xml:space="preserve"> район» или</w:t>
      </w:r>
      <w:r>
        <w:rPr>
          <w:lang w:val="ru-RU"/>
        </w:rPr>
        <w:t xml:space="preserve"> </w:t>
      </w:r>
      <w:r w:rsidRPr="00956699">
        <w:t>иных</w:t>
      </w:r>
      <w:r>
        <w:rPr>
          <w:lang w:val="ru-RU"/>
        </w:rPr>
        <w:t xml:space="preserve"> </w:t>
      </w:r>
      <w:r w:rsidRPr="00956699">
        <w:t>привлеченных</w:t>
      </w:r>
      <w:r>
        <w:rPr>
          <w:lang w:val="ru-RU"/>
        </w:rPr>
        <w:t xml:space="preserve"> </w:t>
      </w:r>
      <w:r w:rsidRPr="00956699">
        <w:t>Концедентом</w:t>
      </w:r>
      <w:r>
        <w:rPr>
          <w:lang w:val="ru-RU"/>
        </w:rPr>
        <w:t xml:space="preserve"> </w:t>
      </w:r>
      <w:r w:rsidRPr="00956699">
        <w:t>средств в течение 6 (шести) месяцев с момента</w:t>
      </w:r>
      <w:r>
        <w:rPr>
          <w:lang w:val="ru-RU"/>
        </w:rPr>
        <w:t xml:space="preserve"> </w:t>
      </w:r>
      <w:r w:rsidRPr="00956699">
        <w:t>прекращения</w:t>
      </w:r>
      <w:r>
        <w:rPr>
          <w:lang w:val="ru-RU"/>
        </w:rPr>
        <w:t xml:space="preserve"> </w:t>
      </w:r>
      <w:r w:rsidRPr="00956699">
        <w:t>Концессионного</w:t>
      </w:r>
      <w:r>
        <w:rPr>
          <w:lang w:val="ru-RU"/>
        </w:rPr>
        <w:t xml:space="preserve"> </w:t>
      </w:r>
      <w:r w:rsidRPr="00956699">
        <w:t>соглашения.</w:t>
      </w:r>
    </w:p>
    <w:p w14:paraId="29D1DE08" w14:textId="77777777" w:rsidR="00E027B0" w:rsidRDefault="00E027B0" w:rsidP="00E027B0">
      <w:pPr>
        <w:spacing w:line="23" w:lineRule="atLeast"/>
        <w:ind w:firstLine="567"/>
        <w:jc w:val="both"/>
      </w:pPr>
    </w:p>
    <w:p w14:paraId="2F27B0E8" w14:textId="77777777" w:rsidR="00554F6B" w:rsidRDefault="00554F6B" w:rsidP="00E027B0">
      <w:pPr>
        <w:spacing w:line="23" w:lineRule="atLeast"/>
        <w:ind w:firstLine="567"/>
        <w:jc w:val="both"/>
      </w:pPr>
    </w:p>
    <w:tbl>
      <w:tblPr>
        <w:tblW w:w="0" w:type="auto"/>
        <w:jc w:val="center"/>
        <w:tblLook w:val="04A0" w:firstRow="1" w:lastRow="0" w:firstColumn="1" w:lastColumn="0" w:noHBand="0" w:noVBand="1"/>
      </w:tblPr>
      <w:tblGrid>
        <w:gridCol w:w="4682"/>
        <w:gridCol w:w="4673"/>
      </w:tblGrid>
      <w:tr w:rsidR="00554F6B" w:rsidRPr="00B973B0" w14:paraId="5101F22B" w14:textId="77777777" w:rsidTr="007432EA">
        <w:trPr>
          <w:jc w:val="center"/>
        </w:trPr>
        <w:tc>
          <w:tcPr>
            <w:tcW w:w="4785" w:type="dxa"/>
          </w:tcPr>
          <w:p w14:paraId="54571D93" w14:textId="77777777" w:rsidR="00554F6B" w:rsidRPr="00B973B0" w:rsidRDefault="00554F6B" w:rsidP="007432EA">
            <w:pPr>
              <w:widowControl w:val="0"/>
              <w:suppressAutoHyphens/>
              <w:ind w:left="720"/>
              <w:contextualSpacing/>
              <w:jc w:val="both"/>
              <w:rPr>
                <w:b/>
                <w:kern w:val="1"/>
              </w:rPr>
            </w:pPr>
            <w:r w:rsidRPr="00B973B0">
              <w:rPr>
                <w:b/>
                <w:kern w:val="1"/>
              </w:rPr>
              <w:t>КОНЦЕДЕНТ:</w:t>
            </w:r>
          </w:p>
        </w:tc>
        <w:tc>
          <w:tcPr>
            <w:tcW w:w="4785" w:type="dxa"/>
          </w:tcPr>
          <w:p w14:paraId="2D167136" w14:textId="77777777" w:rsidR="00554F6B" w:rsidRPr="00B973B0" w:rsidRDefault="00554F6B" w:rsidP="007432EA">
            <w:pPr>
              <w:widowControl w:val="0"/>
              <w:suppressAutoHyphens/>
              <w:ind w:left="720"/>
              <w:contextualSpacing/>
              <w:jc w:val="both"/>
              <w:rPr>
                <w:b/>
                <w:kern w:val="1"/>
              </w:rPr>
            </w:pPr>
            <w:r w:rsidRPr="00B973B0">
              <w:rPr>
                <w:b/>
                <w:kern w:val="1"/>
              </w:rPr>
              <w:t>КОНЦЕССИОНЕР:</w:t>
            </w:r>
          </w:p>
        </w:tc>
      </w:tr>
      <w:tr w:rsidR="00554F6B" w:rsidRPr="00B973B0" w14:paraId="526C26B4" w14:textId="77777777" w:rsidTr="007432EA">
        <w:trPr>
          <w:jc w:val="center"/>
        </w:trPr>
        <w:tc>
          <w:tcPr>
            <w:tcW w:w="4785" w:type="dxa"/>
          </w:tcPr>
          <w:p w14:paraId="52B43562" w14:textId="77777777" w:rsidR="00554F6B" w:rsidRDefault="00554F6B" w:rsidP="007432EA">
            <w:pPr>
              <w:jc w:val="center"/>
              <w:rPr>
                <w:b/>
                <w:color w:val="000000"/>
                <w:shd w:val="clear" w:color="auto" w:fill="FFFFFF"/>
              </w:rPr>
            </w:pPr>
            <w:r>
              <w:rPr>
                <w:b/>
                <w:color w:val="000000"/>
                <w:shd w:val="clear" w:color="auto" w:fill="FFFFFF"/>
              </w:rPr>
              <w:t>Муниципальное образование «Баргузинский район»</w:t>
            </w:r>
          </w:p>
          <w:p w14:paraId="6670E1AB" w14:textId="77777777" w:rsidR="00554F6B" w:rsidRPr="006430BD" w:rsidRDefault="00554F6B" w:rsidP="007432EA">
            <w:pPr>
              <w:rPr>
                <w:b/>
                <w:sz w:val="22"/>
                <w:szCs w:val="22"/>
              </w:rPr>
            </w:pPr>
          </w:p>
        </w:tc>
        <w:tc>
          <w:tcPr>
            <w:tcW w:w="4785" w:type="dxa"/>
          </w:tcPr>
          <w:p w14:paraId="138E3AA2" w14:textId="77777777" w:rsidR="00554F6B" w:rsidRPr="00B973B0" w:rsidRDefault="00554F6B" w:rsidP="007432EA">
            <w:pPr>
              <w:pStyle w:val="a9"/>
              <w:spacing w:before="0" w:beforeAutospacing="0" w:after="75" w:afterAutospacing="0" w:line="252" w:lineRule="atLeast"/>
              <w:rPr>
                <w:b/>
                <w:kern w:val="1"/>
              </w:rPr>
            </w:pPr>
          </w:p>
        </w:tc>
      </w:tr>
      <w:tr w:rsidR="00554F6B" w:rsidRPr="00B973B0" w14:paraId="66A1AE4A" w14:textId="77777777" w:rsidTr="007432EA">
        <w:trPr>
          <w:jc w:val="center"/>
        </w:trPr>
        <w:tc>
          <w:tcPr>
            <w:tcW w:w="4785" w:type="dxa"/>
          </w:tcPr>
          <w:p w14:paraId="1A1596AB" w14:textId="77777777" w:rsidR="00554F6B" w:rsidRPr="005F0A94" w:rsidRDefault="00554F6B" w:rsidP="007432EA">
            <w:pPr>
              <w:jc w:val="center"/>
              <w:rPr>
                <w:b/>
              </w:rPr>
            </w:pPr>
            <w:r>
              <w:rPr>
                <w:b/>
              </w:rPr>
              <w:t>Глава МО «Баргузинский район»</w:t>
            </w:r>
          </w:p>
          <w:p w14:paraId="4941D857" w14:textId="77777777" w:rsidR="00554F6B" w:rsidRPr="005F0A94" w:rsidRDefault="00554F6B" w:rsidP="007432EA">
            <w:pPr>
              <w:jc w:val="center"/>
            </w:pPr>
          </w:p>
          <w:p w14:paraId="7E15609C" w14:textId="77777777" w:rsidR="00554F6B" w:rsidRDefault="00554F6B" w:rsidP="007432EA">
            <w:pPr>
              <w:jc w:val="center"/>
              <w:rPr>
                <w:b/>
              </w:rPr>
            </w:pPr>
            <w:r w:rsidRPr="005F0A94">
              <w:t>____________</w:t>
            </w:r>
            <w:r>
              <w:rPr>
                <w:b/>
              </w:rPr>
              <w:t>М.А.Мишурин</w:t>
            </w:r>
          </w:p>
          <w:p w14:paraId="15284D2A" w14:textId="77777777" w:rsidR="00554F6B" w:rsidRPr="00B973B0" w:rsidRDefault="00554F6B" w:rsidP="007432EA">
            <w:pPr>
              <w:widowControl w:val="0"/>
              <w:suppressAutoHyphens/>
              <w:ind w:left="720"/>
              <w:contextualSpacing/>
              <w:jc w:val="both"/>
              <w:rPr>
                <w:b/>
                <w:kern w:val="1"/>
              </w:rPr>
            </w:pPr>
            <w:r w:rsidRPr="00B973B0">
              <w:rPr>
                <w:b/>
                <w:kern w:val="1"/>
              </w:rPr>
              <w:t>мп</w:t>
            </w:r>
          </w:p>
        </w:tc>
        <w:tc>
          <w:tcPr>
            <w:tcW w:w="4785" w:type="dxa"/>
          </w:tcPr>
          <w:p w14:paraId="46250DEA" w14:textId="77777777" w:rsidR="00554F6B" w:rsidRPr="00B973B0" w:rsidRDefault="00554F6B" w:rsidP="007432EA">
            <w:pPr>
              <w:widowControl w:val="0"/>
              <w:suppressAutoHyphens/>
              <w:ind w:left="720"/>
              <w:contextualSpacing/>
              <w:jc w:val="both"/>
              <w:rPr>
                <w:b/>
                <w:kern w:val="1"/>
              </w:rPr>
            </w:pPr>
          </w:p>
          <w:p w14:paraId="169392B1" w14:textId="77777777" w:rsidR="00554F6B" w:rsidRDefault="00554F6B" w:rsidP="007432EA">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366F4B1F" w14:textId="77777777" w:rsidR="00554F6B" w:rsidRPr="00B973B0" w:rsidRDefault="00554F6B" w:rsidP="007432EA">
            <w:pPr>
              <w:widowControl w:val="0"/>
              <w:suppressAutoHyphens/>
              <w:ind w:left="720"/>
              <w:contextualSpacing/>
              <w:jc w:val="both"/>
              <w:rPr>
                <w:b/>
                <w:kern w:val="1"/>
              </w:rPr>
            </w:pPr>
            <w:r w:rsidRPr="00B973B0">
              <w:rPr>
                <w:b/>
                <w:kern w:val="1"/>
              </w:rPr>
              <w:t>мп</w:t>
            </w:r>
          </w:p>
        </w:tc>
      </w:tr>
    </w:tbl>
    <w:p w14:paraId="20BA7326" w14:textId="77777777" w:rsidR="00554F6B" w:rsidRDefault="00554F6B" w:rsidP="00E027B0">
      <w:pPr>
        <w:spacing w:line="23" w:lineRule="atLeast"/>
        <w:ind w:firstLine="567"/>
        <w:jc w:val="both"/>
      </w:pPr>
    </w:p>
    <w:p w14:paraId="16DA1C4F" w14:textId="77777777" w:rsidR="00173C24" w:rsidRPr="00A13614" w:rsidRDefault="00173C24" w:rsidP="00173C24">
      <w:pPr>
        <w:ind w:left="720"/>
      </w:pPr>
    </w:p>
    <w:p w14:paraId="4E1AE86C" w14:textId="77777777" w:rsidR="00E027B0" w:rsidRPr="000A4DB0" w:rsidRDefault="00E027B0" w:rsidP="00E027B0">
      <w:pPr>
        <w:spacing w:line="240" w:lineRule="atLeast"/>
        <w:ind w:firstLine="284"/>
        <w:jc w:val="center"/>
        <w:rPr>
          <w:b/>
        </w:rPr>
      </w:pPr>
    </w:p>
    <w:p w14:paraId="7953448F" w14:textId="77777777" w:rsidR="00E027B0" w:rsidRDefault="00E027B0" w:rsidP="00E027B0">
      <w:pPr>
        <w:jc w:val="right"/>
        <w:sectPr w:rsidR="00E027B0" w:rsidSect="00723542">
          <w:pgSz w:w="11906" w:h="16838"/>
          <w:pgMar w:top="1134" w:right="850" w:bottom="1134" w:left="1701" w:header="708" w:footer="708" w:gutter="0"/>
          <w:cols w:space="708"/>
          <w:docGrid w:linePitch="360"/>
        </w:sectPr>
      </w:pPr>
    </w:p>
    <w:p w14:paraId="0A7A0D2D" w14:textId="77777777" w:rsidR="00E027B0" w:rsidRPr="001A6C37" w:rsidRDefault="00E027B0" w:rsidP="00E027B0">
      <w:pPr>
        <w:jc w:val="right"/>
      </w:pPr>
      <w:r>
        <w:lastRenderedPageBreak/>
        <w:t>Пр</w:t>
      </w:r>
      <w:r w:rsidRPr="001A6C37">
        <w:t>иложение № 6</w:t>
      </w:r>
    </w:p>
    <w:p w14:paraId="07582821" w14:textId="77777777" w:rsidR="00E027B0" w:rsidRPr="001A6C37" w:rsidRDefault="00E027B0" w:rsidP="00E027B0">
      <w:pPr>
        <w:jc w:val="right"/>
      </w:pPr>
      <w:r w:rsidRPr="001A6C37">
        <w:t>к Концессионному соглашению</w:t>
      </w:r>
    </w:p>
    <w:p w14:paraId="5C0836FB" w14:textId="575C58FB" w:rsidR="00E027B0" w:rsidRDefault="00540785" w:rsidP="00E027B0">
      <w:pPr>
        <w:jc w:val="right"/>
      </w:pPr>
      <w:r>
        <w:rPr>
          <w:bCs/>
          <w:color w:val="000000"/>
        </w:rPr>
        <w:t>№ __ от «__» ________ 20__</w:t>
      </w:r>
      <w:r w:rsidRPr="00AF39E7">
        <w:rPr>
          <w:bCs/>
          <w:color w:val="000000"/>
        </w:rPr>
        <w:t xml:space="preserve"> г.</w:t>
      </w:r>
    </w:p>
    <w:p w14:paraId="42320F7A" w14:textId="77777777" w:rsidR="00E027B0" w:rsidRDefault="00E027B0" w:rsidP="00E027B0">
      <w:pPr>
        <w:jc w:val="right"/>
      </w:pPr>
    </w:p>
    <w:tbl>
      <w:tblPr>
        <w:tblW w:w="15773" w:type="dxa"/>
        <w:tblInd w:w="-334" w:type="dxa"/>
        <w:tblLayout w:type="fixed"/>
        <w:tblLook w:val="04A0" w:firstRow="1" w:lastRow="0" w:firstColumn="1" w:lastColumn="0" w:noHBand="0" w:noVBand="1"/>
      </w:tblPr>
      <w:tblGrid>
        <w:gridCol w:w="464"/>
        <w:gridCol w:w="30"/>
        <w:gridCol w:w="499"/>
        <w:gridCol w:w="1216"/>
        <w:gridCol w:w="59"/>
        <w:gridCol w:w="1134"/>
        <w:gridCol w:w="844"/>
        <w:gridCol w:w="203"/>
        <w:gridCol w:w="1270"/>
        <w:gridCol w:w="207"/>
        <w:gridCol w:w="1006"/>
        <w:gridCol w:w="114"/>
        <w:gridCol w:w="1378"/>
        <w:gridCol w:w="409"/>
        <w:gridCol w:w="523"/>
        <w:gridCol w:w="889"/>
        <w:gridCol w:w="251"/>
        <w:gridCol w:w="1102"/>
        <w:gridCol w:w="26"/>
        <w:gridCol w:w="1149"/>
        <w:gridCol w:w="449"/>
        <w:gridCol w:w="528"/>
        <w:gridCol w:w="606"/>
        <w:gridCol w:w="103"/>
        <w:gridCol w:w="1134"/>
        <w:gridCol w:w="150"/>
        <w:gridCol w:w="30"/>
      </w:tblGrid>
      <w:tr w:rsidR="007220BA" w:rsidRPr="00474185" w14:paraId="0EC48DAD" w14:textId="77777777" w:rsidTr="004516E7">
        <w:trPr>
          <w:gridBefore w:val="1"/>
          <w:gridAfter w:val="1"/>
          <w:wBefore w:w="464" w:type="dxa"/>
          <w:wAfter w:w="30" w:type="dxa"/>
          <w:trHeight w:val="765"/>
        </w:trPr>
        <w:tc>
          <w:tcPr>
            <w:tcW w:w="15279" w:type="dxa"/>
            <w:gridSpan w:val="25"/>
            <w:tcBorders>
              <w:top w:val="nil"/>
              <w:left w:val="nil"/>
              <w:bottom w:val="single" w:sz="4" w:space="0" w:color="auto"/>
              <w:right w:val="nil"/>
            </w:tcBorders>
            <w:shd w:val="clear" w:color="auto" w:fill="auto"/>
            <w:vAlign w:val="center"/>
            <w:hideMark/>
          </w:tcPr>
          <w:p w14:paraId="7C1D654F" w14:textId="59651F31" w:rsidR="007220BA" w:rsidRPr="00474185" w:rsidRDefault="007220BA" w:rsidP="003B4446">
            <w:pPr>
              <w:jc w:val="center"/>
              <w:rPr>
                <w:color w:val="000000"/>
              </w:rPr>
            </w:pPr>
            <w:r w:rsidRPr="00474185">
              <w:rPr>
                <w:color w:val="000000"/>
              </w:rPr>
              <w:t xml:space="preserve">Сведения о ценах, значениях и параметрах в отношении объектов теплоснабжения, расположенных по адресу: Республика Бурятия, </w:t>
            </w:r>
            <w:r w:rsidR="007432EA" w:rsidRPr="00474185">
              <w:rPr>
                <w:color w:val="000000"/>
              </w:rPr>
              <w:t xml:space="preserve">Баргузинский </w:t>
            </w:r>
            <w:r w:rsidRPr="00474185">
              <w:rPr>
                <w:color w:val="000000"/>
              </w:rPr>
              <w:t xml:space="preserve">район, </w:t>
            </w:r>
            <w:r w:rsidR="007432EA" w:rsidRPr="00474185">
              <w:rPr>
                <w:color w:val="000000"/>
              </w:rPr>
              <w:t>с.Баргузин,  ул.Очирова,17</w:t>
            </w:r>
            <w:r w:rsidR="000856B5" w:rsidRPr="00474185">
              <w:rPr>
                <w:color w:val="000000"/>
              </w:rPr>
              <w:t xml:space="preserve"> </w:t>
            </w:r>
          </w:p>
        </w:tc>
      </w:tr>
      <w:tr w:rsidR="007220BA" w:rsidRPr="00474185" w14:paraId="031F7CF3" w14:textId="77777777" w:rsidTr="004516E7">
        <w:trPr>
          <w:gridAfter w:val="2"/>
          <w:wAfter w:w="180" w:type="dxa"/>
          <w:trHeight w:val="375"/>
        </w:trPr>
        <w:tc>
          <w:tcPr>
            <w:tcW w:w="993"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F897AB9" w14:textId="77777777" w:rsidR="007220BA" w:rsidRPr="00474185" w:rsidRDefault="007220BA" w:rsidP="007220BA">
            <w:pPr>
              <w:ind w:left="113" w:right="113"/>
              <w:jc w:val="center"/>
              <w:rPr>
                <w:color w:val="000000"/>
                <w:sz w:val="20"/>
                <w:szCs w:val="20"/>
              </w:rPr>
            </w:pPr>
            <w:r w:rsidRPr="00474185">
              <w:rPr>
                <w:color w:val="000000"/>
                <w:sz w:val="20"/>
                <w:szCs w:val="20"/>
              </w:rPr>
              <w:t>Наименование</w:t>
            </w:r>
          </w:p>
        </w:tc>
        <w:tc>
          <w:tcPr>
            <w:tcW w:w="1275"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835FAB3" w14:textId="77777777" w:rsidR="007220BA" w:rsidRPr="00474185" w:rsidRDefault="007220BA" w:rsidP="007220BA">
            <w:pPr>
              <w:ind w:left="113" w:right="113"/>
              <w:jc w:val="center"/>
              <w:rPr>
                <w:color w:val="000000"/>
                <w:sz w:val="20"/>
                <w:szCs w:val="20"/>
              </w:rPr>
            </w:pPr>
            <w:r w:rsidRPr="00474185">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9DF89A8" w14:textId="77777777" w:rsidR="007220BA" w:rsidRPr="00474185" w:rsidRDefault="007220BA" w:rsidP="007220BA">
            <w:pPr>
              <w:ind w:left="113" w:right="113"/>
              <w:jc w:val="center"/>
              <w:rPr>
                <w:color w:val="000000"/>
                <w:sz w:val="20"/>
                <w:szCs w:val="20"/>
              </w:rPr>
            </w:pPr>
            <w:r w:rsidRPr="00474185">
              <w:rPr>
                <w:color w:val="000000"/>
                <w:sz w:val="20"/>
                <w:szCs w:val="20"/>
              </w:rPr>
              <w:t xml:space="preserve">Объем полезного отпуска тепловой энергии (мощности) </w:t>
            </w:r>
          </w:p>
        </w:tc>
        <w:tc>
          <w:tcPr>
            <w:tcW w:w="3530" w:type="dxa"/>
            <w:gridSpan w:val="5"/>
            <w:tcBorders>
              <w:top w:val="single" w:sz="4" w:space="0" w:color="auto"/>
              <w:left w:val="nil"/>
              <w:bottom w:val="single" w:sz="4" w:space="0" w:color="auto"/>
              <w:right w:val="single" w:sz="4" w:space="0" w:color="auto"/>
            </w:tcBorders>
            <w:shd w:val="clear" w:color="auto" w:fill="auto"/>
            <w:vAlign w:val="center"/>
            <w:hideMark/>
          </w:tcPr>
          <w:p w14:paraId="7FB0C9B2" w14:textId="77777777" w:rsidR="007220BA" w:rsidRPr="00474185" w:rsidRDefault="007220BA" w:rsidP="007220BA">
            <w:pPr>
              <w:jc w:val="center"/>
              <w:rPr>
                <w:color w:val="000000"/>
                <w:sz w:val="20"/>
                <w:szCs w:val="20"/>
              </w:rPr>
            </w:pPr>
            <w:r w:rsidRPr="00474185">
              <w:rPr>
                <w:color w:val="000000"/>
                <w:sz w:val="20"/>
                <w:szCs w:val="20"/>
              </w:rPr>
              <w:t xml:space="preserve">Цены на энергетические ресурсы </w:t>
            </w:r>
          </w:p>
        </w:tc>
        <w:tc>
          <w:tcPr>
            <w:tcW w:w="1492"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C369F6F" w14:textId="77777777" w:rsidR="007220BA" w:rsidRPr="00474185" w:rsidRDefault="007220BA" w:rsidP="007220BA">
            <w:pPr>
              <w:ind w:left="113" w:right="113"/>
              <w:jc w:val="center"/>
              <w:rPr>
                <w:sz w:val="20"/>
                <w:szCs w:val="20"/>
              </w:rPr>
            </w:pPr>
            <w:r w:rsidRPr="00474185">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035" w:type="dxa"/>
            <w:gridSpan w:val="11"/>
            <w:tcBorders>
              <w:top w:val="single" w:sz="4" w:space="0" w:color="auto"/>
              <w:left w:val="nil"/>
              <w:bottom w:val="single" w:sz="4" w:space="0" w:color="auto"/>
              <w:right w:val="single" w:sz="4" w:space="0" w:color="auto"/>
            </w:tcBorders>
            <w:shd w:val="clear" w:color="auto" w:fill="auto"/>
            <w:vAlign w:val="center"/>
            <w:hideMark/>
          </w:tcPr>
          <w:p w14:paraId="168F4336" w14:textId="77777777" w:rsidR="007220BA" w:rsidRPr="00474185" w:rsidRDefault="007220BA" w:rsidP="007220BA">
            <w:pPr>
              <w:jc w:val="center"/>
              <w:rPr>
                <w:color w:val="000000"/>
                <w:sz w:val="20"/>
                <w:szCs w:val="20"/>
              </w:rPr>
            </w:pPr>
            <w:r w:rsidRPr="00474185">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11238F3" w14:textId="77777777" w:rsidR="007220BA" w:rsidRPr="00474185" w:rsidRDefault="007220BA" w:rsidP="007220BA">
            <w:pPr>
              <w:ind w:left="113" w:right="113"/>
              <w:jc w:val="center"/>
              <w:rPr>
                <w:color w:val="000000"/>
                <w:sz w:val="20"/>
                <w:szCs w:val="20"/>
              </w:rPr>
            </w:pPr>
            <w:r w:rsidRPr="00474185">
              <w:rPr>
                <w:color w:val="000000"/>
                <w:sz w:val="20"/>
                <w:szCs w:val="20"/>
              </w:rPr>
              <w:t xml:space="preserve">Предельный (максимальный) рост необходимой валовой выручки </w:t>
            </w:r>
          </w:p>
        </w:tc>
      </w:tr>
      <w:tr w:rsidR="007220BA" w:rsidRPr="00474185" w14:paraId="2CF8827B" w14:textId="77777777" w:rsidTr="004516E7">
        <w:trPr>
          <w:gridAfter w:val="2"/>
          <w:wAfter w:w="180" w:type="dxa"/>
          <w:trHeight w:val="570"/>
        </w:trPr>
        <w:tc>
          <w:tcPr>
            <w:tcW w:w="993" w:type="dxa"/>
            <w:gridSpan w:val="3"/>
            <w:vMerge/>
            <w:tcBorders>
              <w:top w:val="single" w:sz="4" w:space="0" w:color="auto"/>
              <w:left w:val="single" w:sz="4" w:space="0" w:color="auto"/>
              <w:bottom w:val="single" w:sz="4" w:space="0" w:color="auto"/>
              <w:right w:val="single" w:sz="4" w:space="0" w:color="auto"/>
            </w:tcBorders>
            <w:vAlign w:val="center"/>
            <w:hideMark/>
          </w:tcPr>
          <w:p w14:paraId="6A09325E" w14:textId="77777777" w:rsidR="007220BA" w:rsidRPr="00474185" w:rsidRDefault="007220BA" w:rsidP="007220BA">
            <w:pPr>
              <w:rPr>
                <w:color w:val="000000"/>
                <w:sz w:val="20"/>
                <w:szCs w:val="20"/>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14:paraId="7DDE33E9" w14:textId="77777777" w:rsidR="007220BA" w:rsidRPr="00474185" w:rsidRDefault="007220BA" w:rsidP="007220BA">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07A7AD6" w14:textId="77777777" w:rsidR="007220BA" w:rsidRPr="00474185" w:rsidRDefault="007220BA" w:rsidP="007220BA">
            <w:pPr>
              <w:rPr>
                <w:color w:val="000000"/>
                <w:sz w:val="20"/>
                <w:szCs w:val="20"/>
              </w:rPr>
            </w:pPr>
          </w:p>
        </w:tc>
        <w:tc>
          <w:tcPr>
            <w:tcW w:w="104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5C75410" w14:textId="77777777" w:rsidR="007220BA" w:rsidRPr="00474185" w:rsidRDefault="007220BA" w:rsidP="007220BA">
            <w:pPr>
              <w:jc w:val="center"/>
              <w:rPr>
                <w:sz w:val="20"/>
                <w:szCs w:val="20"/>
              </w:rPr>
            </w:pPr>
            <w:r w:rsidRPr="00474185">
              <w:rPr>
                <w:sz w:val="20"/>
                <w:szCs w:val="20"/>
              </w:rPr>
              <w:t>уголь</w:t>
            </w:r>
          </w:p>
        </w:tc>
        <w:tc>
          <w:tcPr>
            <w:tcW w:w="147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AF0A801" w14:textId="77777777" w:rsidR="007220BA" w:rsidRPr="00474185" w:rsidRDefault="007220BA" w:rsidP="007220BA">
            <w:pPr>
              <w:jc w:val="center"/>
              <w:rPr>
                <w:sz w:val="20"/>
                <w:szCs w:val="20"/>
              </w:rPr>
            </w:pPr>
            <w:r w:rsidRPr="00474185">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0D69FF11" w14:textId="77777777" w:rsidR="007220BA" w:rsidRPr="00474185" w:rsidRDefault="007220BA" w:rsidP="007220BA">
            <w:pPr>
              <w:jc w:val="center"/>
              <w:rPr>
                <w:sz w:val="20"/>
                <w:szCs w:val="20"/>
              </w:rPr>
            </w:pPr>
            <w:r w:rsidRPr="00474185">
              <w:rPr>
                <w:sz w:val="20"/>
                <w:szCs w:val="20"/>
              </w:rPr>
              <w:t>холодная вода</w:t>
            </w:r>
          </w:p>
        </w:tc>
        <w:tc>
          <w:tcPr>
            <w:tcW w:w="1492" w:type="dxa"/>
            <w:gridSpan w:val="2"/>
            <w:vMerge/>
            <w:tcBorders>
              <w:top w:val="single" w:sz="4" w:space="0" w:color="auto"/>
              <w:left w:val="single" w:sz="4" w:space="0" w:color="auto"/>
              <w:bottom w:val="single" w:sz="4" w:space="0" w:color="auto"/>
              <w:right w:val="single" w:sz="4" w:space="0" w:color="auto"/>
            </w:tcBorders>
            <w:vAlign w:val="center"/>
            <w:hideMark/>
          </w:tcPr>
          <w:p w14:paraId="366AD457" w14:textId="77777777" w:rsidR="007220BA" w:rsidRPr="00474185" w:rsidRDefault="007220BA" w:rsidP="007220BA">
            <w:pPr>
              <w:rPr>
                <w:sz w:val="20"/>
                <w:szCs w:val="20"/>
              </w:rPr>
            </w:pPr>
          </w:p>
        </w:tc>
        <w:tc>
          <w:tcPr>
            <w:tcW w:w="932" w:type="dxa"/>
            <w:gridSpan w:val="2"/>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B60EB0B" w14:textId="77777777" w:rsidR="007220BA" w:rsidRPr="00474185" w:rsidRDefault="007220BA" w:rsidP="007220BA">
            <w:pPr>
              <w:ind w:left="113" w:right="113"/>
              <w:jc w:val="center"/>
              <w:rPr>
                <w:color w:val="000000"/>
                <w:sz w:val="20"/>
                <w:szCs w:val="20"/>
              </w:rPr>
            </w:pPr>
            <w:r w:rsidRPr="00474185">
              <w:rPr>
                <w:color w:val="000000"/>
                <w:sz w:val="20"/>
                <w:szCs w:val="20"/>
              </w:rPr>
              <w:t>базовый уровень операционных расходов</w:t>
            </w:r>
          </w:p>
        </w:tc>
        <w:tc>
          <w:tcPr>
            <w:tcW w:w="4394" w:type="dxa"/>
            <w:gridSpan w:val="7"/>
            <w:tcBorders>
              <w:top w:val="single" w:sz="4" w:space="0" w:color="auto"/>
              <w:left w:val="nil"/>
              <w:bottom w:val="single" w:sz="4" w:space="0" w:color="auto"/>
              <w:right w:val="single" w:sz="4" w:space="0" w:color="auto"/>
            </w:tcBorders>
            <w:shd w:val="clear" w:color="auto" w:fill="auto"/>
            <w:vAlign w:val="center"/>
            <w:hideMark/>
          </w:tcPr>
          <w:p w14:paraId="1025CBE2" w14:textId="77777777" w:rsidR="007220BA" w:rsidRPr="00474185" w:rsidRDefault="007220BA" w:rsidP="007220BA">
            <w:pPr>
              <w:jc w:val="center"/>
              <w:rPr>
                <w:color w:val="000000"/>
                <w:sz w:val="20"/>
                <w:szCs w:val="20"/>
              </w:rPr>
            </w:pPr>
            <w:r w:rsidRPr="00474185">
              <w:rPr>
                <w:color w:val="000000"/>
                <w:sz w:val="20"/>
                <w:szCs w:val="20"/>
              </w:rPr>
              <w:t>показатели энергосбережения и энергетической эффективности</w:t>
            </w:r>
          </w:p>
        </w:tc>
        <w:tc>
          <w:tcPr>
            <w:tcW w:w="709" w:type="dxa"/>
            <w:gridSpan w:val="2"/>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50B4A23" w14:textId="77777777" w:rsidR="007220BA" w:rsidRPr="00474185" w:rsidRDefault="007220BA" w:rsidP="007220BA">
            <w:pPr>
              <w:ind w:left="113" w:right="113"/>
              <w:jc w:val="center"/>
              <w:rPr>
                <w:color w:val="000000"/>
                <w:sz w:val="20"/>
                <w:szCs w:val="20"/>
              </w:rPr>
            </w:pPr>
            <w:r w:rsidRPr="00474185">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D27DA8F" w14:textId="77777777" w:rsidR="007220BA" w:rsidRPr="00474185" w:rsidRDefault="007220BA" w:rsidP="007220BA">
            <w:pPr>
              <w:rPr>
                <w:color w:val="000000"/>
                <w:sz w:val="20"/>
                <w:szCs w:val="20"/>
              </w:rPr>
            </w:pPr>
          </w:p>
        </w:tc>
      </w:tr>
      <w:tr w:rsidR="007220BA" w:rsidRPr="00474185" w14:paraId="7408B685" w14:textId="77777777" w:rsidTr="004516E7">
        <w:trPr>
          <w:gridAfter w:val="2"/>
          <w:wAfter w:w="180" w:type="dxa"/>
          <w:cantSplit/>
          <w:trHeight w:val="2672"/>
        </w:trPr>
        <w:tc>
          <w:tcPr>
            <w:tcW w:w="993" w:type="dxa"/>
            <w:gridSpan w:val="3"/>
            <w:vMerge/>
            <w:tcBorders>
              <w:top w:val="single" w:sz="4" w:space="0" w:color="auto"/>
              <w:left w:val="single" w:sz="4" w:space="0" w:color="auto"/>
              <w:bottom w:val="single" w:sz="4" w:space="0" w:color="auto"/>
              <w:right w:val="single" w:sz="4" w:space="0" w:color="auto"/>
            </w:tcBorders>
            <w:vAlign w:val="center"/>
            <w:hideMark/>
          </w:tcPr>
          <w:p w14:paraId="54B27D20" w14:textId="77777777" w:rsidR="007220BA" w:rsidRPr="00474185" w:rsidRDefault="007220BA" w:rsidP="007220BA">
            <w:pPr>
              <w:rPr>
                <w:color w:val="000000"/>
                <w:sz w:val="20"/>
                <w:szCs w:val="20"/>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14:paraId="5E7729A9" w14:textId="77777777" w:rsidR="007220BA" w:rsidRPr="00474185" w:rsidRDefault="007220BA" w:rsidP="007220BA">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C862DF6" w14:textId="77777777" w:rsidR="007220BA" w:rsidRPr="00474185" w:rsidRDefault="007220BA" w:rsidP="007220BA">
            <w:pPr>
              <w:rPr>
                <w:color w:val="000000"/>
                <w:sz w:val="20"/>
                <w:szCs w:val="20"/>
              </w:rPr>
            </w:pPr>
          </w:p>
        </w:tc>
        <w:tc>
          <w:tcPr>
            <w:tcW w:w="1047" w:type="dxa"/>
            <w:gridSpan w:val="2"/>
            <w:vMerge/>
            <w:tcBorders>
              <w:top w:val="nil"/>
              <w:left w:val="single" w:sz="4" w:space="0" w:color="auto"/>
              <w:bottom w:val="single" w:sz="4" w:space="0" w:color="auto"/>
              <w:right w:val="single" w:sz="4" w:space="0" w:color="auto"/>
            </w:tcBorders>
            <w:vAlign w:val="center"/>
            <w:hideMark/>
          </w:tcPr>
          <w:p w14:paraId="629DE99E" w14:textId="77777777" w:rsidR="007220BA" w:rsidRPr="00474185" w:rsidRDefault="007220BA" w:rsidP="007220BA">
            <w:pPr>
              <w:rPr>
                <w:sz w:val="20"/>
                <w:szCs w:val="20"/>
              </w:rPr>
            </w:pPr>
          </w:p>
        </w:tc>
        <w:tc>
          <w:tcPr>
            <w:tcW w:w="1477" w:type="dxa"/>
            <w:gridSpan w:val="2"/>
            <w:vMerge/>
            <w:tcBorders>
              <w:top w:val="nil"/>
              <w:left w:val="single" w:sz="4" w:space="0" w:color="auto"/>
              <w:bottom w:val="single" w:sz="4" w:space="0" w:color="auto"/>
              <w:right w:val="single" w:sz="4" w:space="0" w:color="auto"/>
            </w:tcBorders>
            <w:vAlign w:val="center"/>
            <w:hideMark/>
          </w:tcPr>
          <w:p w14:paraId="5F183587" w14:textId="77777777" w:rsidR="007220BA" w:rsidRPr="00474185" w:rsidRDefault="007220BA" w:rsidP="007220BA">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3ECA61CC" w14:textId="77777777" w:rsidR="007220BA" w:rsidRPr="00474185" w:rsidRDefault="007220BA" w:rsidP="007220BA">
            <w:pPr>
              <w:rPr>
                <w:sz w:val="20"/>
                <w:szCs w:val="20"/>
              </w:rPr>
            </w:pPr>
          </w:p>
        </w:tc>
        <w:tc>
          <w:tcPr>
            <w:tcW w:w="1492" w:type="dxa"/>
            <w:gridSpan w:val="2"/>
            <w:vMerge/>
            <w:tcBorders>
              <w:top w:val="single" w:sz="4" w:space="0" w:color="auto"/>
              <w:left w:val="single" w:sz="4" w:space="0" w:color="auto"/>
              <w:bottom w:val="single" w:sz="4" w:space="0" w:color="auto"/>
              <w:right w:val="single" w:sz="4" w:space="0" w:color="auto"/>
            </w:tcBorders>
            <w:vAlign w:val="center"/>
            <w:hideMark/>
          </w:tcPr>
          <w:p w14:paraId="75169C35" w14:textId="77777777" w:rsidR="007220BA" w:rsidRPr="00474185" w:rsidRDefault="007220BA" w:rsidP="007220BA">
            <w:pPr>
              <w:rPr>
                <w:sz w:val="20"/>
                <w:szCs w:val="20"/>
              </w:rPr>
            </w:pPr>
          </w:p>
        </w:tc>
        <w:tc>
          <w:tcPr>
            <w:tcW w:w="932" w:type="dxa"/>
            <w:gridSpan w:val="2"/>
            <w:vMerge/>
            <w:tcBorders>
              <w:top w:val="nil"/>
              <w:left w:val="single" w:sz="4" w:space="0" w:color="auto"/>
              <w:bottom w:val="single" w:sz="4" w:space="0" w:color="auto"/>
              <w:right w:val="single" w:sz="4" w:space="0" w:color="auto"/>
            </w:tcBorders>
            <w:vAlign w:val="center"/>
            <w:hideMark/>
          </w:tcPr>
          <w:p w14:paraId="7F7399EE" w14:textId="77777777" w:rsidR="007220BA" w:rsidRPr="00474185" w:rsidRDefault="007220BA" w:rsidP="007220BA">
            <w:pPr>
              <w:rPr>
                <w:color w:val="000000"/>
                <w:sz w:val="20"/>
                <w:szCs w:val="20"/>
              </w:rPr>
            </w:pPr>
          </w:p>
        </w:tc>
        <w:tc>
          <w:tcPr>
            <w:tcW w:w="1140" w:type="dxa"/>
            <w:gridSpan w:val="2"/>
            <w:tcBorders>
              <w:top w:val="nil"/>
              <w:left w:val="nil"/>
              <w:bottom w:val="single" w:sz="4" w:space="0" w:color="auto"/>
              <w:right w:val="single" w:sz="4" w:space="0" w:color="auto"/>
            </w:tcBorders>
            <w:shd w:val="clear" w:color="auto" w:fill="auto"/>
            <w:textDirection w:val="btLr"/>
            <w:vAlign w:val="center"/>
            <w:hideMark/>
          </w:tcPr>
          <w:p w14:paraId="10E54942" w14:textId="77777777" w:rsidR="007220BA" w:rsidRPr="00474185" w:rsidRDefault="007220BA" w:rsidP="007220BA">
            <w:pPr>
              <w:ind w:left="113" w:right="113"/>
              <w:jc w:val="center"/>
              <w:rPr>
                <w:color w:val="000000"/>
                <w:sz w:val="20"/>
                <w:szCs w:val="20"/>
              </w:rPr>
            </w:pPr>
            <w:r w:rsidRPr="00474185">
              <w:rPr>
                <w:color w:val="000000"/>
                <w:sz w:val="20"/>
                <w:szCs w:val="20"/>
              </w:rPr>
              <w:t>удельный расход топлива на выработку тепловой энергии</w:t>
            </w:r>
          </w:p>
        </w:tc>
        <w:tc>
          <w:tcPr>
            <w:tcW w:w="1128" w:type="dxa"/>
            <w:gridSpan w:val="2"/>
            <w:tcBorders>
              <w:top w:val="nil"/>
              <w:left w:val="nil"/>
              <w:bottom w:val="single" w:sz="4" w:space="0" w:color="auto"/>
              <w:right w:val="single" w:sz="4" w:space="0" w:color="auto"/>
            </w:tcBorders>
            <w:shd w:val="clear" w:color="auto" w:fill="auto"/>
            <w:textDirection w:val="btLr"/>
            <w:vAlign w:val="center"/>
            <w:hideMark/>
          </w:tcPr>
          <w:p w14:paraId="47381DF3" w14:textId="77777777" w:rsidR="007220BA" w:rsidRPr="00474185" w:rsidRDefault="007220BA" w:rsidP="007220BA">
            <w:pPr>
              <w:ind w:left="113" w:right="113"/>
              <w:jc w:val="center"/>
              <w:rPr>
                <w:color w:val="000000"/>
                <w:sz w:val="20"/>
                <w:szCs w:val="20"/>
              </w:rPr>
            </w:pPr>
            <w:r w:rsidRPr="00474185">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4EE1DD3A" w14:textId="77777777" w:rsidR="007220BA" w:rsidRPr="00474185" w:rsidRDefault="007220BA" w:rsidP="007220BA">
            <w:pPr>
              <w:ind w:left="113" w:right="113"/>
              <w:jc w:val="center"/>
              <w:rPr>
                <w:color w:val="000000"/>
                <w:sz w:val="20"/>
                <w:szCs w:val="20"/>
              </w:rPr>
            </w:pPr>
            <w:r w:rsidRPr="00474185">
              <w:rPr>
                <w:color w:val="000000"/>
                <w:sz w:val="20"/>
                <w:szCs w:val="20"/>
              </w:rPr>
              <w:t>удельный расход воды  на выработку тепловой энергии</w:t>
            </w:r>
          </w:p>
        </w:tc>
        <w:tc>
          <w:tcPr>
            <w:tcW w:w="977" w:type="dxa"/>
            <w:gridSpan w:val="2"/>
            <w:tcBorders>
              <w:top w:val="nil"/>
              <w:left w:val="nil"/>
              <w:bottom w:val="single" w:sz="4" w:space="0" w:color="auto"/>
              <w:right w:val="single" w:sz="4" w:space="0" w:color="auto"/>
            </w:tcBorders>
            <w:shd w:val="clear" w:color="auto" w:fill="auto"/>
            <w:textDirection w:val="btLr"/>
            <w:vAlign w:val="center"/>
            <w:hideMark/>
          </w:tcPr>
          <w:p w14:paraId="49F0CDC4" w14:textId="77777777" w:rsidR="007220BA" w:rsidRPr="00474185" w:rsidRDefault="007220BA" w:rsidP="007220BA">
            <w:pPr>
              <w:ind w:left="113" w:right="113"/>
              <w:jc w:val="center"/>
              <w:rPr>
                <w:color w:val="000000"/>
                <w:sz w:val="20"/>
                <w:szCs w:val="20"/>
              </w:rPr>
            </w:pPr>
            <w:r w:rsidRPr="00474185">
              <w:rPr>
                <w:color w:val="000000"/>
                <w:sz w:val="20"/>
                <w:szCs w:val="20"/>
              </w:rPr>
              <w:t>величина технологических потерь тепловой энергии, теплоносителя при передаче тепловой энергии</w:t>
            </w:r>
          </w:p>
        </w:tc>
        <w:tc>
          <w:tcPr>
            <w:tcW w:w="709" w:type="dxa"/>
            <w:gridSpan w:val="2"/>
            <w:vMerge/>
            <w:tcBorders>
              <w:top w:val="nil"/>
              <w:left w:val="single" w:sz="4" w:space="0" w:color="auto"/>
              <w:bottom w:val="single" w:sz="4" w:space="0" w:color="auto"/>
              <w:right w:val="single" w:sz="4" w:space="0" w:color="auto"/>
            </w:tcBorders>
            <w:vAlign w:val="center"/>
            <w:hideMark/>
          </w:tcPr>
          <w:p w14:paraId="3612ADEC" w14:textId="77777777" w:rsidR="007220BA" w:rsidRPr="00474185" w:rsidRDefault="007220BA" w:rsidP="007220BA">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5A708C9" w14:textId="77777777" w:rsidR="007220BA" w:rsidRPr="00474185" w:rsidRDefault="007220BA" w:rsidP="007220BA">
            <w:pPr>
              <w:rPr>
                <w:color w:val="000000"/>
                <w:sz w:val="20"/>
                <w:szCs w:val="20"/>
              </w:rPr>
            </w:pPr>
          </w:p>
        </w:tc>
      </w:tr>
      <w:tr w:rsidR="007220BA" w:rsidRPr="00474185" w14:paraId="04D2EDA6" w14:textId="77777777" w:rsidTr="004516E7">
        <w:trPr>
          <w:gridAfter w:val="2"/>
          <w:wAfter w:w="180" w:type="dxa"/>
          <w:trHeight w:val="600"/>
        </w:trPr>
        <w:tc>
          <w:tcPr>
            <w:tcW w:w="993" w:type="dxa"/>
            <w:gridSpan w:val="3"/>
            <w:tcBorders>
              <w:top w:val="nil"/>
              <w:left w:val="single" w:sz="4" w:space="0" w:color="auto"/>
              <w:bottom w:val="single" w:sz="4" w:space="0" w:color="auto"/>
              <w:right w:val="single" w:sz="4" w:space="0" w:color="auto"/>
            </w:tcBorders>
            <w:shd w:val="clear" w:color="auto" w:fill="auto"/>
            <w:vAlign w:val="center"/>
            <w:hideMark/>
          </w:tcPr>
          <w:p w14:paraId="0D4F12AB" w14:textId="77777777" w:rsidR="007220BA" w:rsidRPr="00474185" w:rsidRDefault="007220BA" w:rsidP="007220BA">
            <w:pPr>
              <w:jc w:val="center"/>
              <w:rPr>
                <w:color w:val="000000"/>
                <w:sz w:val="20"/>
                <w:szCs w:val="20"/>
              </w:rPr>
            </w:pPr>
            <w:r w:rsidRPr="00474185">
              <w:rPr>
                <w:color w:val="000000"/>
                <w:sz w:val="20"/>
                <w:szCs w:val="20"/>
              </w:rPr>
              <w:t>Ед. измер.</w:t>
            </w:r>
          </w:p>
        </w:tc>
        <w:tc>
          <w:tcPr>
            <w:tcW w:w="1275" w:type="dxa"/>
            <w:gridSpan w:val="2"/>
            <w:tcBorders>
              <w:top w:val="nil"/>
              <w:left w:val="nil"/>
              <w:bottom w:val="single" w:sz="4" w:space="0" w:color="auto"/>
              <w:right w:val="single" w:sz="4" w:space="0" w:color="auto"/>
            </w:tcBorders>
            <w:shd w:val="clear" w:color="auto" w:fill="auto"/>
            <w:vAlign w:val="center"/>
            <w:hideMark/>
          </w:tcPr>
          <w:p w14:paraId="2D8BD176" w14:textId="77777777" w:rsidR="007220BA" w:rsidRPr="00474185" w:rsidRDefault="007220BA" w:rsidP="007220BA">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7EF5D34" w14:textId="77777777" w:rsidR="007220BA" w:rsidRPr="00474185" w:rsidRDefault="007220BA" w:rsidP="007220BA">
            <w:pPr>
              <w:jc w:val="center"/>
              <w:rPr>
                <w:color w:val="000000"/>
                <w:sz w:val="20"/>
                <w:szCs w:val="20"/>
              </w:rPr>
            </w:pPr>
            <w:r w:rsidRPr="00474185">
              <w:rPr>
                <w:color w:val="000000"/>
                <w:sz w:val="20"/>
                <w:szCs w:val="20"/>
              </w:rPr>
              <w:t>Гкал/год</w:t>
            </w:r>
          </w:p>
        </w:tc>
        <w:tc>
          <w:tcPr>
            <w:tcW w:w="1047" w:type="dxa"/>
            <w:gridSpan w:val="2"/>
            <w:tcBorders>
              <w:top w:val="nil"/>
              <w:left w:val="nil"/>
              <w:bottom w:val="single" w:sz="4" w:space="0" w:color="auto"/>
              <w:right w:val="single" w:sz="4" w:space="0" w:color="auto"/>
            </w:tcBorders>
            <w:shd w:val="clear" w:color="auto" w:fill="auto"/>
            <w:vAlign w:val="center"/>
            <w:hideMark/>
          </w:tcPr>
          <w:p w14:paraId="64D77CB7" w14:textId="77777777" w:rsidR="007220BA" w:rsidRPr="00474185" w:rsidRDefault="007220BA" w:rsidP="007220BA">
            <w:pPr>
              <w:jc w:val="center"/>
              <w:rPr>
                <w:sz w:val="20"/>
                <w:szCs w:val="20"/>
              </w:rPr>
            </w:pPr>
            <w:r w:rsidRPr="00474185">
              <w:rPr>
                <w:sz w:val="20"/>
                <w:szCs w:val="20"/>
              </w:rPr>
              <w:t>руб./тнт (с НДС)</w:t>
            </w:r>
          </w:p>
        </w:tc>
        <w:tc>
          <w:tcPr>
            <w:tcW w:w="1477" w:type="dxa"/>
            <w:gridSpan w:val="2"/>
            <w:tcBorders>
              <w:top w:val="nil"/>
              <w:left w:val="nil"/>
              <w:bottom w:val="single" w:sz="4" w:space="0" w:color="auto"/>
              <w:right w:val="single" w:sz="4" w:space="0" w:color="auto"/>
            </w:tcBorders>
            <w:shd w:val="clear" w:color="auto" w:fill="auto"/>
            <w:vAlign w:val="center"/>
            <w:hideMark/>
          </w:tcPr>
          <w:p w14:paraId="39D856BE" w14:textId="77777777" w:rsidR="007220BA" w:rsidRPr="00474185" w:rsidRDefault="007220BA" w:rsidP="007220BA">
            <w:pPr>
              <w:jc w:val="center"/>
              <w:rPr>
                <w:sz w:val="20"/>
                <w:szCs w:val="20"/>
              </w:rPr>
            </w:pPr>
            <w:r w:rsidRPr="00474185">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3B847DD5" w14:textId="77777777" w:rsidR="007220BA" w:rsidRPr="00474185" w:rsidRDefault="007220BA" w:rsidP="007220BA">
            <w:pPr>
              <w:jc w:val="center"/>
              <w:rPr>
                <w:sz w:val="20"/>
                <w:szCs w:val="20"/>
              </w:rPr>
            </w:pPr>
            <w:r w:rsidRPr="00474185">
              <w:rPr>
                <w:sz w:val="20"/>
                <w:szCs w:val="20"/>
              </w:rPr>
              <w:t>руб./м3 (с НДС)</w:t>
            </w:r>
          </w:p>
        </w:tc>
        <w:tc>
          <w:tcPr>
            <w:tcW w:w="1492" w:type="dxa"/>
            <w:gridSpan w:val="2"/>
            <w:tcBorders>
              <w:top w:val="nil"/>
              <w:left w:val="nil"/>
              <w:bottom w:val="single" w:sz="4" w:space="0" w:color="auto"/>
              <w:right w:val="single" w:sz="4" w:space="0" w:color="auto"/>
            </w:tcBorders>
            <w:shd w:val="clear" w:color="auto" w:fill="auto"/>
            <w:vAlign w:val="center"/>
            <w:hideMark/>
          </w:tcPr>
          <w:p w14:paraId="64DC20CE" w14:textId="77777777" w:rsidR="007220BA" w:rsidRPr="00474185" w:rsidRDefault="007220BA" w:rsidP="007220BA">
            <w:pPr>
              <w:jc w:val="center"/>
              <w:rPr>
                <w:color w:val="000000"/>
                <w:sz w:val="20"/>
                <w:szCs w:val="20"/>
              </w:rPr>
            </w:pPr>
            <w:r w:rsidRPr="00474185">
              <w:rPr>
                <w:color w:val="000000"/>
                <w:sz w:val="20"/>
                <w:szCs w:val="20"/>
              </w:rPr>
              <w:t>тыс. руб.</w:t>
            </w:r>
          </w:p>
        </w:tc>
        <w:tc>
          <w:tcPr>
            <w:tcW w:w="932" w:type="dxa"/>
            <w:gridSpan w:val="2"/>
            <w:tcBorders>
              <w:top w:val="nil"/>
              <w:left w:val="nil"/>
              <w:bottom w:val="single" w:sz="4" w:space="0" w:color="auto"/>
              <w:right w:val="single" w:sz="4" w:space="0" w:color="auto"/>
            </w:tcBorders>
            <w:shd w:val="clear" w:color="auto" w:fill="auto"/>
            <w:vAlign w:val="center"/>
            <w:hideMark/>
          </w:tcPr>
          <w:p w14:paraId="6BE3632A" w14:textId="77777777" w:rsidR="007220BA" w:rsidRPr="00474185" w:rsidRDefault="007220BA" w:rsidP="007220BA">
            <w:pPr>
              <w:jc w:val="center"/>
              <w:rPr>
                <w:color w:val="000000"/>
                <w:sz w:val="20"/>
                <w:szCs w:val="20"/>
              </w:rPr>
            </w:pPr>
            <w:r w:rsidRPr="00474185">
              <w:rPr>
                <w:color w:val="000000"/>
                <w:sz w:val="20"/>
                <w:szCs w:val="20"/>
              </w:rPr>
              <w:t>тыс. руб.</w:t>
            </w:r>
          </w:p>
        </w:tc>
        <w:tc>
          <w:tcPr>
            <w:tcW w:w="1140" w:type="dxa"/>
            <w:gridSpan w:val="2"/>
            <w:tcBorders>
              <w:top w:val="nil"/>
              <w:left w:val="nil"/>
              <w:bottom w:val="single" w:sz="4" w:space="0" w:color="auto"/>
              <w:right w:val="single" w:sz="4" w:space="0" w:color="auto"/>
            </w:tcBorders>
            <w:shd w:val="clear" w:color="auto" w:fill="auto"/>
            <w:vAlign w:val="center"/>
            <w:hideMark/>
          </w:tcPr>
          <w:p w14:paraId="0D60246B" w14:textId="77777777" w:rsidR="007220BA" w:rsidRPr="00474185" w:rsidRDefault="007220BA" w:rsidP="007220BA">
            <w:pPr>
              <w:jc w:val="center"/>
              <w:rPr>
                <w:color w:val="000000"/>
                <w:sz w:val="20"/>
                <w:szCs w:val="20"/>
              </w:rPr>
            </w:pPr>
            <w:r w:rsidRPr="00474185">
              <w:rPr>
                <w:color w:val="000000"/>
                <w:sz w:val="20"/>
                <w:szCs w:val="20"/>
              </w:rPr>
              <w:t>кг.у.т/Гкал</w:t>
            </w:r>
          </w:p>
        </w:tc>
        <w:tc>
          <w:tcPr>
            <w:tcW w:w="1128" w:type="dxa"/>
            <w:gridSpan w:val="2"/>
            <w:tcBorders>
              <w:top w:val="nil"/>
              <w:left w:val="nil"/>
              <w:bottom w:val="single" w:sz="4" w:space="0" w:color="auto"/>
              <w:right w:val="single" w:sz="4" w:space="0" w:color="auto"/>
            </w:tcBorders>
            <w:shd w:val="clear" w:color="auto" w:fill="auto"/>
            <w:vAlign w:val="center"/>
            <w:hideMark/>
          </w:tcPr>
          <w:p w14:paraId="3C61CE8D" w14:textId="77777777" w:rsidR="007220BA" w:rsidRPr="00474185" w:rsidRDefault="007220BA" w:rsidP="007220BA">
            <w:pPr>
              <w:jc w:val="center"/>
              <w:rPr>
                <w:color w:val="000000"/>
                <w:sz w:val="20"/>
                <w:szCs w:val="20"/>
              </w:rPr>
            </w:pPr>
            <w:r w:rsidRPr="00474185">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0F3DBB1C" w14:textId="77777777" w:rsidR="007220BA" w:rsidRPr="00474185" w:rsidRDefault="007220BA" w:rsidP="007220BA">
            <w:pPr>
              <w:jc w:val="center"/>
              <w:rPr>
                <w:color w:val="000000"/>
                <w:sz w:val="20"/>
                <w:szCs w:val="20"/>
              </w:rPr>
            </w:pPr>
            <w:r w:rsidRPr="00474185">
              <w:rPr>
                <w:color w:val="000000"/>
                <w:sz w:val="20"/>
                <w:szCs w:val="20"/>
              </w:rPr>
              <w:t>куб.м/Гкал</w:t>
            </w:r>
          </w:p>
        </w:tc>
        <w:tc>
          <w:tcPr>
            <w:tcW w:w="977" w:type="dxa"/>
            <w:gridSpan w:val="2"/>
            <w:tcBorders>
              <w:top w:val="nil"/>
              <w:left w:val="nil"/>
              <w:bottom w:val="single" w:sz="4" w:space="0" w:color="auto"/>
              <w:right w:val="single" w:sz="4" w:space="0" w:color="auto"/>
            </w:tcBorders>
            <w:shd w:val="clear" w:color="auto" w:fill="auto"/>
            <w:vAlign w:val="center"/>
            <w:hideMark/>
          </w:tcPr>
          <w:p w14:paraId="4E3FEA60" w14:textId="77777777" w:rsidR="007220BA" w:rsidRPr="00474185" w:rsidRDefault="007220BA" w:rsidP="007220BA">
            <w:pPr>
              <w:jc w:val="center"/>
              <w:rPr>
                <w:color w:val="000000"/>
                <w:sz w:val="20"/>
                <w:szCs w:val="20"/>
              </w:rPr>
            </w:pPr>
            <w:r w:rsidRPr="00474185">
              <w:rPr>
                <w:color w:val="000000"/>
                <w:sz w:val="20"/>
                <w:szCs w:val="20"/>
              </w:rPr>
              <w:t>Гкал/год</w:t>
            </w:r>
          </w:p>
        </w:tc>
        <w:tc>
          <w:tcPr>
            <w:tcW w:w="709" w:type="dxa"/>
            <w:gridSpan w:val="2"/>
            <w:tcBorders>
              <w:top w:val="nil"/>
              <w:left w:val="nil"/>
              <w:bottom w:val="single" w:sz="4" w:space="0" w:color="auto"/>
              <w:right w:val="single" w:sz="4" w:space="0" w:color="auto"/>
            </w:tcBorders>
            <w:shd w:val="clear" w:color="auto" w:fill="auto"/>
            <w:vAlign w:val="center"/>
            <w:hideMark/>
          </w:tcPr>
          <w:p w14:paraId="050F507A" w14:textId="77777777" w:rsidR="007220BA" w:rsidRPr="00474185" w:rsidRDefault="007220BA" w:rsidP="007220BA">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378F0581" w14:textId="77777777" w:rsidR="007220BA" w:rsidRPr="00474185" w:rsidRDefault="007220BA" w:rsidP="007220BA">
            <w:pPr>
              <w:jc w:val="center"/>
              <w:rPr>
                <w:color w:val="000000"/>
                <w:sz w:val="20"/>
                <w:szCs w:val="20"/>
              </w:rPr>
            </w:pPr>
            <w:r w:rsidRPr="00474185">
              <w:rPr>
                <w:color w:val="000000"/>
                <w:sz w:val="20"/>
                <w:szCs w:val="20"/>
              </w:rPr>
              <w:t>%</w:t>
            </w:r>
          </w:p>
        </w:tc>
      </w:tr>
      <w:tr w:rsidR="00AD6AD1" w:rsidRPr="00474185" w14:paraId="6B1B2955" w14:textId="77777777" w:rsidTr="00447A1E">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10A7F136" w14:textId="351FDC90" w:rsidR="00AD6AD1" w:rsidRPr="00474185" w:rsidRDefault="00AD6AD1" w:rsidP="00AD6AD1">
            <w:pPr>
              <w:jc w:val="center"/>
              <w:rPr>
                <w:color w:val="000000"/>
                <w:sz w:val="20"/>
                <w:szCs w:val="20"/>
              </w:rPr>
            </w:pPr>
            <w:r w:rsidRPr="00474185">
              <w:rPr>
                <w:color w:val="000000"/>
                <w:sz w:val="20"/>
                <w:szCs w:val="20"/>
              </w:rPr>
              <w:t>2024</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15DD631C" w14:textId="02D49AA3" w:rsidR="00AD6AD1" w:rsidRPr="00474185" w:rsidRDefault="00AD6AD1" w:rsidP="00AD6AD1">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92FEF61" w14:textId="778F5BBA"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6EFF3DA4" w14:textId="3390052B" w:rsidR="00AD6AD1" w:rsidRPr="00474185" w:rsidRDefault="005274EF" w:rsidP="00AD6AD1">
            <w:pPr>
              <w:jc w:val="center"/>
              <w:rPr>
                <w:sz w:val="20"/>
                <w:szCs w:val="20"/>
              </w:rPr>
            </w:pPr>
            <w:r>
              <w:rPr>
                <w:sz w:val="20"/>
                <w:szCs w:val="20"/>
              </w:rPr>
              <w:t>4893,60</w:t>
            </w:r>
          </w:p>
        </w:tc>
        <w:tc>
          <w:tcPr>
            <w:tcW w:w="1477" w:type="dxa"/>
            <w:gridSpan w:val="2"/>
            <w:tcBorders>
              <w:top w:val="nil"/>
              <w:left w:val="nil"/>
              <w:bottom w:val="single" w:sz="4" w:space="0" w:color="auto"/>
              <w:right w:val="single" w:sz="4" w:space="0" w:color="auto"/>
            </w:tcBorders>
            <w:shd w:val="clear" w:color="auto" w:fill="auto"/>
            <w:noWrap/>
            <w:vAlign w:val="bottom"/>
          </w:tcPr>
          <w:p w14:paraId="50ECC1E0" w14:textId="2E28D716" w:rsidR="00AD6AD1" w:rsidRPr="00474185" w:rsidRDefault="00AD6AD1" w:rsidP="00AD6AD1">
            <w:pPr>
              <w:jc w:val="center"/>
              <w:rPr>
                <w:color w:val="000000"/>
                <w:sz w:val="20"/>
                <w:szCs w:val="20"/>
              </w:rPr>
            </w:pPr>
            <w:r>
              <w:rPr>
                <w:color w:val="000000"/>
                <w:sz w:val="20"/>
                <w:szCs w:val="20"/>
              </w:rPr>
              <w:t>7,22</w:t>
            </w:r>
          </w:p>
        </w:tc>
        <w:tc>
          <w:tcPr>
            <w:tcW w:w="1006" w:type="dxa"/>
            <w:tcBorders>
              <w:top w:val="nil"/>
              <w:left w:val="nil"/>
              <w:bottom w:val="single" w:sz="4" w:space="0" w:color="auto"/>
              <w:right w:val="single" w:sz="4" w:space="0" w:color="auto"/>
            </w:tcBorders>
            <w:shd w:val="clear" w:color="auto" w:fill="auto"/>
            <w:noWrap/>
            <w:vAlign w:val="bottom"/>
          </w:tcPr>
          <w:p w14:paraId="25D68D9C" w14:textId="62C5BCE2" w:rsidR="00AD6AD1" w:rsidRPr="00474185" w:rsidRDefault="00AD6AD1" w:rsidP="00AD6AD1">
            <w:pPr>
              <w:jc w:val="center"/>
              <w:rPr>
                <w:color w:val="000000"/>
                <w:sz w:val="20"/>
                <w:szCs w:val="20"/>
              </w:rPr>
            </w:pPr>
            <w:r>
              <w:rPr>
                <w:color w:val="000000"/>
                <w:sz w:val="20"/>
                <w:szCs w:val="20"/>
              </w:rPr>
              <w:t>32,23</w:t>
            </w:r>
          </w:p>
        </w:tc>
        <w:tc>
          <w:tcPr>
            <w:tcW w:w="1492" w:type="dxa"/>
            <w:gridSpan w:val="2"/>
            <w:tcBorders>
              <w:top w:val="nil"/>
              <w:left w:val="nil"/>
              <w:bottom w:val="single" w:sz="4" w:space="0" w:color="auto"/>
              <w:right w:val="single" w:sz="4" w:space="0" w:color="auto"/>
            </w:tcBorders>
            <w:shd w:val="clear" w:color="auto" w:fill="auto"/>
            <w:noWrap/>
            <w:vAlign w:val="bottom"/>
          </w:tcPr>
          <w:p w14:paraId="33036E58" w14:textId="09A8EC31" w:rsidR="00AD6AD1" w:rsidRPr="00474185" w:rsidRDefault="005274EF" w:rsidP="00AD6AD1">
            <w:pPr>
              <w:jc w:val="center"/>
              <w:rPr>
                <w:color w:val="000000"/>
                <w:sz w:val="20"/>
                <w:szCs w:val="20"/>
              </w:rPr>
            </w:pPr>
            <w:r>
              <w:rPr>
                <w:color w:val="000000"/>
                <w:sz w:val="20"/>
                <w:szCs w:val="20"/>
              </w:rPr>
              <w:t>502,08</w:t>
            </w:r>
          </w:p>
        </w:tc>
        <w:tc>
          <w:tcPr>
            <w:tcW w:w="932" w:type="dxa"/>
            <w:gridSpan w:val="2"/>
            <w:tcBorders>
              <w:top w:val="nil"/>
              <w:left w:val="nil"/>
              <w:bottom w:val="single" w:sz="4" w:space="0" w:color="auto"/>
              <w:right w:val="single" w:sz="4" w:space="0" w:color="auto"/>
            </w:tcBorders>
            <w:shd w:val="clear" w:color="auto" w:fill="auto"/>
            <w:noWrap/>
            <w:vAlign w:val="bottom"/>
          </w:tcPr>
          <w:p w14:paraId="25ACE330" w14:textId="1DD63C44" w:rsidR="00AD6AD1" w:rsidRPr="00474185" w:rsidRDefault="005274EF" w:rsidP="00AD6AD1">
            <w:pPr>
              <w:jc w:val="center"/>
              <w:rPr>
                <w:color w:val="000000"/>
                <w:sz w:val="20"/>
                <w:szCs w:val="20"/>
              </w:rPr>
            </w:pPr>
            <w:r>
              <w:rPr>
                <w:color w:val="000000"/>
                <w:sz w:val="20"/>
                <w:szCs w:val="20"/>
              </w:rPr>
              <w:t>1706,71</w:t>
            </w:r>
          </w:p>
        </w:tc>
        <w:tc>
          <w:tcPr>
            <w:tcW w:w="1140" w:type="dxa"/>
            <w:gridSpan w:val="2"/>
            <w:tcBorders>
              <w:top w:val="nil"/>
              <w:left w:val="nil"/>
              <w:bottom w:val="single" w:sz="4" w:space="0" w:color="auto"/>
              <w:right w:val="single" w:sz="4" w:space="0" w:color="auto"/>
            </w:tcBorders>
            <w:shd w:val="clear" w:color="auto" w:fill="auto"/>
            <w:noWrap/>
            <w:vAlign w:val="bottom"/>
          </w:tcPr>
          <w:p w14:paraId="74946B45" w14:textId="17854C37" w:rsidR="00AD6AD1" w:rsidRPr="00474185" w:rsidRDefault="00AD6AD1" w:rsidP="00AD6AD1">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7CE4372A" w14:textId="218C9B74" w:rsidR="00AD6AD1" w:rsidRPr="00474185" w:rsidRDefault="00AD6AD1" w:rsidP="00AD6AD1">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5A254543" w14:textId="3C0119A6" w:rsidR="00AD6AD1" w:rsidRPr="00474185" w:rsidRDefault="00AD6AD1" w:rsidP="00AD6AD1">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62DEF0AE" w14:textId="2663BCB7" w:rsidR="00AD6AD1" w:rsidRPr="00474185" w:rsidRDefault="00AD6AD1" w:rsidP="00AD6AD1">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1DC43F25" w14:textId="7C812DBC" w:rsidR="00AD6AD1" w:rsidRPr="00474185" w:rsidRDefault="00AD6AD1" w:rsidP="00AD6AD1">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CB7328E" w14:textId="566B0ABA" w:rsidR="00AD6AD1" w:rsidRPr="00474185" w:rsidRDefault="00AD6AD1" w:rsidP="00AD6AD1">
            <w:pPr>
              <w:jc w:val="center"/>
              <w:rPr>
                <w:color w:val="000000"/>
                <w:sz w:val="20"/>
                <w:szCs w:val="20"/>
              </w:rPr>
            </w:pPr>
            <w:r>
              <w:rPr>
                <w:color w:val="000000"/>
                <w:sz w:val="20"/>
                <w:szCs w:val="20"/>
              </w:rPr>
              <w:t>107,2</w:t>
            </w:r>
          </w:p>
        </w:tc>
      </w:tr>
      <w:tr w:rsidR="00AD6AD1" w:rsidRPr="00474185" w14:paraId="5A3106DD" w14:textId="77777777" w:rsidTr="00447A1E">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0C0D811E" w14:textId="71EE009F" w:rsidR="00AD6AD1" w:rsidRPr="00474185" w:rsidRDefault="00AD6AD1" w:rsidP="00AD6AD1">
            <w:pPr>
              <w:jc w:val="center"/>
              <w:rPr>
                <w:color w:val="000000"/>
                <w:sz w:val="20"/>
                <w:szCs w:val="20"/>
              </w:rPr>
            </w:pPr>
            <w:r w:rsidRPr="00474185">
              <w:rPr>
                <w:color w:val="000000"/>
                <w:sz w:val="20"/>
                <w:szCs w:val="20"/>
              </w:rPr>
              <w:t>2025</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7D1F0A47" w14:textId="5B28F2CA" w:rsidR="00AD6AD1" w:rsidRPr="00474185" w:rsidRDefault="00AD6AD1" w:rsidP="00AD6AD1">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2ADA3058" w14:textId="51BEDD8A"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0F7D5ED6" w14:textId="4780BC2B" w:rsidR="00AD6AD1" w:rsidRPr="00474185" w:rsidRDefault="005274EF" w:rsidP="00AD6AD1">
            <w:pPr>
              <w:jc w:val="center"/>
              <w:rPr>
                <w:sz w:val="20"/>
                <w:szCs w:val="20"/>
              </w:rPr>
            </w:pPr>
            <w:r>
              <w:rPr>
                <w:sz w:val="20"/>
                <w:szCs w:val="20"/>
              </w:rPr>
              <w:t>5069,77</w:t>
            </w:r>
          </w:p>
        </w:tc>
        <w:tc>
          <w:tcPr>
            <w:tcW w:w="1477" w:type="dxa"/>
            <w:gridSpan w:val="2"/>
            <w:tcBorders>
              <w:top w:val="nil"/>
              <w:left w:val="nil"/>
              <w:bottom w:val="single" w:sz="4" w:space="0" w:color="auto"/>
              <w:right w:val="single" w:sz="4" w:space="0" w:color="auto"/>
            </w:tcBorders>
            <w:shd w:val="clear" w:color="auto" w:fill="auto"/>
            <w:noWrap/>
            <w:vAlign w:val="bottom"/>
          </w:tcPr>
          <w:p w14:paraId="57ABFA6D" w14:textId="5FD01D91" w:rsidR="00AD6AD1" w:rsidRPr="00474185" w:rsidRDefault="00AD6AD1" w:rsidP="00AD6AD1">
            <w:pPr>
              <w:jc w:val="center"/>
              <w:rPr>
                <w:color w:val="000000"/>
                <w:sz w:val="20"/>
                <w:szCs w:val="20"/>
              </w:rPr>
            </w:pPr>
            <w:r>
              <w:rPr>
                <w:color w:val="000000"/>
                <w:sz w:val="20"/>
                <w:szCs w:val="20"/>
              </w:rPr>
              <w:t>7,57</w:t>
            </w:r>
          </w:p>
        </w:tc>
        <w:tc>
          <w:tcPr>
            <w:tcW w:w="1006" w:type="dxa"/>
            <w:tcBorders>
              <w:top w:val="nil"/>
              <w:left w:val="nil"/>
              <w:bottom w:val="single" w:sz="4" w:space="0" w:color="auto"/>
              <w:right w:val="single" w:sz="4" w:space="0" w:color="auto"/>
            </w:tcBorders>
            <w:shd w:val="clear" w:color="auto" w:fill="auto"/>
            <w:noWrap/>
            <w:vAlign w:val="bottom"/>
          </w:tcPr>
          <w:p w14:paraId="7BB31AC2" w14:textId="1A453D02" w:rsidR="00AD6AD1" w:rsidRPr="00474185" w:rsidRDefault="00AD6AD1" w:rsidP="00AD6AD1">
            <w:pPr>
              <w:jc w:val="center"/>
              <w:rPr>
                <w:color w:val="000000"/>
                <w:sz w:val="20"/>
                <w:szCs w:val="20"/>
              </w:rPr>
            </w:pPr>
            <w:r>
              <w:rPr>
                <w:color w:val="000000"/>
                <w:sz w:val="20"/>
                <w:szCs w:val="20"/>
              </w:rPr>
              <w:t>33,58</w:t>
            </w:r>
          </w:p>
        </w:tc>
        <w:tc>
          <w:tcPr>
            <w:tcW w:w="1492" w:type="dxa"/>
            <w:gridSpan w:val="2"/>
            <w:tcBorders>
              <w:top w:val="nil"/>
              <w:left w:val="nil"/>
              <w:bottom w:val="single" w:sz="4" w:space="0" w:color="auto"/>
              <w:right w:val="single" w:sz="4" w:space="0" w:color="auto"/>
            </w:tcBorders>
            <w:shd w:val="clear" w:color="auto" w:fill="auto"/>
            <w:noWrap/>
            <w:vAlign w:val="bottom"/>
          </w:tcPr>
          <w:p w14:paraId="21168BA6" w14:textId="41B7C9EF" w:rsidR="00AD6AD1" w:rsidRPr="00474185" w:rsidRDefault="005274EF" w:rsidP="00AD6AD1">
            <w:pPr>
              <w:jc w:val="center"/>
              <w:rPr>
                <w:color w:val="000000"/>
                <w:sz w:val="20"/>
                <w:szCs w:val="20"/>
              </w:rPr>
            </w:pPr>
            <w:r>
              <w:rPr>
                <w:color w:val="000000"/>
                <w:sz w:val="20"/>
                <w:szCs w:val="20"/>
              </w:rPr>
              <w:t>523,16</w:t>
            </w:r>
          </w:p>
        </w:tc>
        <w:tc>
          <w:tcPr>
            <w:tcW w:w="932" w:type="dxa"/>
            <w:gridSpan w:val="2"/>
            <w:tcBorders>
              <w:top w:val="nil"/>
              <w:left w:val="nil"/>
              <w:bottom w:val="single" w:sz="4" w:space="0" w:color="auto"/>
              <w:right w:val="single" w:sz="4" w:space="0" w:color="auto"/>
            </w:tcBorders>
            <w:shd w:val="clear" w:color="auto" w:fill="auto"/>
            <w:noWrap/>
            <w:vAlign w:val="bottom"/>
          </w:tcPr>
          <w:p w14:paraId="78F82CDA" w14:textId="0A088BCE" w:rsidR="00AD6AD1" w:rsidRPr="00474185" w:rsidRDefault="00AD6AD1" w:rsidP="00AD6AD1">
            <w:pPr>
              <w:jc w:val="center"/>
              <w:rPr>
                <w:color w:val="000000"/>
                <w:sz w:val="20"/>
                <w:szCs w:val="20"/>
              </w:rPr>
            </w:pPr>
            <w:r w:rsidRPr="00474185">
              <w:rPr>
                <w:color w:val="000000"/>
                <w:sz w:val="20"/>
                <w:szCs w:val="20"/>
              </w:rPr>
              <w:t>-</w:t>
            </w:r>
          </w:p>
        </w:tc>
        <w:tc>
          <w:tcPr>
            <w:tcW w:w="1140" w:type="dxa"/>
            <w:gridSpan w:val="2"/>
            <w:tcBorders>
              <w:top w:val="nil"/>
              <w:left w:val="nil"/>
              <w:bottom w:val="single" w:sz="4" w:space="0" w:color="auto"/>
              <w:right w:val="single" w:sz="4" w:space="0" w:color="auto"/>
            </w:tcBorders>
            <w:shd w:val="clear" w:color="auto" w:fill="auto"/>
            <w:noWrap/>
            <w:vAlign w:val="bottom"/>
          </w:tcPr>
          <w:p w14:paraId="63DDA752" w14:textId="55C79D6A" w:rsidR="00AD6AD1" w:rsidRPr="00474185" w:rsidRDefault="00AD6AD1" w:rsidP="00AD6AD1">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4968E601" w14:textId="164BFF88" w:rsidR="00AD6AD1" w:rsidRPr="00474185" w:rsidRDefault="00AD6AD1" w:rsidP="00AD6AD1">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584C9FCF" w14:textId="3C195649" w:rsidR="00AD6AD1" w:rsidRPr="00474185" w:rsidRDefault="00AD6AD1" w:rsidP="00AD6AD1">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0E9BB42D" w14:textId="068860D8" w:rsidR="00AD6AD1" w:rsidRPr="00474185" w:rsidRDefault="00AD6AD1" w:rsidP="00AD6AD1">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065BCC03" w14:textId="194936C3" w:rsidR="00AD6AD1" w:rsidRPr="00474185" w:rsidRDefault="00AD6AD1" w:rsidP="00AD6AD1">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AAE4245" w14:textId="54CB5C73" w:rsidR="00AD6AD1" w:rsidRPr="00474185" w:rsidRDefault="00AD6AD1" w:rsidP="00AD6AD1">
            <w:pPr>
              <w:jc w:val="center"/>
              <w:rPr>
                <w:color w:val="000000"/>
                <w:sz w:val="20"/>
                <w:szCs w:val="20"/>
              </w:rPr>
            </w:pPr>
            <w:r w:rsidRPr="00474185">
              <w:rPr>
                <w:color w:val="000000"/>
                <w:sz w:val="20"/>
                <w:szCs w:val="20"/>
              </w:rPr>
              <w:t>104,</w:t>
            </w:r>
            <w:r>
              <w:rPr>
                <w:color w:val="000000"/>
                <w:sz w:val="20"/>
                <w:szCs w:val="20"/>
              </w:rPr>
              <w:t>2</w:t>
            </w:r>
          </w:p>
        </w:tc>
      </w:tr>
      <w:tr w:rsidR="00AD6AD1" w:rsidRPr="00474185" w14:paraId="6EC77C62" w14:textId="77777777" w:rsidTr="00447A1E">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25E13629" w14:textId="188BDEDD" w:rsidR="00AD6AD1" w:rsidRPr="00474185" w:rsidRDefault="00AD6AD1" w:rsidP="00AD6AD1">
            <w:pPr>
              <w:jc w:val="center"/>
              <w:rPr>
                <w:color w:val="000000"/>
                <w:sz w:val="20"/>
                <w:szCs w:val="20"/>
              </w:rPr>
            </w:pPr>
            <w:r w:rsidRPr="00474185">
              <w:rPr>
                <w:color w:val="000000"/>
                <w:sz w:val="20"/>
                <w:szCs w:val="20"/>
              </w:rPr>
              <w:t>2026</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4BE78F9F" w14:textId="13751AD9" w:rsidR="00AD6AD1" w:rsidRPr="00474185" w:rsidRDefault="00AD6AD1" w:rsidP="00AD6AD1">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D7DA09B" w14:textId="2245D16C"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2787059E" w14:textId="3DA8729E" w:rsidR="00AD6AD1" w:rsidRPr="00474185" w:rsidRDefault="005274EF" w:rsidP="00AD6AD1">
            <w:pPr>
              <w:jc w:val="center"/>
              <w:rPr>
                <w:sz w:val="20"/>
                <w:szCs w:val="20"/>
              </w:rPr>
            </w:pPr>
            <w:r>
              <w:rPr>
                <w:sz w:val="20"/>
                <w:szCs w:val="20"/>
              </w:rPr>
              <w:t>5242,14</w:t>
            </w:r>
          </w:p>
        </w:tc>
        <w:tc>
          <w:tcPr>
            <w:tcW w:w="1477" w:type="dxa"/>
            <w:gridSpan w:val="2"/>
            <w:tcBorders>
              <w:top w:val="nil"/>
              <w:left w:val="nil"/>
              <w:bottom w:val="single" w:sz="4" w:space="0" w:color="auto"/>
              <w:right w:val="single" w:sz="4" w:space="0" w:color="auto"/>
            </w:tcBorders>
            <w:shd w:val="clear" w:color="auto" w:fill="auto"/>
            <w:noWrap/>
            <w:vAlign w:val="bottom"/>
          </w:tcPr>
          <w:p w14:paraId="01EF57CB" w14:textId="0B688CA0" w:rsidR="00AD6AD1" w:rsidRPr="00474185" w:rsidRDefault="00AD6AD1" w:rsidP="00AD6AD1">
            <w:pPr>
              <w:jc w:val="center"/>
              <w:rPr>
                <w:color w:val="000000"/>
                <w:sz w:val="20"/>
                <w:szCs w:val="20"/>
              </w:rPr>
            </w:pPr>
            <w:r>
              <w:rPr>
                <w:color w:val="000000"/>
                <w:sz w:val="20"/>
                <w:szCs w:val="20"/>
              </w:rPr>
              <w:t>7,80</w:t>
            </w:r>
          </w:p>
        </w:tc>
        <w:tc>
          <w:tcPr>
            <w:tcW w:w="1006" w:type="dxa"/>
            <w:tcBorders>
              <w:top w:val="nil"/>
              <w:left w:val="nil"/>
              <w:bottom w:val="single" w:sz="4" w:space="0" w:color="auto"/>
              <w:right w:val="single" w:sz="4" w:space="0" w:color="auto"/>
            </w:tcBorders>
            <w:shd w:val="clear" w:color="auto" w:fill="auto"/>
            <w:noWrap/>
            <w:vAlign w:val="bottom"/>
          </w:tcPr>
          <w:p w14:paraId="5607AE9B" w14:textId="26E7021E" w:rsidR="00AD6AD1" w:rsidRPr="00474185" w:rsidRDefault="00AD6AD1" w:rsidP="00AD6AD1">
            <w:pPr>
              <w:jc w:val="center"/>
              <w:rPr>
                <w:color w:val="000000"/>
                <w:sz w:val="20"/>
                <w:szCs w:val="20"/>
              </w:rPr>
            </w:pPr>
            <w:r>
              <w:rPr>
                <w:color w:val="000000"/>
                <w:sz w:val="20"/>
                <w:szCs w:val="20"/>
              </w:rPr>
              <w:t>34,93</w:t>
            </w:r>
          </w:p>
        </w:tc>
        <w:tc>
          <w:tcPr>
            <w:tcW w:w="1492" w:type="dxa"/>
            <w:gridSpan w:val="2"/>
            <w:tcBorders>
              <w:top w:val="nil"/>
              <w:left w:val="nil"/>
              <w:bottom w:val="single" w:sz="4" w:space="0" w:color="auto"/>
              <w:right w:val="single" w:sz="4" w:space="0" w:color="auto"/>
            </w:tcBorders>
            <w:shd w:val="clear" w:color="auto" w:fill="auto"/>
            <w:noWrap/>
            <w:vAlign w:val="bottom"/>
          </w:tcPr>
          <w:p w14:paraId="7FC2626C" w14:textId="488CC0D4" w:rsidR="00AD6AD1" w:rsidRPr="00474185" w:rsidRDefault="005274EF" w:rsidP="00AD6AD1">
            <w:pPr>
              <w:jc w:val="center"/>
              <w:rPr>
                <w:color w:val="000000"/>
                <w:sz w:val="20"/>
                <w:szCs w:val="20"/>
              </w:rPr>
            </w:pPr>
            <w:r>
              <w:rPr>
                <w:color w:val="000000"/>
                <w:sz w:val="20"/>
                <w:szCs w:val="20"/>
              </w:rPr>
              <w:t>544,09</w:t>
            </w:r>
          </w:p>
        </w:tc>
        <w:tc>
          <w:tcPr>
            <w:tcW w:w="932" w:type="dxa"/>
            <w:gridSpan w:val="2"/>
            <w:tcBorders>
              <w:top w:val="nil"/>
              <w:left w:val="nil"/>
              <w:bottom w:val="single" w:sz="4" w:space="0" w:color="auto"/>
              <w:right w:val="single" w:sz="4" w:space="0" w:color="auto"/>
            </w:tcBorders>
            <w:shd w:val="clear" w:color="auto" w:fill="auto"/>
            <w:noWrap/>
            <w:vAlign w:val="bottom"/>
          </w:tcPr>
          <w:p w14:paraId="5F46D294" w14:textId="7917622D" w:rsidR="00AD6AD1" w:rsidRPr="00474185" w:rsidRDefault="00AD6AD1" w:rsidP="00AD6AD1">
            <w:pPr>
              <w:jc w:val="center"/>
              <w:rPr>
                <w:color w:val="000000"/>
                <w:sz w:val="20"/>
                <w:szCs w:val="20"/>
              </w:rPr>
            </w:pPr>
            <w:r w:rsidRPr="00474185">
              <w:rPr>
                <w:color w:val="000000"/>
                <w:sz w:val="20"/>
                <w:szCs w:val="20"/>
              </w:rPr>
              <w:t>-</w:t>
            </w:r>
          </w:p>
        </w:tc>
        <w:tc>
          <w:tcPr>
            <w:tcW w:w="1140" w:type="dxa"/>
            <w:gridSpan w:val="2"/>
            <w:tcBorders>
              <w:top w:val="nil"/>
              <w:left w:val="nil"/>
              <w:bottom w:val="single" w:sz="4" w:space="0" w:color="auto"/>
              <w:right w:val="single" w:sz="4" w:space="0" w:color="auto"/>
            </w:tcBorders>
            <w:shd w:val="clear" w:color="auto" w:fill="auto"/>
            <w:noWrap/>
            <w:vAlign w:val="bottom"/>
          </w:tcPr>
          <w:p w14:paraId="3B094FA8" w14:textId="529FBD55" w:rsidR="00AD6AD1" w:rsidRPr="00474185" w:rsidRDefault="00AD6AD1" w:rsidP="00AD6AD1">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6F41BC57" w14:textId="131C0B74" w:rsidR="00AD6AD1" w:rsidRPr="00474185" w:rsidRDefault="00AD6AD1" w:rsidP="00AD6AD1">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47E34D6A" w14:textId="5A393631" w:rsidR="00AD6AD1" w:rsidRPr="00474185" w:rsidRDefault="00AD6AD1" w:rsidP="00AD6AD1">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761DC66D" w14:textId="52A3C90C" w:rsidR="00AD6AD1" w:rsidRPr="00474185" w:rsidRDefault="00AD6AD1" w:rsidP="00AD6AD1">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6F524B84" w14:textId="5FC3C3D0" w:rsidR="00AD6AD1" w:rsidRPr="00474185" w:rsidRDefault="00AD6AD1" w:rsidP="00AD6AD1">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327F3F9" w14:textId="3840E48E" w:rsidR="00AD6AD1" w:rsidRPr="00474185" w:rsidRDefault="00AD6AD1" w:rsidP="00AD6AD1">
            <w:pPr>
              <w:jc w:val="center"/>
              <w:rPr>
                <w:color w:val="000000"/>
                <w:sz w:val="20"/>
                <w:szCs w:val="20"/>
              </w:rPr>
            </w:pPr>
            <w:r w:rsidRPr="00474185">
              <w:rPr>
                <w:color w:val="000000"/>
                <w:sz w:val="20"/>
                <w:szCs w:val="20"/>
              </w:rPr>
              <w:t>104,0</w:t>
            </w:r>
          </w:p>
        </w:tc>
      </w:tr>
      <w:tr w:rsidR="00AD6AD1" w:rsidRPr="00474185" w14:paraId="322FFFFF" w14:textId="77777777" w:rsidTr="00447A1E">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75FBAF23" w14:textId="72B76392" w:rsidR="00AD6AD1" w:rsidRPr="00474185" w:rsidRDefault="00AD6AD1" w:rsidP="00AD6AD1">
            <w:pPr>
              <w:jc w:val="center"/>
              <w:rPr>
                <w:color w:val="000000"/>
                <w:sz w:val="20"/>
                <w:szCs w:val="20"/>
              </w:rPr>
            </w:pPr>
            <w:r w:rsidRPr="00474185">
              <w:rPr>
                <w:color w:val="000000"/>
                <w:sz w:val="20"/>
                <w:szCs w:val="20"/>
              </w:rPr>
              <w:t>2027</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537AD583" w14:textId="1CEE94BA" w:rsidR="00AD6AD1" w:rsidRPr="00474185" w:rsidRDefault="00AD6AD1" w:rsidP="00AD6AD1">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2A5DEFE9" w14:textId="6B7FF15A"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70C99801" w14:textId="54E6B9D0" w:rsidR="00AD6AD1" w:rsidRPr="00474185" w:rsidRDefault="005274EF" w:rsidP="00AD6AD1">
            <w:pPr>
              <w:jc w:val="center"/>
              <w:rPr>
                <w:sz w:val="20"/>
                <w:szCs w:val="20"/>
              </w:rPr>
            </w:pPr>
            <w:r>
              <w:rPr>
                <w:sz w:val="20"/>
                <w:szCs w:val="20"/>
              </w:rPr>
              <w:t>5420,37</w:t>
            </w:r>
          </w:p>
        </w:tc>
        <w:tc>
          <w:tcPr>
            <w:tcW w:w="1477" w:type="dxa"/>
            <w:gridSpan w:val="2"/>
            <w:tcBorders>
              <w:top w:val="nil"/>
              <w:left w:val="nil"/>
              <w:bottom w:val="single" w:sz="4" w:space="0" w:color="auto"/>
              <w:right w:val="single" w:sz="4" w:space="0" w:color="auto"/>
            </w:tcBorders>
            <w:shd w:val="clear" w:color="auto" w:fill="auto"/>
            <w:noWrap/>
            <w:vAlign w:val="bottom"/>
          </w:tcPr>
          <w:p w14:paraId="00D960D1" w14:textId="32261A44" w:rsidR="00AD6AD1" w:rsidRPr="00474185" w:rsidRDefault="00AD6AD1" w:rsidP="00AD6AD1">
            <w:pPr>
              <w:jc w:val="center"/>
              <w:rPr>
                <w:color w:val="000000"/>
                <w:sz w:val="20"/>
                <w:szCs w:val="20"/>
              </w:rPr>
            </w:pPr>
            <w:r>
              <w:rPr>
                <w:color w:val="000000"/>
                <w:sz w:val="20"/>
                <w:szCs w:val="20"/>
              </w:rPr>
              <w:t>8,03</w:t>
            </w:r>
          </w:p>
        </w:tc>
        <w:tc>
          <w:tcPr>
            <w:tcW w:w="1006" w:type="dxa"/>
            <w:tcBorders>
              <w:top w:val="nil"/>
              <w:left w:val="nil"/>
              <w:bottom w:val="single" w:sz="4" w:space="0" w:color="auto"/>
              <w:right w:val="single" w:sz="4" w:space="0" w:color="auto"/>
            </w:tcBorders>
            <w:shd w:val="clear" w:color="auto" w:fill="auto"/>
            <w:noWrap/>
            <w:vAlign w:val="bottom"/>
          </w:tcPr>
          <w:p w14:paraId="2E63EE8B" w14:textId="35608589" w:rsidR="00AD6AD1" w:rsidRPr="00474185" w:rsidRDefault="00AD6AD1" w:rsidP="00AD6AD1">
            <w:pPr>
              <w:jc w:val="center"/>
              <w:rPr>
                <w:color w:val="000000"/>
                <w:sz w:val="20"/>
                <w:szCs w:val="20"/>
              </w:rPr>
            </w:pPr>
            <w:r>
              <w:rPr>
                <w:color w:val="000000"/>
                <w:sz w:val="20"/>
                <w:szCs w:val="20"/>
              </w:rPr>
              <w:t>36,32</w:t>
            </w:r>
          </w:p>
        </w:tc>
        <w:tc>
          <w:tcPr>
            <w:tcW w:w="1492" w:type="dxa"/>
            <w:gridSpan w:val="2"/>
            <w:tcBorders>
              <w:top w:val="nil"/>
              <w:left w:val="nil"/>
              <w:bottom w:val="single" w:sz="4" w:space="0" w:color="auto"/>
              <w:right w:val="single" w:sz="4" w:space="0" w:color="auto"/>
            </w:tcBorders>
            <w:shd w:val="clear" w:color="auto" w:fill="auto"/>
            <w:noWrap/>
            <w:vAlign w:val="bottom"/>
          </w:tcPr>
          <w:p w14:paraId="4AC32250" w14:textId="754CF293" w:rsidR="00AD6AD1" w:rsidRPr="00474185" w:rsidRDefault="005274EF" w:rsidP="00AD6AD1">
            <w:pPr>
              <w:jc w:val="center"/>
              <w:rPr>
                <w:color w:val="000000"/>
                <w:sz w:val="20"/>
                <w:szCs w:val="20"/>
              </w:rPr>
            </w:pPr>
            <w:r>
              <w:rPr>
                <w:color w:val="000000"/>
                <w:sz w:val="20"/>
                <w:szCs w:val="20"/>
              </w:rPr>
              <w:t>565,86</w:t>
            </w:r>
          </w:p>
        </w:tc>
        <w:tc>
          <w:tcPr>
            <w:tcW w:w="932" w:type="dxa"/>
            <w:gridSpan w:val="2"/>
            <w:tcBorders>
              <w:top w:val="nil"/>
              <w:left w:val="nil"/>
              <w:bottom w:val="single" w:sz="4" w:space="0" w:color="auto"/>
              <w:right w:val="single" w:sz="4" w:space="0" w:color="auto"/>
            </w:tcBorders>
            <w:shd w:val="clear" w:color="auto" w:fill="auto"/>
            <w:noWrap/>
            <w:vAlign w:val="bottom"/>
          </w:tcPr>
          <w:p w14:paraId="3B0837E8" w14:textId="4C95FE4F" w:rsidR="00AD6AD1" w:rsidRPr="00474185" w:rsidRDefault="00AD6AD1" w:rsidP="00AD6AD1">
            <w:pPr>
              <w:jc w:val="center"/>
              <w:rPr>
                <w:color w:val="000000"/>
                <w:sz w:val="20"/>
                <w:szCs w:val="20"/>
              </w:rPr>
            </w:pPr>
            <w:r w:rsidRPr="00474185">
              <w:rPr>
                <w:color w:val="000000"/>
                <w:sz w:val="20"/>
                <w:szCs w:val="20"/>
              </w:rPr>
              <w:t>-</w:t>
            </w:r>
          </w:p>
        </w:tc>
        <w:tc>
          <w:tcPr>
            <w:tcW w:w="1140" w:type="dxa"/>
            <w:gridSpan w:val="2"/>
            <w:tcBorders>
              <w:top w:val="nil"/>
              <w:left w:val="nil"/>
              <w:bottom w:val="single" w:sz="4" w:space="0" w:color="auto"/>
              <w:right w:val="single" w:sz="4" w:space="0" w:color="auto"/>
            </w:tcBorders>
            <w:shd w:val="clear" w:color="auto" w:fill="auto"/>
            <w:noWrap/>
            <w:vAlign w:val="bottom"/>
          </w:tcPr>
          <w:p w14:paraId="4555A389" w14:textId="7FD6E308" w:rsidR="00AD6AD1" w:rsidRPr="00474185" w:rsidRDefault="00AD6AD1" w:rsidP="00AD6AD1">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016F99F6" w14:textId="6BADB644" w:rsidR="00AD6AD1" w:rsidRPr="00474185" w:rsidRDefault="00AD6AD1" w:rsidP="00AD6AD1">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31722804" w14:textId="76618457" w:rsidR="00AD6AD1" w:rsidRPr="00474185" w:rsidRDefault="00AD6AD1" w:rsidP="00AD6AD1">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0375FD65" w14:textId="3A55A0FB" w:rsidR="00AD6AD1" w:rsidRPr="00474185" w:rsidRDefault="00AD6AD1" w:rsidP="00AD6AD1">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6086C5CC" w14:textId="5D847D11" w:rsidR="00AD6AD1" w:rsidRPr="00474185" w:rsidRDefault="00AD6AD1" w:rsidP="00AD6AD1">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D5F0AD9" w14:textId="3BD335B4" w:rsidR="00AD6AD1" w:rsidRPr="00474185" w:rsidRDefault="00AD6AD1" w:rsidP="00AD6AD1">
            <w:pPr>
              <w:jc w:val="center"/>
              <w:rPr>
                <w:color w:val="000000"/>
                <w:sz w:val="20"/>
                <w:szCs w:val="20"/>
              </w:rPr>
            </w:pPr>
            <w:r w:rsidRPr="00474185">
              <w:rPr>
                <w:color w:val="000000"/>
                <w:sz w:val="20"/>
                <w:szCs w:val="20"/>
              </w:rPr>
              <w:t>104,0</w:t>
            </w:r>
          </w:p>
        </w:tc>
      </w:tr>
      <w:tr w:rsidR="00AD6AD1" w:rsidRPr="00474185" w14:paraId="0BF89A32" w14:textId="77777777" w:rsidTr="00447A1E">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767CB951" w14:textId="73A69D73" w:rsidR="00AD6AD1" w:rsidRPr="00474185" w:rsidRDefault="00AD6AD1" w:rsidP="00AD6AD1">
            <w:pPr>
              <w:jc w:val="center"/>
              <w:rPr>
                <w:color w:val="000000"/>
                <w:sz w:val="20"/>
                <w:szCs w:val="20"/>
              </w:rPr>
            </w:pPr>
            <w:r w:rsidRPr="00474185">
              <w:rPr>
                <w:color w:val="000000"/>
                <w:sz w:val="20"/>
                <w:szCs w:val="20"/>
              </w:rPr>
              <w:t>2028</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29DE56E8" w14:textId="5387041D" w:rsidR="00AD6AD1" w:rsidRPr="00474185" w:rsidRDefault="00AD6AD1" w:rsidP="00AD6AD1">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1B8CD22" w14:textId="265AF0B9"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39A27CCD" w14:textId="5E76680C" w:rsidR="00AD6AD1" w:rsidRPr="00474185" w:rsidRDefault="005274EF" w:rsidP="00AD6AD1">
            <w:pPr>
              <w:jc w:val="center"/>
              <w:rPr>
                <w:sz w:val="20"/>
                <w:szCs w:val="20"/>
              </w:rPr>
            </w:pPr>
            <w:r>
              <w:rPr>
                <w:sz w:val="20"/>
                <w:szCs w:val="20"/>
              </w:rPr>
              <w:t>5604,67</w:t>
            </w:r>
          </w:p>
        </w:tc>
        <w:tc>
          <w:tcPr>
            <w:tcW w:w="1477" w:type="dxa"/>
            <w:gridSpan w:val="2"/>
            <w:tcBorders>
              <w:top w:val="nil"/>
              <w:left w:val="nil"/>
              <w:bottom w:val="single" w:sz="4" w:space="0" w:color="auto"/>
              <w:right w:val="single" w:sz="4" w:space="0" w:color="auto"/>
            </w:tcBorders>
            <w:shd w:val="clear" w:color="auto" w:fill="auto"/>
            <w:noWrap/>
            <w:vAlign w:val="bottom"/>
          </w:tcPr>
          <w:p w14:paraId="299A8A15" w14:textId="6AF31C2D" w:rsidR="00AD6AD1" w:rsidRPr="00474185" w:rsidRDefault="00AD6AD1" w:rsidP="00AD6AD1">
            <w:pPr>
              <w:jc w:val="center"/>
              <w:rPr>
                <w:color w:val="000000"/>
                <w:sz w:val="20"/>
                <w:szCs w:val="20"/>
              </w:rPr>
            </w:pPr>
            <w:r>
              <w:rPr>
                <w:color w:val="000000"/>
                <w:sz w:val="20"/>
                <w:szCs w:val="20"/>
              </w:rPr>
              <w:t>8,27</w:t>
            </w:r>
          </w:p>
        </w:tc>
        <w:tc>
          <w:tcPr>
            <w:tcW w:w="1006" w:type="dxa"/>
            <w:tcBorders>
              <w:top w:val="nil"/>
              <w:left w:val="nil"/>
              <w:bottom w:val="single" w:sz="4" w:space="0" w:color="auto"/>
              <w:right w:val="single" w:sz="4" w:space="0" w:color="auto"/>
            </w:tcBorders>
            <w:shd w:val="clear" w:color="auto" w:fill="auto"/>
            <w:noWrap/>
            <w:vAlign w:val="bottom"/>
          </w:tcPr>
          <w:p w14:paraId="28B017A7" w14:textId="3FD61390" w:rsidR="00AD6AD1" w:rsidRPr="00474185" w:rsidRDefault="00AD6AD1" w:rsidP="00AD6AD1">
            <w:pPr>
              <w:jc w:val="center"/>
              <w:rPr>
                <w:color w:val="000000"/>
                <w:sz w:val="20"/>
                <w:szCs w:val="20"/>
              </w:rPr>
            </w:pPr>
            <w:r>
              <w:rPr>
                <w:color w:val="000000"/>
                <w:sz w:val="20"/>
                <w:szCs w:val="20"/>
              </w:rPr>
              <w:t>37,78</w:t>
            </w:r>
          </w:p>
        </w:tc>
        <w:tc>
          <w:tcPr>
            <w:tcW w:w="1492" w:type="dxa"/>
            <w:gridSpan w:val="2"/>
            <w:tcBorders>
              <w:top w:val="nil"/>
              <w:left w:val="nil"/>
              <w:bottom w:val="single" w:sz="4" w:space="0" w:color="auto"/>
              <w:right w:val="single" w:sz="4" w:space="0" w:color="auto"/>
            </w:tcBorders>
            <w:shd w:val="clear" w:color="auto" w:fill="auto"/>
            <w:noWrap/>
            <w:vAlign w:val="bottom"/>
          </w:tcPr>
          <w:p w14:paraId="06883B36" w14:textId="2B91D348" w:rsidR="00AD6AD1" w:rsidRPr="00474185" w:rsidRDefault="005274EF" w:rsidP="00AD6AD1">
            <w:pPr>
              <w:jc w:val="center"/>
              <w:rPr>
                <w:color w:val="000000"/>
                <w:sz w:val="20"/>
                <w:szCs w:val="20"/>
              </w:rPr>
            </w:pPr>
            <w:r>
              <w:rPr>
                <w:color w:val="000000"/>
                <w:sz w:val="20"/>
                <w:szCs w:val="20"/>
              </w:rPr>
              <w:t>588,49</w:t>
            </w:r>
          </w:p>
        </w:tc>
        <w:tc>
          <w:tcPr>
            <w:tcW w:w="932" w:type="dxa"/>
            <w:gridSpan w:val="2"/>
            <w:tcBorders>
              <w:top w:val="nil"/>
              <w:left w:val="nil"/>
              <w:bottom w:val="single" w:sz="4" w:space="0" w:color="auto"/>
              <w:right w:val="single" w:sz="4" w:space="0" w:color="auto"/>
            </w:tcBorders>
            <w:shd w:val="clear" w:color="auto" w:fill="auto"/>
            <w:noWrap/>
            <w:vAlign w:val="bottom"/>
          </w:tcPr>
          <w:p w14:paraId="33543C6B" w14:textId="11175421" w:rsidR="00AD6AD1" w:rsidRPr="00474185" w:rsidRDefault="00AD6AD1" w:rsidP="00AD6AD1">
            <w:pPr>
              <w:jc w:val="center"/>
              <w:rPr>
                <w:color w:val="000000"/>
                <w:sz w:val="20"/>
                <w:szCs w:val="20"/>
              </w:rPr>
            </w:pPr>
            <w:r w:rsidRPr="00474185">
              <w:rPr>
                <w:color w:val="000000"/>
                <w:sz w:val="20"/>
                <w:szCs w:val="20"/>
              </w:rPr>
              <w:t>-</w:t>
            </w:r>
          </w:p>
        </w:tc>
        <w:tc>
          <w:tcPr>
            <w:tcW w:w="1140" w:type="dxa"/>
            <w:gridSpan w:val="2"/>
            <w:tcBorders>
              <w:top w:val="nil"/>
              <w:left w:val="nil"/>
              <w:bottom w:val="single" w:sz="4" w:space="0" w:color="auto"/>
              <w:right w:val="single" w:sz="4" w:space="0" w:color="auto"/>
            </w:tcBorders>
            <w:shd w:val="clear" w:color="auto" w:fill="auto"/>
            <w:noWrap/>
            <w:vAlign w:val="bottom"/>
          </w:tcPr>
          <w:p w14:paraId="419E9862" w14:textId="6234AB0D" w:rsidR="00AD6AD1" w:rsidRPr="00474185" w:rsidRDefault="00AD6AD1" w:rsidP="00AD6AD1">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7C48B453" w14:textId="386E966E" w:rsidR="00AD6AD1" w:rsidRPr="00474185" w:rsidRDefault="00AD6AD1" w:rsidP="00AD6AD1">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0C3AD45C" w14:textId="29151E69" w:rsidR="00AD6AD1" w:rsidRPr="00474185" w:rsidRDefault="00AD6AD1" w:rsidP="00AD6AD1">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47F178CE" w14:textId="6B0BDFA2" w:rsidR="00AD6AD1" w:rsidRPr="00474185" w:rsidRDefault="00AD6AD1" w:rsidP="00AD6AD1">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15B45732" w14:textId="2FBA1C9D" w:rsidR="00AD6AD1" w:rsidRPr="00474185" w:rsidRDefault="00AD6AD1" w:rsidP="00AD6AD1">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281E345" w14:textId="1D46CF07" w:rsidR="00AD6AD1" w:rsidRPr="00474185" w:rsidRDefault="00AD6AD1" w:rsidP="00AD6AD1">
            <w:pPr>
              <w:jc w:val="center"/>
              <w:rPr>
                <w:color w:val="000000"/>
                <w:sz w:val="20"/>
                <w:szCs w:val="20"/>
              </w:rPr>
            </w:pPr>
            <w:r w:rsidRPr="00474185">
              <w:rPr>
                <w:color w:val="000000"/>
                <w:sz w:val="20"/>
                <w:szCs w:val="20"/>
              </w:rPr>
              <w:t>104,0</w:t>
            </w:r>
          </w:p>
        </w:tc>
      </w:tr>
      <w:tr w:rsidR="00AD6AD1" w:rsidRPr="00474185" w14:paraId="697ABB00" w14:textId="77777777" w:rsidTr="00447A1E">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40389E" w14:textId="6062FFAA" w:rsidR="00AD6AD1" w:rsidRPr="00474185" w:rsidRDefault="00AD6AD1" w:rsidP="00AD6AD1">
            <w:pPr>
              <w:jc w:val="center"/>
              <w:outlineLvl w:val="0"/>
              <w:rPr>
                <w:color w:val="000000"/>
                <w:sz w:val="20"/>
                <w:szCs w:val="20"/>
              </w:rPr>
            </w:pPr>
            <w:r w:rsidRPr="00474185">
              <w:rPr>
                <w:color w:val="000000"/>
                <w:sz w:val="20"/>
                <w:szCs w:val="20"/>
              </w:rPr>
              <w:t>2029</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8F80A" w14:textId="22C06000" w:rsidR="00AD6AD1" w:rsidRPr="00474185" w:rsidRDefault="00AD6AD1" w:rsidP="00AD6AD1">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DE06E07" w14:textId="09D1B9C2"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65E9C693" w14:textId="4D772D42" w:rsidR="00AD6AD1" w:rsidRPr="00474185" w:rsidRDefault="005274EF" w:rsidP="00AD6AD1">
            <w:pPr>
              <w:jc w:val="center"/>
              <w:outlineLvl w:val="0"/>
              <w:rPr>
                <w:sz w:val="20"/>
                <w:szCs w:val="20"/>
              </w:rPr>
            </w:pPr>
            <w:r>
              <w:rPr>
                <w:sz w:val="20"/>
                <w:szCs w:val="20"/>
              </w:rPr>
              <w:t>5795,23</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5473F2E8" w14:textId="66EDDA79" w:rsidR="00AD6AD1" w:rsidRPr="00474185" w:rsidRDefault="00AD6AD1" w:rsidP="00AD6AD1">
            <w:pPr>
              <w:jc w:val="center"/>
              <w:outlineLvl w:val="0"/>
              <w:rPr>
                <w:color w:val="000000"/>
                <w:sz w:val="20"/>
                <w:szCs w:val="20"/>
              </w:rPr>
            </w:pPr>
            <w:r>
              <w:rPr>
                <w:color w:val="000000"/>
                <w:sz w:val="20"/>
                <w:szCs w:val="20"/>
              </w:rPr>
              <w:t>8,52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F3A91A2" w14:textId="307B9E03" w:rsidR="00AD6AD1" w:rsidRPr="00474185" w:rsidRDefault="00AD6AD1" w:rsidP="00AD6AD1">
            <w:pPr>
              <w:jc w:val="center"/>
              <w:outlineLvl w:val="0"/>
              <w:rPr>
                <w:color w:val="000000"/>
                <w:sz w:val="20"/>
                <w:szCs w:val="20"/>
              </w:rPr>
            </w:pPr>
            <w:r>
              <w:rPr>
                <w:color w:val="000000"/>
                <w:sz w:val="20"/>
                <w:szCs w:val="20"/>
              </w:rPr>
              <w:t>39,29</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04F1EE83" w14:textId="3B683239" w:rsidR="00AD6AD1" w:rsidRPr="00474185" w:rsidRDefault="005274EF" w:rsidP="00AD6AD1">
            <w:pPr>
              <w:jc w:val="center"/>
              <w:outlineLvl w:val="0"/>
              <w:rPr>
                <w:color w:val="000000"/>
                <w:sz w:val="20"/>
                <w:szCs w:val="20"/>
              </w:rPr>
            </w:pPr>
            <w:r>
              <w:rPr>
                <w:color w:val="000000"/>
                <w:sz w:val="20"/>
                <w:szCs w:val="20"/>
              </w:rPr>
              <w:t>612,03</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5057D867" w14:textId="1BA50A13" w:rsidR="00AD6AD1" w:rsidRPr="00474185" w:rsidRDefault="00AD6AD1" w:rsidP="00AD6AD1">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5515C5D4" w14:textId="41CDAD6B" w:rsidR="00AD6AD1" w:rsidRPr="00474185" w:rsidRDefault="00AD6AD1" w:rsidP="00AD6AD1">
            <w:pPr>
              <w:jc w:val="center"/>
              <w:outlineLvl w:val="0"/>
              <w:rPr>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3F532AC3" w14:textId="54E960F8" w:rsidR="00AD6AD1" w:rsidRPr="00474185" w:rsidRDefault="00AD6AD1" w:rsidP="00AD6AD1">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49C3F06" w14:textId="00CD2F49" w:rsidR="00AD6AD1" w:rsidRPr="00474185" w:rsidRDefault="00AD6AD1" w:rsidP="00AD6AD1">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292AAE42" w14:textId="1FEB274A" w:rsidR="00AD6AD1" w:rsidRPr="00474185" w:rsidRDefault="00AD6AD1" w:rsidP="00AD6AD1">
            <w:pPr>
              <w:jc w:val="center"/>
              <w:outlineLvl w:val="0"/>
              <w:rPr>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656BF52A" w14:textId="430FEF17" w:rsidR="00AD6AD1" w:rsidRPr="00474185" w:rsidRDefault="00AD6AD1" w:rsidP="00AD6AD1">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9A92844" w14:textId="14F8ECF6" w:rsidR="00AD6AD1" w:rsidRPr="00474185" w:rsidRDefault="00AD6AD1" w:rsidP="00AD6AD1">
            <w:pPr>
              <w:jc w:val="center"/>
              <w:outlineLvl w:val="0"/>
              <w:rPr>
                <w:color w:val="000000"/>
                <w:sz w:val="20"/>
                <w:szCs w:val="20"/>
              </w:rPr>
            </w:pPr>
            <w:r w:rsidRPr="00474185">
              <w:rPr>
                <w:color w:val="000000"/>
                <w:sz w:val="20"/>
                <w:szCs w:val="20"/>
              </w:rPr>
              <w:t>104,0</w:t>
            </w:r>
          </w:p>
        </w:tc>
      </w:tr>
      <w:tr w:rsidR="00AD6AD1" w:rsidRPr="00474185" w14:paraId="551F281D" w14:textId="77777777" w:rsidTr="00447A1E">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4CA96FDA" w14:textId="2752C53E" w:rsidR="00AD6AD1" w:rsidRPr="00474185" w:rsidRDefault="00AD6AD1" w:rsidP="00AD6AD1">
            <w:pPr>
              <w:jc w:val="center"/>
              <w:outlineLvl w:val="0"/>
              <w:rPr>
                <w:color w:val="000000"/>
                <w:sz w:val="20"/>
                <w:szCs w:val="20"/>
              </w:rPr>
            </w:pPr>
            <w:r w:rsidRPr="00474185">
              <w:rPr>
                <w:color w:val="000000"/>
                <w:sz w:val="20"/>
                <w:szCs w:val="20"/>
              </w:rPr>
              <w:t>2030</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1B34CB87" w14:textId="52DC45CE" w:rsidR="00AD6AD1" w:rsidRPr="00474185" w:rsidRDefault="00AD6AD1" w:rsidP="00AD6AD1">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370AF8A" w14:textId="4DD00511"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250B3580" w14:textId="0A204839" w:rsidR="00AD6AD1" w:rsidRPr="00474185" w:rsidRDefault="005274EF" w:rsidP="00AD6AD1">
            <w:pPr>
              <w:jc w:val="center"/>
              <w:outlineLvl w:val="0"/>
              <w:rPr>
                <w:sz w:val="20"/>
                <w:szCs w:val="20"/>
              </w:rPr>
            </w:pPr>
            <w:r>
              <w:rPr>
                <w:sz w:val="20"/>
                <w:szCs w:val="20"/>
              </w:rPr>
              <w:t>5992,26</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3A102659" w14:textId="30F3E288" w:rsidR="00AD6AD1" w:rsidRPr="00474185" w:rsidRDefault="00AD6AD1" w:rsidP="00AD6AD1">
            <w:pPr>
              <w:jc w:val="center"/>
              <w:outlineLvl w:val="0"/>
              <w:rPr>
                <w:color w:val="000000"/>
                <w:sz w:val="20"/>
                <w:szCs w:val="20"/>
              </w:rPr>
            </w:pPr>
            <w:r>
              <w:rPr>
                <w:color w:val="000000"/>
                <w:sz w:val="20"/>
                <w:szCs w:val="20"/>
              </w:rPr>
              <w:t>8,78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89BFCAD" w14:textId="70B10A0D" w:rsidR="00AD6AD1" w:rsidRPr="00474185" w:rsidRDefault="00AD6AD1" w:rsidP="00AD6AD1">
            <w:pPr>
              <w:jc w:val="center"/>
              <w:outlineLvl w:val="0"/>
              <w:rPr>
                <w:color w:val="000000"/>
                <w:sz w:val="20"/>
                <w:szCs w:val="20"/>
              </w:rPr>
            </w:pPr>
            <w:r>
              <w:rPr>
                <w:color w:val="000000"/>
                <w:sz w:val="20"/>
                <w:szCs w:val="20"/>
              </w:rPr>
              <w:t>40,86</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3339323E" w14:textId="62154F52" w:rsidR="00AD6AD1" w:rsidRPr="00474185" w:rsidRDefault="005274EF" w:rsidP="00AD6AD1">
            <w:pPr>
              <w:jc w:val="center"/>
              <w:outlineLvl w:val="0"/>
              <w:rPr>
                <w:color w:val="000000"/>
                <w:sz w:val="20"/>
                <w:szCs w:val="20"/>
              </w:rPr>
            </w:pPr>
            <w:r>
              <w:rPr>
                <w:color w:val="000000"/>
                <w:sz w:val="20"/>
                <w:szCs w:val="20"/>
              </w:rPr>
              <w:t>636,51</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3449539C" w14:textId="18674640" w:rsidR="00AD6AD1" w:rsidRPr="00474185" w:rsidRDefault="00AD6AD1" w:rsidP="00AD6AD1">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7C194E67" w14:textId="65A7EAB8" w:rsidR="00AD6AD1" w:rsidRPr="00474185" w:rsidRDefault="00AD6AD1" w:rsidP="00AD6AD1">
            <w:pPr>
              <w:jc w:val="center"/>
              <w:outlineLvl w:val="0"/>
              <w:rPr>
                <w:color w:val="000000"/>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71E1B13D" w14:textId="5B201716" w:rsidR="00AD6AD1" w:rsidRPr="00474185" w:rsidRDefault="00AD6AD1" w:rsidP="00AD6AD1">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A5959AF" w14:textId="3B873F1F" w:rsidR="00AD6AD1" w:rsidRPr="00474185" w:rsidRDefault="00AD6AD1" w:rsidP="00AD6AD1">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50D27766" w14:textId="1F4FE442" w:rsidR="00AD6AD1" w:rsidRPr="00474185" w:rsidRDefault="00AD6AD1" w:rsidP="00AD6AD1">
            <w:pPr>
              <w:jc w:val="center"/>
              <w:outlineLvl w:val="0"/>
              <w:rPr>
                <w:color w:val="000000"/>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353B6264" w14:textId="7EE41818" w:rsidR="00AD6AD1" w:rsidRPr="00474185" w:rsidRDefault="00AD6AD1" w:rsidP="00AD6AD1">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23A641B" w14:textId="56D830FF" w:rsidR="00AD6AD1" w:rsidRPr="00474185" w:rsidRDefault="00AD6AD1" w:rsidP="00AD6AD1">
            <w:pPr>
              <w:jc w:val="center"/>
              <w:outlineLvl w:val="0"/>
              <w:rPr>
                <w:color w:val="000000"/>
                <w:sz w:val="20"/>
                <w:szCs w:val="20"/>
              </w:rPr>
            </w:pPr>
            <w:r w:rsidRPr="00474185">
              <w:rPr>
                <w:color w:val="000000"/>
                <w:sz w:val="20"/>
                <w:szCs w:val="20"/>
              </w:rPr>
              <w:t>104,0</w:t>
            </w:r>
          </w:p>
        </w:tc>
      </w:tr>
      <w:tr w:rsidR="00AD6AD1" w:rsidRPr="00474185" w14:paraId="73D43A3A" w14:textId="77777777" w:rsidTr="00447A1E">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3782C98A" w14:textId="2FCAB93C" w:rsidR="00AD6AD1" w:rsidRPr="00474185" w:rsidRDefault="00AD6AD1" w:rsidP="00AD6AD1">
            <w:pPr>
              <w:jc w:val="center"/>
              <w:outlineLvl w:val="0"/>
              <w:rPr>
                <w:color w:val="000000"/>
                <w:sz w:val="20"/>
                <w:szCs w:val="20"/>
              </w:rPr>
            </w:pPr>
            <w:r w:rsidRPr="00474185">
              <w:rPr>
                <w:color w:val="000000"/>
                <w:sz w:val="20"/>
                <w:szCs w:val="20"/>
              </w:rPr>
              <w:t>2031</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2F7A8F5F" w14:textId="676EDB35" w:rsidR="00AD6AD1" w:rsidRPr="00474185" w:rsidRDefault="00AD6AD1" w:rsidP="00AD6AD1">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0BDAF9FE" w14:textId="405F42DB"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6AB54DE0" w14:textId="2C54B476" w:rsidR="00AD6AD1" w:rsidRPr="00474185" w:rsidRDefault="005274EF" w:rsidP="00AD6AD1">
            <w:pPr>
              <w:jc w:val="center"/>
              <w:outlineLvl w:val="0"/>
              <w:rPr>
                <w:sz w:val="20"/>
                <w:szCs w:val="20"/>
              </w:rPr>
            </w:pPr>
            <w:r>
              <w:rPr>
                <w:sz w:val="20"/>
                <w:szCs w:val="20"/>
              </w:rPr>
              <w:t>6196,00</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48798AF4" w14:textId="0EDBC843" w:rsidR="00AD6AD1" w:rsidRPr="00474185" w:rsidRDefault="00AD6AD1" w:rsidP="00AD6AD1">
            <w:pPr>
              <w:jc w:val="center"/>
              <w:outlineLvl w:val="0"/>
              <w:rPr>
                <w:color w:val="000000"/>
                <w:sz w:val="20"/>
                <w:szCs w:val="20"/>
              </w:rPr>
            </w:pPr>
            <w:r>
              <w:rPr>
                <w:color w:val="000000"/>
                <w:sz w:val="20"/>
                <w:szCs w:val="20"/>
              </w:rPr>
              <w:t>9,04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9D480CA" w14:textId="0E71B5B6" w:rsidR="00AD6AD1" w:rsidRPr="00474185" w:rsidRDefault="00AD6AD1" w:rsidP="00AD6AD1">
            <w:pPr>
              <w:jc w:val="center"/>
              <w:outlineLvl w:val="0"/>
              <w:rPr>
                <w:color w:val="000000"/>
                <w:sz w:val="20"/>
                <w:szCs w:val="20"/>
              </w:rPr>
            </w:pPr>
            <w:r>
              <w:rPr>
                <w:color w:val="000000"/>
                <w:sz w:val="20"/>
                <w:szCs w:val="20"/>
              </w:rPr>
              <w:t>42,49</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685DB087" w14:textId="69E4DB5D" w:rsidR="00AD6AD1" w:rsidRPr="00474185" w:rsidRDefault="005274EF" w:rsidP="005274EF">
            <w:pPr>
              <w:jc w:val="center"/>
              <w:outlineLvl w:val="0"/>
              <w:rPr>
                <w:color w:val="000000"/>
                <w:sz w:val="20"/>
                <w:szCs w:val="20"/>
              </w:rPr>
            </w:pPr>
            <w:r>
              <w:rPr>
                <w:color w:val="000000"/>
                <w:sz w:val="20"/>
                <w:szCs w:val="20"/>
              </w:rPr>
              <w:t>661,97</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6D4A21A7" w14:textId="5D222082" w:rsidR="00AD6AD1" w:rsidRPr="00474185" w:rsidRDefault="00AD6AD1" w:rsidP="00AD6AD1">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4FF9F21D" w14:textId="7663E17D" w:rsidR="00AD6AD1" w:rsidRPr="00474185" w:rsidRDefault="00AD6AD1" w:rsidP="00AD6AD1">
            <w:pPr>
              <w:jc w:val="center"/>
              <w:outlineLvl w:val="0"/>
              <w:rPr>
                <w:color w:val="000000"/>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42CA127C" w14:textId="39AE7680" w:rsidR="00AD6AD1" w:rsidRPr="00474185" w:rsidRDefault="00AD6AD1" w:rsidP="00AD6AD1">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D33F19E" w14:textId="56B23889" w:rsidR="00AD6AD1" w:rsidRPr="00474185" w:rsidRDefault="00AD6AD1" w:rsidP="00AD6AD1">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2CC91AAF" w14:textId="5BC1BB5F" w:rsidR="00AD6AD1" w:rsidRPr="00474185" w:rsidRDefault="00AD6AD1" w:rsidP="00AD6AD1">
            <w:pPr>
              <w:jc w:val="center"/>
              <w:outlineLvl w:val="0"/>
              <w:rPr>
                <w:color w:val="000000"/>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3A116EB6" w14:textId="130C4097" w:rsidR="00AD6AD1" w:rsidRPr="00474185" w:rsidRDefault="00AD6AD1" w:rsidP="00AD6AD1">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9D10C5D" w14:textId="77B2369D" w:rsidR="00AD6AD1" w:rsidRPr="00474185" w:rsidRDefault="00AD6AD1" w:rsidP="00AD6AD1">
            <w:pPr>
              <w:jc w:val="center"/>
              <w:outlineLvl w:val="0"/>
              <w:rPr>
                <w:color w:val="000000"/>
                <w:sz w:val="20"/>
                <w:szCs w:val="20"/>
              </w:rPr>
            </w:pPr>
            <w:r w:rsidRPr="00474185">
              <w:rPr>
                <w:color w:val="000000"/>
                <w:sz w:val="20"/>
                <w:szCs w:val="20"/>
              </w:rPr>
              <w:t>104,0</w:t>
            </w:r>
          </w:p>
        </w:tc>
      </w:tr>
      <w:tr w:rsidR="00AD6AD1" w:rsidRPr="00474185" w14:paraId="469669EA" w14:textId="77777777" w:rsidTr="00447A1E">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5A342B5" w14:textId="136A0057" w:rsidR="00AD6AD1" w:rsidRPr="00474185" w:rsidRDefault="00AD6AD1" w:rsidP="00AD6AD1">
            <w:pPr>
              <w:jc w:val="center"/>
              <w:outlineLvl w:val="0"/>
              <w:rPr>
                <w:color w:val="000000"/>
                <w:sz w:val="20"/>
                <w:szCs w:val="20"/>
              </w:rPr>
            </w:pPr>
            <w:r w:rsidRPr="00474185">
              <w:rPr>
                <w:color w:val="000000"/>
                <w:sz w:val="20"/>
                <w:szCs w:val="20"/>
              </w:rPr>
              <w:t>2032</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73430426" w14:textId="22DC6542" w:rsidR="00AD6AD1" w:rsidRPr="00474185" w:rsidRDefault="00AD6AD1" w:rsidP="00AD6AD1">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D03234F" w14:textId="219491B2"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2C6E7121" w14:textId="1F0D8413" w:rsidR="00AD6AD1" w:rsidRPr="00474185" w:rsidRDefault="005274EF" w:rsidP="00AD6AD1">
            <w:pPr>
              <w:jc w:val="center"/>
              <w:outlineLvl w:val="0"/>
              <w:rPr>
                <w:sz w:val="20"/>
                <w:szCs w:val="20"/>
              </w:rPr>
            </w:pPr>
            <w:r>
              <w:rPr>
                <w:sz w:val="20"/>
                <w:szCs w:val="20"/>
              </w:rPr>
              <w:t>6406,66</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23F6DA54" w14:textId="75522378" w:rsidR="00AD6AD1" w:rsidRPr="00474185" w:rsidRDefault="00AD6AD1" w:rsidP="00AD6AD1">
            <w:pPr>
              <w:jc w:val="center"/>
              <w:outlineLvl w:val="0"/>
              <w:rPr>
                <w:color w:val="000000"/>
                <w:sz w:val="20"/>
                <w:szCs w:val="20"/>
              </w:rPr>
            </w:pPr>
            <w:r>
              <w:rPr>
                <w:color w:val="000000"/>
                <w:sz w:val="20"/>
                <w:szCs w:val="20"/>
              </w:rPr>
              <w:t>9,31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0228C1A" w14:textId="00B69ECB" w:rsidR="00AD6AD1" w:rsidRPr="00474185" w:rsidRDefault="00AD6AD1" w:rsidP="00AD6AD1">
            <w:pPr>
              <w:jc w:val="center"/>
              <w:outlineLvl w:val="0"/>
              <w:rPr>
                <w:color w:val="000000"/>
                <w:sz w:val="20"/>
                <w:szCs w:val="20"/>
              </w:rPr>
            </w:pPr>
            <w:r>
              <w:rPr>
                <w:color w:val="000000"/>
                <w:sz w:val="20"/>
                <w:szCs w:val="20"/>
              </w:rPr>
              <w:t>44,19</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58659524" w14:textId="7562DBFF" w:rsidR="00AD6AD1" w:rsidRPr="00474185" w:rsidRDefault="005274EF" w:rsidP="00AD6AD1">
            <w:pPr>
              <w:jc w:val="center"/>
              <w:outlineLvl w:val="0"/>
              <w:rPr>
                <w:color w:val="000000"/>
                <w:sz w:val="20"/>
                <w:szCs w:val="20"/>
              </w:rPr>
            </w:pPr>
            <w:r>
              <w:rPr>
                <w:color w:val="000000"/>
                <w:sz w:val="20"/>
                <w:szCs w:val="20"/>
              </w:rPr>
              <w:t>688,45</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4C175BCC" w14:textId="3796D446" w:rsidR="00AD6AD1" w:rsidRPr="00474185" w:rsidRDefault="00AD6AD1" w:rsidP="00AD6AD1">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37297328" w14:textId="15D0D337" w:rsidR="00AD6AD1" w:rsidRPr="00474185" w:rsidRDefault="00AD6AD1" w:rsidP="00AD6AD1">
            <w:pPr>
              <w:jc w:val="center"/>
              <w:outlineLvl w:val="0"/>
              <w:rPr>
                <w:color w:val="000000"/>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4C339B66" w14:textId="488CE30B" w:rsidR="00AD6AD1" w:rsidRPr="00474185" w:rsidRDefault="00AD6AD1" w:rsidP="00AD6AD1">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2DD7809" w14:textId="6FEA459B" w:rsidR="00AD6AD1" w:rsidRPr="00474185" w:rsidRDefault="00AD6AD1" w:rsidP="00AD6AD1">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3552E542" w14:textId="26289960" w:rsidR="00AD6AD1" w:rsidRPr="00474185" w:rsidRDefault="00AD6AD1" w:rsidP="00AD6AD1">
            <w:pPr>
              <w:jc w:val="center"/>
              <w:outlineLvl w:val="0"/>
              <w:rPr>
                <w:color w:val="000000"/>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4831F5B5" w14:textId="1431D202" w:rsidR="00AD6AD1" w:rsidRPr="00474185" w:rsidRDefault="00AD6AD1" w:rsidP="00AD6AD1">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FAC0DB3" w14:textId="31E3914D" w:rsidR="00AD6AD1" w:rsidRPr="00474185" w:rsidRDefault="00AD6AD1" w:rsidP="00AD6AD1">
            <w:pPr>
              <w:jc w:val="center"/>
              <w:outlineLvl w:val="0"/>
              <w:rPr>
                <w:color w:val="000000"/>
                <w:sz w:val="20"/>
                <w:szCs w:val="20"/>
              </w:rPr>
            </w:pPr>
            <w:r w:rsidRPr="00474185">
              <w:rPr>
                <w:color w:val="000000"/>
                <w:sz w:val="20"/>
                <w:szCs w:val="20"/>
              </w:rPr>
              <w:t>104,0</w:t>
            </w:r>
          </w:p>
        </w:tc>
      </w:tr>
      <w:tr w:rsidR="00AD6AD1" w:rsidRPr="00950917" w14:paraId="49947565" w14:textId="77777777" w:rsidTr="00447A1E">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FF14416" w14:textId="5F68859F" w:rsidR="00AD6AD1" w:rsidRPr="00474185" w:rsidRDefault="00AD6AD1" w:rsidP="00AD6AD1">
            <w:pPr>
              <w:jc w:val="center"/>
              <w:outlineLvl w:val="0"/>
              <w:rPr>
                <w:color w:val="000000"/>
                <w:sz w:val="20"/>
                <w:szCs w:val="20"/>
              </w:rPr>
            </w:pPr>
            <w:r w:rsidRPr="00474185">
              <w:rPr>
                <w:color w:val="000000"/>
                <w:sz w:val="20"/>
                <w:szCs w:val="20"/>
              </w:rPr>
              <w:t>2033</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45CDED16" w14:textId="7C25691E" w:rsidR="00AD6AD1" w:rsidRPr="00474185" w:rsidRDefault="00AD6AD1" w:rsidP="00AD6AD1">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080D50D1" w14:textId="5BA60DBD"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01E22404" w14:textId="6377E164" w:rsidR="00AD6AD1" w:rsidRPr="00474185" w:rsidRDefault="005274EF" w:rsidP="00AD6AD1">
            <w:pPr>
              <w:jc w:val="center"/>
              <w:outlineLvl w:val="0"/>
              <w:rPr>
                <w:sz w:val="20"/>
                <w:szCs w:val="20"/>
              </w:rPr>
            </w:pPr>
            <w:r>
              <w:rPr>
                <w:sz w:val="20"/>
                <w:szCs w:val="20"/>
              </w:rPr>
              <w:t>6624,49</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5B8C68DF" w14:textId="74E7EDA2" w:rsidR="00AD6AD1" w:rsidRPr="00474185" w:rsidRDefault="00AD6AD1" w:rsidP="00AD6AD1">
            <w:pPr>
              <w:jc w:val="center"/>
              <w:outlineLvl w:val="0"/>
              <w:rPr>
                <w:color w:val="000000"/>
                <w:sz w:val="20"/>
                <w:szCs w:val="20"/>
              </w:rPr>
            </w:pPr>
            <w:r>
              <w:rPr>
                <w:color w:val="000000"/>
                <w:sz w:val="20"/>
                <w:szCs w:val="20"/>
              </w:rPr>
              <w:t>9,59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4A00E6D" w14:textId="3FD9384E" w:rsidR="00AD6AD1" w:rsidRPr="00474185" w:rsidRDefault="00AD6AD1" w:rsidP="00AD6AD1">
            <w:pPr>
              <w:jc w:val="center"/>
              <w:outlineLvl w:val="0"/>
              <w:rPr>
                <w:color w:val="000000"/>
                <w:sz w:val="20"/>
                <w:szCs w:val="20"/>
              </w:rPr>
            </w:pPr>
            <w:r>
              <w:rPr>
                <w:color w:val="000000"/>
                <w:sz w:val="20"/>
                <w:szCs w:val="20"/>
              </w:rPr>
              <w:t>45,96</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7B564D27" w14:textId="34E9146B" w:rsidR="00AD6AD1" w:rsidRPr="00474185" w:rsidRDefault="005274EF" w:rsidP="00AD6AD1">
            <w:pPr>
              <w:jc w:val="center"/>
              <w:outlineLvl w:val="0"/>
              <w:rPr>
                <w:color w:val="000000"/>
                <w:sz w:val="20"/>
                <w:szCs w:val="20"/>
              </w:rPr>
            </w:pPr>
            <w:r>
              <w:rPr>
                <w:color w:val="000000"/>
                <w:sz w:val="20"/>
                <w:szCs w:val="20"/>
              </w:rPr>
              <w:t>715,99</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38DABE0A" w14:textId="0AD126CC" w:rsidR="00AD6AD1" w:rsidRPr="00474185" w:rsidRDefault="00AD6AD1" w:rsidP="00AD6AD1">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3AB95CA0" w14:textId="2694FC38" w:rsidR="00AD6AD1" w:rsidRPr="00474185" w:rsidRDefault="00AD6AD1" w:rsidP="00AD6AD1">
            <w:pPr>
              <w:jc w:val="center"/>
              <w:outlineLvl w:val="0"/>
              <w:rPr>
                <w:color w:val="000000"/>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74233B8A" w14:textId="6330DF56" w:rsidR="00AD6AD1" w:rsidRPr="00474185" w:rsidRDefault="00AD6AD1" w:rsidP="00AD6AD1">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6B02009" w14:textId="1CCFF36C" w:rsidR="00AD6AD1" w:rsidRPr="00474185" w:rsidRDefault="00AD6AD1" w:rsidP="00AD6AD1">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2DC9B956" w14:textId="3545CA18" w:rsidR="00AD6AD1" w:rsidRPr="00474185" w:rsidRDefault="00AD6AD1" w:rsidP="00AD6AD1">
            <w:pPr>
              <w:jc w:val="center"/>
              <w:outlineLvl w:val="0"/>
              <w:rPr>
                <w:color w:val="000000"/>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2ED7D755" w14:textId="7048CB61" w:rsidR="00AD6AD1" w:rsidRPr="00474185" w:rsidRDefault="00AD6AD1" w:rsidP="00AD6AD1">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96CAF79" w14:textId="63394E4D" w:rsidR="00AD6AD1" w:rsidRDefault="00AD6AD1" w:rsidP="00AD6AD1">
            <w:pPr>
              <w:jc w:val="center"/>
              <w:outlineLvl w:val="0"/>
              <w:rPr>
                <w:color w:val="000000"/>
                <w:sz w:val="20"/>
                <w:szCs w:val="20"/>
              </w:rPr>
            </w:pPr>
            <w:r w:rsidRPr="00474185">
              <w:rPr>
                <w:color w:val="000000"/>
                <w:sz w:val="20"/>
                <w:szCs w:val="20"/>
              </w:rPr>
              <w:t>104,0</w:t>
            </w:r>
          </w:p>
        </w:tc>
      </w:tr>
      <w:tr w:rsidR="00AD6AD1" w:rsidRPr="00950917" w14:paraId="34CF7F40" w14:textId="77777777" w:rsidTr="00447A1E">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9009F93" w14:textId="1751906C" w:rsidR="00AD6AD1" w:rsidRPr="00474185" w:rsidRDefault="00AD6AD1" w:rsidP="00AD6AD1">
            <w:pPr>
              <w:jc w:val="center"/>
              <w:outlineLvl w:val="0"/>
              <w:rPr>
                <w:color w:val="000000"/>
                <w:sz w:val="20"/>
                <w:szCs w:val="20"/>
              </w:rPr>
            </w:pPr>
            <w:r>
              <w:rPr>
                <w:color w:val="000000"/>
                <w:sz w:val="20"/>
                <w:szCs w:val="20"/>
              </w:rPr>
              <w:t>2034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27F6D53F" w14:textId="2F1E2E5E" w:rsidR="00AD6AD1" w:rsidRPr="00474185" w:rsidRDefault="00AD6AD1" w:rsidP="00AD6AD1">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35F9BB1" w14:textId="0C69EEB8" w:rsidR="00AD6AD1" w:rsidRDefault="00AD6AD1" w:rsidP="00AD6AD1">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45E4ABEB" w14:textId="3B7DE021" w:rsidR="00AD6AD1" w:rsidRDefault="005274EF" w:rsidP="00AD6AD1">
            <w:pPr>
              <w:jc w:val="center"/>
              <w:outlineLvl w:val="0"/>
              <w:rPr>
                <w:sz w:val="20"/>
                <w:szCs w:val="20"/>
              </w:rPr>
            </w:pPr>
            <w:r>
              <w:rPr>
                <w:sz w:val="20"/>
                <w:szCs w:val="20"/>
              </w:rPr>
              <w:t>6849,72</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70A42F4F" w14:textId="3E1CE836" w:rsidR="00AD6AD1" w:rsidRDefault="00AD6AD1" w:rsidP="00AD6AD1">
            <w:pPr>
              <w:jc w:val="center"/>
              <w:outlineLvl w:val="0"/>
              <w:rPr>
                <w:color w:val="000000"/>
                <w:sz w:val="20"/>
                <w:szCs w:val="20"/>
              </w:rPr>
            </w:pPr>
            <w:r>
              <w:rPr>
                <w:color w:val="000000"/>
                <w:sz w:val="20"/>
                <w:szCs w:val="20"/>
              </w:rPr>
              <w:t>9,88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5B7DAD7" w14:textId="4CA17DB2" w:rsidR="00AD6AD1" w:rsidRDefault="00AD6AD1" w:rsidP="00AD6AD1">
            <w:pPr>
              <w:jc w:val="center"/>
              <w:outlineLvl w:val="0"/>
              <w:rPr>
                <w:color w:val="000000"/>
                <w:sz w:val="20"/>
                <w:szCs w:val="20"/>
              </w:rPr>
            </w:pPr>
            <w:r>
              <w:rPr>
                <w:color w:val="000000"/>
                <w:sz w:val="20"/>
                <w:szCs w:val="20"/>
              </w:rPr>
              <w:t>47,80</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59534EBC" w14:textId="04CF3D08" w:rsidR="00AD6AD1" w:rsidRDefault="005274EF" w:rsidP="00AD6AD1">
            <w:pPr>
              <w:jc w:val="center"/>
              <w:outlineLvl w:val="0"/>
              <w:rPr>
                <w:color w:val="000000"/>
                <w:sz w:val="20"/>
                <w:szCs w:val="20"/>
              </w:rPr>
            </w:pPr>
            <w:r>
              <w:rPr>
                <w:color w:val="000000"/>
                <w:sz w:val="20"/>
                <w:szCs w:val="20"/>
              </w:rPr>
              <w:t>744,63</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6C0059F6" w14:textId="5AD4E486" w:rsidR="00AD6AD1" w:rsidRPr="00474185" w:rsidRDefault="00AD6AD1" w:rsidP="00AD6AD1">
            <w:pPr>
              <w:jc w:val="center"/>
              <w:outlineLvl w:val="0"/>
              <w:rPr>
                <w:color w:val="000000"/>
                <w:sz w:val="20"/>
                <w:szCs w:val="20"/>
              </w:rPr>
            </w:pPr>
            <w:r>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64882023" w14:textId="344FC029" w:rsidR="00AD6AD1" w:rsidRPr="00474185" w:rsidRDefault="00AD6AD1" w:rsidP="00AD6AD1">
            <w:pPr>
              <w:jc w:val="center"/>
              <w:outlineLvl w:val="0"/>
              <w:rPr>
                <w:color w:val="000000"/>
                <w:sz w:val="20"/>
                <w:szCs w:val="20"/>
              </w:rPr>
            </w:pPr>
            <w:r>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5545BC99" w14:textId="728BC506" w:rsidR="00AD6AD1" w:rsidRPr="00474185" w:rsidRDefault="00AD6AD1" w:rsidP="00AD6AD1">
            <w:pPr>
              <w:jc w:val="center"/>
              <w:outlineLvl w:val="0"/>
              <w:rPr>
                <w:color w:val="000000"/>
                <w:sz w:val="20"/>
                <w:szCs w:val="20"/>
              </w:rPr>
            </w:pPr>
            <w:r>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F612A46" w14:textId="7712791A" w:rsidR="00AD6AD1" w:rsidRPr="00474185" w:rsidRDefault="00AD6AD1" w:rsidP="00AD6AD1">
            <w:pPr>
              <w:jc w:val="center"/>
              <w:outlineLvl w:val="0"/>
              <w:rPr>
                <w:color w:val="000000"/>
                <w:sz w:val="20"/>
                <w:szCs w:val="20"/>
              </w:rPr>
            </w:pPr>
            <w:r>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7D9FA075" w14:textId="1ABCD974" w:rsidR="00AD6AD1" w:rsidRPr="00474185" w:rsidRDefault="00AD6AD1" w:rsidP="00AD6AD1">
            <w:pPr>
              <w:jc w:val="center"/>
              <w:outlineLvl w:val="0"/>
              <w:rPr>
                <w:color w:val="000000"/>
                <w:sz w:val="20"/>
                <w:szCs w:val="20"/>
              </w:rPr>
            </w:pPr>
            <w:r>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6FDBB165" w14:textId="59EEE61F" w:rsidR="00AD6AD1" w:rsidRPr="00474185" w:rsidRDefault="00AD6AD1" w:rsidP="00AD6AD1">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A316A7F" w14:textId="3CFF08D5" w:rsidR="00AD6AD1" w:rsidRPr="00474185" w:rsidRDefault="00AD6AD1" w:rsidP="00AD6AD1">
            <w:pPr>
              <w:jc w:val="center"/>
              <w:outlineLvl w:val="0"/>
              <w:rPr>
                <w:color w:val="000000"/>
                <w:sz w:val="20"/>
                <w:szCs w:val="20"/>
              </w:rPr>
            </w:pPr>
            <w:r>
              <w:rPr>
                <w:color w:val="000000"/>
                <w:sz w:val="20"/>
                <w:szCs w:val="20"/>
              </w:rPr>
              <w:t>104,0</w:t>
            </w:r>
          </w:p>
        </w:tc>
      </w:tr>
      <w:tr w:rsidR="00AD6AD1" w:rsidRPr="008B50AC" w14:paraId="4661BA69" w14:textId="77777777" w:rsidTr="004516E7">
        <w:trPr>
          <w:gridBefore w:val="2"/>
          <w:wBefore w:w="494" w:type="dxa"/>
          <w:trHeight w:val="765"/>
        </w:trPr>
        <w:tc>
          <w:tcPr>
            <w:tcW w:w="15279" w:type="dxa"/>
            <w:gridSpan w:val="25"/>
            <w:tcBorders>
              <w:top w:val="nil"/>
              <w:left w:val="nil"/>
              <w:bottom w:val="single" w:sz="4" w:space="0" w:color="auto"/>
              <w:right w:val="nil"/>
            </w:tcBorders>
            <w:shd w:val="clear" w:color="auto" w:fill="auto"/>
            <w:vAlign w:val="center"/>
            <w:hideMark/>
          </w:tcPr>
          <w:p w14:paraId="50FAF3A4" w14:textId="58AD5FBE" w:rsidR="00AD6AD1" w:rsidRPr="004F55C4" w:rsidRDefault="00AD6AD1" w:rsidP="00AD6AD1">
            <w:pPr>
              <w:jc w:val="center"/>
              <w:rPr>
                <w:color w:val="000000"/>
                <w:sz w:val="20"/>
                <w:szCs w:val="20"/>
                <w:highlight w:val="yellow"/>
              </w:rPr>
            </w:pPr>
            <w:r w:rsidRPr="00542CF9">
              <w:rPr>
                <w:color w:val="000000"/>
                <w:sz w:val="20"/>
                <w:szCs w:val="20"/>
              </w:rPr>
              <w:lastRenderedPageBreak/>
              <w:t xml:space="preserve">Сведения о ценах, значениях и параметрах в отношении объектов, расположенных по адресу: Республика Бурятия, Баргузинский район, с.Баргузин, ул.Очирова, 17    </w:t>
            </w:r>
          </w:p>
        </w:tc>
      </w:tr>
      <w:tr w:rsidR="00AD6AD1" w:rsidRPr="008B50AC" w14:paraId="6CF2538B" w14:textId="77777777" w:rsidTr="004516E7">
        <w:trPr>
          <w:gridBefore w:val="2"/>
          <w:wBefore w:w="494" w:type="dxa"/>
          <w:trHeight w:val="786"/>
        </w:trPr>
        <w:tc>
          <w:tcPr>
            <w:tcW w:w="17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393433" w14:textId="77777777" w:rsidR="00AD6AD1" w:rsidRPr="008B50AC" w:rsidRDefault="00AD6AD1" w:rsidP="00AD6AD1">
            <w:pPr>
              <w:jc w:val="center"/>
              <w:rPr>
                <w:color w:val="000000"/>
                <w:sz w:val="20"/>
                <w:szCs w:val="20"/>
              </w:rPr>
            </w:pPr>
            <w:r w:rsidRPr="008B50AC">
              <w:rPr>
                <w:color w:val="000000"/>
                <w:sz w:val="20"/>
                <w:szCs w:val="20"/>
              </w:rPr>
              <w:t>Наименование</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44B23" w14:textId="77777777" w:rsidR="00AD6AD1" w:rsidRPr="008B50AC" w:rsidRDefault="00AD6AD1" w:rsidP="00AD6AD1">
            <w:pPr>
              <w:jc w:val="center"/>
              <w:rPr>
                <w:color w:val="000000"/>
                <w:sz w:val="20"/>
                <w:szCs w:val="20"/>
              </w:rPr>
            </w:pPr>
            <w:r w:rsidRPr="008B50AC">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4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1369E9" w14:textId="77777777" w:rsidR="00AD6AD1" w:rsidRPr="008B50AC" w:rsidRDefault="00AD6AD1" w:rsidP="00AD6AD1">
            <w:pPr>
              <w:jc w:val="center"/>
              <w:rPr>
                <w:color w:val="000000"/>
                <w:sz w:val="20"/>
                <w:szCs w:val="20"/>
              </w:rPr>
            </w:pPr>
            <w:r w:rsidRPr="008B50AC">
              <w:rPr>
                <w:color w:val="000000"/>
                <w:sz w:val="20"/>
                <w:szCs w:val="20"/>
              </w:rPr>
              <w:t>Объем отпуска воды</w:t>
            </w:r>
          </w:p>
        </w:tc>
        <w:tc>
          <w:tcPr>
            <w:tcW w:w="132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D2F493" w14:textId="77777777" w:rsidR="00AD6AD1" w:rsidRPr="008B50AC" w:rsidRDefault="00AD6AD1" w:rsidP="00AD6AD1">
            <w:pPr>
              <w:jc w:val="center"/>
              <w:rPr>
                <w:color w:val="000000"/>
                <w:sz w:val="20"/>
                <w:szCs w:val="20"/>
              </w:rPr>
            </w:pPr>
            <w:r w:rsidRPr="008B50AC">
              <w:rPr>
                <w:color w:val="000000"/>
                <w:sz w:val="20"/>
                <w:szCs w:val="20"/>
              </w:rPr>
              <w:t>Цена на электрическую энергию</w:t>
            </w:r>
          </w:p>
        </w:tc>
        <w:tc>
          <w:tcPr>
            <w:tcW w:w="17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FD7894" w14:textId="77777777" w:rsidR="00AD6AD1" w:rsidRPr="008B50AC" w:rsidRDefault="00AD6AD1" w:rsidP="00AD6AD1">
            <w:pPr>
              <w:jc w:val="center"/>
              <w:rPr>
                <w:sz w:val="20"/>
                <w:szCs w:val="20"/>
              </w:rPr>
            </w:pPr>
            <w:r w:rsidRPr="008B50AC">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552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407A30D" w14:textId="77777777" w:rsidR="00AD6AD1" w:rsidRPr="008B50AC" w:rsidRDefault="00AD6AD1" w:rsidP="00AD6AD1">
            <w:pPr>
              <w:jc w:val="center"/>
              <w:rPr>
                <w:color w:val="000000"/>
                <w:sz w:val="20"/>
                <w:szCs w:val="20"/>
              </w:rPr>
            </w:pPr>
            <w:r w:rsidRPr="008B50AC">
              <w:rPr>
                <w:color w:val="000000"/>
                <w:sz w:val="20"/>
                <w:szCs w:val="20"/>
              </w:rPr>
              <w:t>Предельные (максимальные) значения критериев конкурса</w:t>
            </w:r>
          </w:p>
        </w:tc>
        <w:tc>
          <w:tcPr>
            <w:tcW w:w="1417"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70909" w14:textId="77777777" w:rsidR="00AD6AD1" w:rsidRPr="008B50AC" w:rsidRDefault="00AD6AD1" w:rsidP="00AD6AD1">
            <w:pPr>
              <w:jc w:val="center"/>
              <w:rPr>
                <w:color w:val="000000"/>
                <w:sz w:val="20"/>
                <w:szCs w:val="20"/>
              </w:rPr>
            </w:pPr>
            <w:r w:rsidRPr="008B50AC">
              <w:rPr>
                <w:color w:val="000000"/>
                <w:sz w:val="20"/>
                <w:szCs w:val="20"/>
              </w:rPr>
              <w:t xml:space="preserve">Предельный (максимальный) рост необходимой валовой выручки </w:t>
            </w:r>
          </w:p>
        </w:tc>
      </w:tr>
      <w:tr w:rsidR="00AD6AD1" w:rsidRPr="008B50AC" w14:paraId="5C1E16B3" w14:textId="77777777" w:rsidTr="004516E7">
        <w:trPr>
          <w:gridBefore w:val="2"/>
          <w:wBefore w:w="494" w:type="dxa"/>
          <w:trHeight w:val="780"/>
        </w:trPr>
        <w:tc>
          <w:tcPr>
            <w:tcW w:w="1715" w:type="dxa"/>
            <w:gridSpan w:val="2"/>
            <w:vMerge/>
            <w:tcBorders>
              <w:top w:val="single" w:sz="4" w:space="0" w:color="auto"/>
              <w:left w:val="single" w:sz="4" w:space="0" w:color="auto"/>
              <w:bottom w:val="single" w:sz="4" w:space="0" w:color="000000"/>
              <w:right w:val="single" w:sz="4" w:space="0" w:color="auto"/>
            </w:tcBorders>
            <w:vAlign w:val="center"/>
            <w:hideMark/>
          </w:tcPr>
          <w:p w14:paraId="277BDAF5" w14:textId="77777777" w:rsidR="00AD6AD1" w:rsidRPr="008B50AC" w:rsidRDefault="00AD6AD1" w:rsidP="00AD6AD1">
            <w:pPr>
              <w:rPr>
                <w:color w:val="000000"/>
                <w:sz w:val="20"/>
                <w:szCs w:val="20"/>
              </w:rPr>
            </w:pPr>
          </w:p>
        </w:tc>
        <w:tc>
          <w:tcPr>
            <w:tcW w:w="2037" w:type="dxa"/>
            <w:gridSpan w:val="3"/>
            <w:vMerge/>
            <w:tcBorders>
              <w:top w:val="single" w:sz="4" w:space="0" w:color="auto"/>
              <w:left w:val="single" w:sz="4" w:space="0" w:color="auto"/>
              <w:bottom w:val="single" w:sz="4" w:space="0" w:color="000000"/>
              <w:right w:val="single" w:sz="4" w:space="0" w:color="auto"/>
            </w:tcBorders>
            <w:vAlign w:val="center"/>
            <w:hideMark/>
          </w:tcPr>
          <w:p w14:paraId="558BAC5D" w14:textId="77777777" w:rsidR="00AD6AD1" w:rsidRPr="008B50AC" w:rsidRDefault="00AD6AD1" w:rsidP="00AD6AD1">
            <w:pPr>
              <w:rPr>
                <w:color w:val="000000"/>
                <w:sz w:val="20"/>
                <w:szCs w:val="20"/>
              </w:rPr>
            </w:pPr>
          </w:p>
        </w:tc>
        <w:tc>
          <w:tcPr>
            <w:tcW w:w="1473" w:type="dxa"/>
            <w:gridSpan w:val="2"/>
            <w:vMerge/>
            <w:tcBorders>
              <w:top w:val="single" w:sz="4" w:space="0" w:color="auto"/>
              <w:left w:val="single" w:sz="4" w:space="0" w:color="auto"/>
              <w:bottom w:val="single" w:sz="4" w:space="0" w:color="000000"/>
              <w:right w:val="single" w:sz="4" w:space="0" w:color="auto"/>
            </w:tcBorders>
            <w:vAlign w:val="center"/>
            <w:hideMark/>
          </w:tcPr>
          <w:p w14:paraId="6A6050F0" w14:textId="77777777" w:rsidR="00AD6AD1" w:rsidRPr="008B50AC" w:rsidRDefault="00AD6AD1" w:rsidP="00AD6AD1">
            <w:pPr>
              <w:rPr>
                <w:color w:val="000000"/>
                <w:sz w:val="20"/>
                <w:szCs w:val="20"/>
              </w:rPr>
            </w:pPr>
          </w:p>
        </w:tc>
        <w:tc>
          <w:tcPr>
            <w:tcW w:w="1327" w:type="dxa"/>
            <w:gridSpan w:val="3"/>
            <w:vMerge/>
            <w:tcBorders>
              <w:top w:val="single" w:sz="4" w:space="0" w:color="auto"/>
              <w:left w:val="single" w:sz="4" w:space="0" w:color="auto"/>
              <w:bottom w:val="single" w:sz="4" w:space="0" w:color="000000"/>
              <w:right w:val="single" w:sz="4" w:space="0" w:color="auto"/>
            </w:tcBorders>
            <w:vAlign w:val="center"/>
            <w:hideMark/>
          </w:tcPr>
          <w:p w14:paraId="0C0DE946" w14:textId="77777777" w:rsidR="00AD6AD1" w:rsidRPr="008B50AC" w:rsidRDefault="00AD6AD1" w:rsidP="00AD6AD1">
            <w:pPr>
              <w:rPr>
                <w:color w:val="000000"/>
                <w:sz w:val="20"/>
                <w:szCs w:val="20"/>
              </w:rPr>
            </w:pPr>
          </w:p>
        </w:tc>
        <w:tc>
          <w:tcPr>
            <w:tcW w:w="1787" w:type="dxa"/>
            <w:gridSpan w:val="2"/>
            <w:vMerge/>
            <w:tcBorders>
              <w:top w:val="single" w:sz="4" w:space="0" w:color="auto"/>
              <w:left w:val="single" w:sz="4" w:space="0" w:color="auto"/>
              <w:bottom w:val="single" w:sz="4" w:space="0" w:color="auto"/>
              <w:right w:val="single" w:sz="4" w:space="0" w:color="auto"/>
            </w:tcBorders>
            <w:vAlign w:val="center"/>
            <w:hideMark/>
          </w:tcPr>
          <w:p w14:paraId="0CBACCFE" w14:textId="77777777" w:rsidR="00AD6AD1" w:rsidRPr="008B50AC" w:rsidRDefault="00AD6AD1" w:rsidP="00AD6AD1">
            <w:pPr>
              <w:rPr>
                <w:sz w:val="20"/>
                <w:szCs w:val="20"/>
              </w:rPr>
            </w:pPr>
          </w:p>
        </w:tc>
        <w:tc>
          <w:tcPr>
            <w:tcW w:w="141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56E657" w14:textId="77777777" w:rsidR="00AD6AD1" w:rsidRPr="008B50AC" w:rsidRDefault="00AD6AD1" w:rsidP="00AD6AD1">
            <w:pPr>
              <w:jc w:val="center"/>
              <w:rPr>
                <w:color w:val="000000"/>
                <w:sz w:val="20"/>
                <w:szCs w:val="20"/>
              </w:rPr>
            </w:pPr>
            <w:r w:rsidRPr="008B50AC">
              <w:rPr>
                <w:color w:val="000000"/>
                <w:sz w:val="20"/>
                <w:szCs w:val="20"/>
              </w:rPr>
              <w:t>базовый уровень операционных расходов</w:t>
            </w:r>
          </w:p>
        </w:tc>
        <w:tc>
          <w:tcPr>
            <w:tcW w:w="2977" w:type="dxa"/>
            <w:gridSpan w:val="5"/>
            <w:tcBorders>
              <w:top w:val="single" w:sz="4" w:space="0" w:color="auto"/>
              <w:left w:val="nil"/>
              <w:bottom w:val="single" w:sz="4" w:space="0" w:color="auto"/>
              <w:right w:val="single" w:sz="4" w:space="0" w:color="000000"/>
            </w:tcBorders>
            <w:shd w:val="clear" w:color="auto" w:fill="auto"/>
            <w:vAlign w:val="center"/>
            <w:hideMark/>
          </w:tcPr>
          <w:p w14:paraId="21CF8F0B" w14:textId="77777777" w:rsidR="00AD6AD1" w:rsidRPr="008B50AC" w:rsidRDefault="00AD6AD1" w:rsidP="00AD6AD1">
            <w:pPr>
              <w:jc w:val="center"/>
              <w:rPr>
                <w:color w:val="000000"/>
                <w:sz w:val="20"/>
                <w:szCs w:val="20"/>
              </w:rPr>
            </w:pPr>
            <w:r w:rsidRPr="008B50AC">
              <w:rPr>
                <w:color w:val="000000"/>
                <w:sz w:val="20"/>
                <w:szCs w:val="20"/>
              </w:rPr>
              <w:t>показатели энергосбережения и энергетической эффективности</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AF6127" w14:textId="77777777" w:rsidR="00AD6AD1" w:rsidRPr="008B50AC" w:rsidRDefault="00AD6AD1" w:rsidP="00AD6AD1">
            <w:pPr>
              <w:jc w:val="center"/>
              <w:rPr>
                <w:color w:val="000000"/>
                <w:sz w:val="20"/>
                <w:szCs w:val="20"/>
              </w:rPr>
            </w:pPr>
            <w:r w:rsidRPr="008B50AC">
              <w:rPr>
                <w:color w:val="000000"/>
                <w:sz w:val="20"/>
                <w:szCs w:val="20"/>
              </w:rPr>
              <w:t>нормативный уровень прибыли</w:t>
            </w:r>
          </w:p>
        </w:tc>
        <w:tc>
          <w:tcPr>
            <w:tcW w:w="1417" w:type="dxa"/>
            <w:gridSpan w:val="4"/>
            <w:vMerge/>
            <w:tcBorders>
              <w:top w:val="single" w:sz="4" w:space="0" w:color="auto"/>
              <w:left w:val="single" w:sz="4" w:space="0" w:color="auto"/>
              <w:bottom w:val="single" w:sz="4" w:space="0" w:color="000000"/>
              <w:right w:val="single" w:sz="4" w:space="0" w:color="auto"/>
            </w:tcBorders>
            <w:vAlign w:val="center"/>
            <w:hideMark/>
          </w:tcPr>
          <w:p w14:paraId="0D2EEBF0" w14:textId="77777777" w:rsidR="00AD6AD1" w:rsidRPr="008B50AC" w:rsidRDefault="00AD6AD1" w:rsidP="00AD6AD1">
            <w:pPr>
              <w:rPr>
                <w:color w:val="000000"/>
                <w:sz w:val="20"/>
                <w:szCs w:val="20"/>
              </w:rPr>
            </w:pPr>
          </w:p>
        </w:tc>
      </w:tr>
      <w:tr w:rsidR="00AD6AD1" w:rsidRPr="008B50AC" w14:paraId="3CBBFC20" w14:textId="77777777" w:rsidTr="004516E7">
        <w:trPr>
          <w:gridBefore w:val="2"/>
          <w:wBefore w:w="494" w:type="dxa"/>
          <w:trHeight w:val="1468"/>
        </w:trPr>
        <w:tc>
          <w:tcPr>
            <w:tcW w:w="1715" w:type="dxa"/>
            <w:gridSpan w:val="2"/>
            <w:vMerge/>
            <w:tcBorders>
              <w:top w:val="nil"/>
              <w:left w:val="single" w:sz="4" w:space="0" w:color="auto"/>
              <w:bottom w:val="single" w:sz="4" w:space="0" w:color="000000"/>
              <w:right w:val="single" w:sz="4" w:space="0" w:color="auto"/>
            </w:tcBorders>
            <w:vAlign w:val="center"/>
            <w:hideMark/>
          </w:tcPr>
          <w:p w14:paraId="0959B9EE" w14:textId="77777777" w:rsidR="00AD6AD1" w:rsidRPr="008B50AC" w:rsidRDefault="00AD6AD1" w:rsidP="00AD6AD1">
            <w:pPr>
              <w:rPr>
                <w:color w:val="000000"/>
                <w:sz w:val="20"/>
                <w:szCs w:val="20"/>
              </w:rPr>
            </w:pPr>
          </w:p>
        </w:tc>
        <w:tc>
          <w:tcPr>
            <w:tcW w:w="2037" w:type="dxa"/>
            <w:gridSpan w:val="3"/>
            <w:vMerge/>
            <w:tcBorders>
              <w:top w:val="nil"/>
              <w:left w:val="single" w:sz="4" w:space="0" w:color="auto"/>
              <w:bottom w:val="single" w:sz="4" w:space="0" w:color="000000"/>
              <w:right w:val="single" w:sz="4" w:space="0" w:color="auto"/>
            </w:tcBorders>
            <w:vAlign w:val="center"/>
            <w:hideMark/>
          </w:tcPr>
          <w:p w14:paraId="523E9E53" w14:textId="77777777" w:rsidR="00AD6AD1" w:rsidRPr="008B50AC" w:rsidRDefault="00AD6AD1" w:rsidP="00AD6AD1">
            <w:pPr>
              <w:rPr>
                <w:color w:val="000000"/>
                <w:sz w:val="20"/>
                <w:szCs w:val="20"/>
              </w:rPr>
            </w:pPr>
          </w:p>
        </w:tc>
        <w:tc>
          <w:tcPr>
            <w:tcW w:w="1473" w:type="dxa"/>
            <w:gridSpan w:val="2"/>
            <w:vMerge/>
            <w:tcBorders>
              <w:top w:val="nil"/>
              <w:left w:val="single" w:sz="4" w:space="0" w:color="auto"/>
              <w:bottom w:val="single" w:sz="4" w:space="0" w:color="000000"/>
              <w:right w:val="single" w:sz="4" w:space="0" w:color="auto"/>
            </w:tcBorders>
            <w:vAlign w:val="center"/>
            <w:hideMark/>
          </w:tcPr>
          <w:p w14:paraId="474CBF34" w14:textId="77777777" w:rsidR="00AD6AD1" w:rsidRPr="008B50AC" w:rsidRDefault="00AD6AD1" w:rsidP="00AD6AD1">
            <w:pPr>
              <w:rPr>
                <w:color w:val="000000"/>
                <w:sz w:val="20"/>
                <w:szCs w:val="20"/>
              </w:rPr>
            </w:pPr>
          </w:p>
        </w:tc>
        <w:tc>
          <w:tcPr>
            <w:tcW w:w="1327" w:type="dxa"/>
            <w:gridSpan w:val="3"/>
            <w:vMerge/>
            <w:tcBorders>
              <w:top w:val="nil"/>
              <w:left w:val="single" w:sz="4" w:space="0" w:color="auto"/>
              <w:bottom w:val="single" w:sz="4" w:space="0" w:color="000000"/>
              <w:right w:val="single" w:sz="4" w:space="0" w:color="auto"/>
            </w:tcBorders>
            <w:vAlign w:val="center"/>
            <w:hideMark/>
          </w:tcPr>
          <w:p w14:paraId="664FFAB1" w14:textId="77777777" w:rsidR="00AD6AD1" w:rsidRPr="008B50AC" w:rsidRDefault="00AD6AD1" w:rsidP="00AD6AD1">
            <w:pPr>
              <w:rPr>
                <w:color w:val="000000"/>
                <w:sz w:val="20"/>
                <w:szCs w:val="20"/>
              </w:rPr>
            </w:pPr>
          </w:p>
        </w:tc>
        <w:tc>
          <w:tcPr>
            <w:tcW w:w="1787" w:type="dxa"/>
            <w:gridSpan w:val="2"/>
            <w:vMerge/>
            <w:tcBorders>
              <w:top w:val="nil"/>
              <w:left w:val="single" w:sz="4" w:space="0" w:color="auto"/>
              <w:bottom w:val="single" w:sz="4" w:space="0" w:color="auto"/>
              <w:right w:val="single" w:sz="4" w:space="0" w:color="auto"/>
            </w:tcBorders>
            <w:vAlign w:val="center"/>
            <w:hideMark/>
          </w:tcPr>
          <w:p w14:paraId="2551391C" w14:textId="77777777" w:rsidR="00AD6AD1" w:rsidRPr="008B50AC" w:rsidRDefault="00AD6AD1" w:rsidP="00AD6AD1">
            <w:pPr>
              <w:rPr>
                <w:sz w:val="20"/>
                <w:szCs w:val="20"/>
              </w:rPr>
            </w:pPr>
          </w:p>
        </w:tc>
        <w:tc>
          <w:tcPr>
            <w:tcW w:w="1412" w:type="dxa"/>
            <w:gridSpan w:val="2"/>
            <w:vMerge/>
            <w:tcBorders>
              <w:top w:val="nil"/>
              <w:left w:val="single" w:sz="4" w:space="0" w:color="auto"/>
              <w:bottom w:val="single" w:sz="4" w:space="0" w:color="000000"/>
              <w:right w:val="single" w:sz="4" w:space="0" w:color="auto"/>
            </w:tcBorders>
            <w:vAlign w:val="center"/>
            <w:hideMark/>
          </w:tcPr>
          <w:p w14:paraId="3808B4B9" w14:textId="77777777" w:rsidR="00AD6AD1" w:rsidRPr="008B50AC" w:rsidRDefault="00AD6AD1" w:rsidP="00AD6AD1">
            <w:pPr>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vAlign w:val="center"/>
            <w:hideMark/>
          </w:tcPr>
          <w:p w14:paraId="4109F6F9" w14:textId="77777777" w:rsidR="00AD6AD1" w:rsidRPr="008B50AC" w:rsidRDefault="00AD6AD1" w:rsidP="00AD6AD1">
            <w:pPr>
              <w:jc w:val="center"/>
              <w:rPr>
                <w:color w:val="000000"/>
                <w:sz w:val="20"/>
                <w:szCs w:val="20"/>
              </w:rPr>
            </w:pPr>
            <w:r w:rsidRPr="008B50AC">
              <w:rPr>
                <w:color w:val="000000"/>
                <w:sz w:val="20"/>
                <w:szCs w:val="20"/>
              </w:rPr>
              <w:t>уровень потерь воды</w:t>
            </w:r>
          </w:p>
        </w:tc>
        <w:tc>
          <w:tcPr>
            <w:tcW w:w="1624" w:type="dxa"/>
            <w:gridSpan w:val="3"/>
            <w:tcBorders>
              <w:top w:val="nil"/>
              <w:left w:val="nil"/>
              <w:bottom w:val="single" w:sz="4" w:space="0" w:color="auto"/>
              <w:right w:val="single" w:sz="4" w:space="0" w:color="auto"/>
            </w:tcBorders>
            <w:shd w:val="clear" w:color="auto" w:fill="auto"/>
            <w:vAlign w:val="center"/>
            <w:hideMark/>
          </w:tcPr>
          <w:p w14:paraId="36547929" w14:textId="77777777" w:rsidR="00AD6AD1" w:rsidRPr="008B50AC" w:rsidRDefault="00AD6AD1" w:rsidP="00AD6AD1">
            <w:pPr>
              <w:jc w:val="center"/>
              <w:rPr>
                <w:color w:val="000000"/>
                <w:sz w:val="20"/>
                <w:szCs w:val="20"/>
              </w:rPr>
            </w:pPr>
            <w:r w:rsidRPr="008B50AC">
              <w:rPr>
                <w:color w:val="000000"/>
                <w:sz w:val="20"/>
                <w:szCs w:val="20"/>
              </w:rPr>
              <w:t>удельный расход электрической энергии на подъем и транспортировку воды</w:t>
            </w:r>
          </w:p>
        </w:tc>
        <w:tc>
          <w:tcPr>
            <w:tcW w:w="1134" w:type="dxa"/>
            <w:gridSpan w:val="2"/>
            <w:vMerge/>
            <w:tcBorders>
              <w:top w:val="nil"/>
              <w:left w:val="single" w:sz="4" w:space="0" w:color="auto"/>
              <w:bottom w:val="single" w:sz="4" w:space="0" w:color="000000"/>
              <w:right w:val="single" w:sz="4" w:space="0" w:color="auto"/>
            </w:tcBorders>
            <w:vAlign w:val="center"/>
            <w:hideMark/>
          </w:tcPr>
          <w:p w14:paraId="61B8F767" w14:textId="77777777" w:rsidR="00AD6AD1" w:rsidRPr="008B50AC" w:rsidRDefault="00AD6AD1" w:rsidP="00AD6AD1">
            <w:pPr>
              <w:rPr>
                <w:color w:val="000000"/>
                <w:sz w:val="20"/>
                <w:szCs w:val="20"/>
              </w:rPr>
            </w:pPr>
          </w:p>
        </w:tc>
        <w:tc>
          <w:tcPr>
            <w:tcW w:w="1417" w:type="dxa"/>
            <w:gridSpan w:val="4"/>
            <w:vMerge/>
            <w:tcBorders>
              <w:top w:val="nil"/>
              <w:left w:val="single" w:sz="4" w:space="0" w:color="auto"/>
              <w:bottom w:val="single" w:sz="4" w:space="0" w:color="000000"/>
              <w:right w:val="single" w:sz="4" w:space="0" w:color="auto"/>
            </w:tcBorders>
            <w:vAlign w:val="center"/>
            <w:hideMark/>
          </w:tcPr>
          <w:p w14:paraId="0FF81EA3" w14:textId="77777777" w:rsidR="00AD6AD1" w:rsidRPr="008B50AC" w:rsidRDefault="00AD6AD1" w:rsidP="00AD6AD1">
            <w:pPr>
              <w:rPr>
                <w:color w:val="000000"/>
                <w:sz w:val="20"/>
                <w:szCs w:val="20"/>
              </w:rPr>
            </w:pPr>
          </w:p>
        </w:tc>
      </w:tr>
      <w:tr w:rsidR="00AD6AD1" w:rsidRPr="008B50AC" w14:paraId="4A2B172E" w14:textId="77777777" w:rsidTr="004516E7">
        <w:trPr>
          <w:gridBefore w:val="2"/>
          <w:wBefore w:w="494" w:type="dxa"/>
          <w:trHeight w:val="272"/>
        </w:trPr>
        <w:tc>
          <w:tcPr>
            <w:tcW w:w="1715" w:type="dxa"/>
            <w:gridSpan w:val="2"/>
            <w:tcBorders>
              <w:top w:val="nil"/>
              <w:left w:val="single" w:sz="4" w:space="0" w:color="auto"/>
              <w:bottom w:val="single" w:sz="4" w:space="0" w:color="auto"/>
              <w:right w:val="single" w:sz="4" w:space="0" w:color="auto"/>
            </w:tcBorders>
            <w:shd w:val="clear" w:color="auto" w:fill="auto"/>
            <w:noWrap/>
            <w:vAlign w:val="center"/>
            <w:hideMark/>
          </w:tcPr>
          <w:p w14:paraId="12C43836" w14:textId="77777777" w:rsidR="00AD6AD1" w:rsidRPr="008B50AC" w:rsidRDefault="00AD6AD1" w:rsidP="00AD6AD1">
            <w:pPr>
              <w:jc w:val="center"/>
              <w:rPr>
                <w:color w:val="000000"/>
                <w:sz w:val="20"/>
                <w:szCs w:val="20"/>
              </w:rPr>
            </w:pPr>
            <w:r w:rsidRPr="008B50AC">
              <w:rPr>
                <w:color w:val="000000"/>
                <w:sz w:val="20"/>
                <w:szCs w:val="20"/>
              </w:rPr>
              <w:t>Ед. измер.</w:t>
            </w:r>
          </w:p>
        </w:tc>
        <w:tc>
          <w:tcPr>
            <w:tcW w:w="2037" w:type="dxa"/>
            <w:gridSpan w:val="3"/>
            <w:tcBorders>
              <w:top w:val="nil"/>
              <w:left w:val="nil"/>
              <w:bottom w:val="single" w:sz="4" w:space="0" w:color="auto"/>
              <w:right w:val="single" w:sz="4" w:space="0" w:color="auto"/>
            </w:tcBorders>
            <w:shd w:val="clear" w:color="auto" w:fill="auto"/>
            <w:noWrap/>
            <w:vAlign w:val="center"/>
            <w:hideMark/>
          </w:tcPr>
          <w:p w14:paraId="0CAD2844" w14:textId="77777777" w:rsidR="00AD6AD1" w:rsidRPr="008B50AC" w:rsidRDefault="00AD6AD1" w:rsidP="00AD6AD1">
            <w:pPr>
              <w:jc w:val="center"/>
              <w:rPr>
                <w:color w:val="000000"/>
                <w:sz w:val="20"/>
                <w:szCs w:val="20"/>
              </w:rPr>
            </w:pPr>
            <w:r w:rsidRPr="008B50AC">
              <w:rPr>
                <w:color w:val="000000"/>
                <w:sz w:val="20"/>
                <w:szCs w:val="20"/>
              </w:rPr>
              <w:t>%</w:t>
            </w:r>
          </w:p>
        </w:tc>
        <w:tc>
          <w:tcPr>
            <w:tcW w:w="1473" w:type="dxa"/>
            <w:gridSpan w:val="2"/>
            <w:tcBorders>
              <w:top w:val="nil"/>
              <w:left w:val="nil"/>
              <w:bottom w:val="single" w:sz="4" w:space="0" w:color="auto"/>
              <w:right w:val="single" w:sz="4" w:space="0" w:color="auto"/>
            </w:tcBorders>
            <w:shd w:val="clear" w:color="auto" w:fill="auto"/>
            <w:noWrap/>
            <w:vAlign w:val="center"/>
            <w:hideMark/>
          </w:tcPr>
          <w:p w14:paraId="69EE7877" w14:textId="77777777" w:rsidR="00AD6AD1" w:rsidRPr="008B50AC" w:rsidRDefault="00AD6AD1" w:rsidP="00AD6AD1">
            <w:pPr>
              <w:jc w:val="center"/>
              <w:rPr>
                <w:color w:val="000000"/>
                <w:sz w:val="20"/>
                <w:szCs w:val="20"/>
              </w:rPr>
            </w:pPr>
            <w:r w:rsidRPr="008B50AC">
              <w:rPr>
                <w:color w:val="000000"/>
                <w:sz w:val="20"/>
                <w:szCs w:val="20"/>
              </w:rPr>
              <w:t>м3/год</w:t>
            </w:r>
          </w:p>
        </w:tc>
        <w:tc>
          <w:tcPr>
            <w:tcW w:w="1327" w:type="dxa"/>
            <w:gridSpan w:val="3"/>
            <w:tcBorders>
              <w:top w:val="nil"/>
              <w:left w:val="nil"/>
              <w:bottom w:val="single" w:sz="4" w:space="0" w:color="auto"/>
              <w:right w:val="single" w:sz="4" w:space="0" w:color="auto"/>
            </w:tcBorders>
            <w:shd w:val="clear" w:color="auto" w:fill="auto"/>
            <w:vAlign w:val="center"/>
            <w:hideMark/>
          </w:tcPr>
          <w:p w14:paraId="7C905D2C" w14:textId="77777777" w:rsidR="00AD6AD1" w:rsidRPr="008B50AC" w:rsidRDefault="00AD6AD1" w:rsidP="00AD6AD1">
            <w:pPr>
              <w:jc w:val="center"/>
              <w:rPr>
                <w:color w:val="000000"/>
                <w:sz w:val="20"/>
                <w:szCs w:val="20"/>
              </w:rPr>
            </w:pPr>
            <w:r w:rsidRPr="008B50AC">
              <w:rPr>
                <w:color w:val="000000"/>
                <w:sz w:val="20"/>
                <w:szCs w:val="20"/>
              </w:rPr>
              <w:t>руб./кВтч (с НДС)</w:t>
            </w:r>
          </w:p>
        </w:tc>
        <w:tc>
          <w:tcPr>
            <w:tcW w:w="1787" w:type="dxa"/>
            <w:gridSpan w:val="2"/>
            <w:tcBorders>
              <w:top w:val="nil"/>
              <w:left w:val="nil"/>
              <w:bottom w:val="single" w:sz="4" w:space="0" w:color="auto"/>
              <w:right w:val="single" w:sz="4" w:space="0" w:color="auto"/>
            </w:tcBorders>
            <w:shd w:val="clear" w:color="auto" w:fill="auto"/>
            <w:noWrap/>
            <w:vAlign w:val="center"/>
            <w:hideMark/>
          </w:tcPr>
          <w:p w14:paraId="4953490F" w14:textId="77777777" w:rsidR="00AD6AD1" w:rsidRPr="008B50AC" w:rsidRDefault="00AD6AD1" w:rsidP="00AD6AD1">
            <w:pPr>
              <w:jc w:val="center"/>
              <w:rPr>
                <w:color w:val="000000"/>
                <w:sz w:val="20"/>
                <w:szCs w:val="20"/>
              </w:rPr>
            </w:pPr>
            <w:r w:rsidRPr="008B50AC">
              <w:rPr>
                <w:color w:val="000000"/>
                <w:sz w:val="20"/>
                <w:szCs w:val="20"/>
              </w:rPr>
              <w:t>тыс. руб.</w:t>
            </w:r>
          </w:p>
        </w:tc>
        <w:tc>
          <w:tcPr>
            <w:tcW w:w="1412" w:type="dxa"/>
            <w:gridSpan w:val="2"/>
            <w:tcBorders>
              <w:top w:val="nil"/>
              <w:left w:val="nil"/>
              <w:bottom w:val="single" w:sz="4" w:space="0" w:color="auto"/>
              <w:right w:val="single" w:sz="4" w:space="0" w:color="auto"/>
            </w:tcBorders>
            <w:shd w:val="clear" w:color="auto" w:fill="auto"/>
            <w:noWrap/>
            <w:vAlign w:val="center"/>
            <w:hideMark/>
          </w:tcPr>
          <w:p w14:paraId="1B26A9D4" w14:textId="77777777" w:rsidR="00AD6AD1" w:rsidRPr="008B50AC" w:rsidRDefault="00AD6AD1" w:rsidP="00AD6AD1">
            <w:pPr>
              <w:jc w:val="center"/>
              <w:rPr>
                <w:color w:val="000000"/>
                <w:sz w:val="20"/>
                <w:szCs w:val="20"/>
              </w:rPr>
            </w:pPr>
            <w:r w:rsidRPr="008B50AC">
              <w:rPr>
                <w:color w:val="000000"/>
                <w:sz w:val="20"/>
                <w:szCs w:val="20"/>
              </w:rPr>
              <w:t>тыс. руб.</w:t>
            </w:r>
          </w:p>
        </w:tc>
        <w:tc>
          <w:tcPr>
            <w:tcW w:w="1353" w:type="dxa"/>
            <w:gridSpan w:val="2"/>
            <w:tcBorders>
              <w:top w:val="nil"/>
              <w:left w:val="nil"/>
              <w:bottom w:val="single" w:sz="4" w:space="0" w:color="auto"/>
              <w:right w:val="single" w:sz="4" w:space="0" w:color="auto"/>
            </w:tcBorders>
            <w:shd w:val="clear" w:color="auto" w:fill="auto"/>
            <w:noWrap/>
            <w:vAlign w:val="center"/>
            <w:hideMark/>
          </w:tcPr>
          <w:p w14:paraId="354DFAA4" w14:textId="77777777" w:rsidR="00AD6AD1" w:rsidRPr="008B50AC" w:rsidRDefault="00AD6AD1" w:rsidP="00AD6AD1">
            <w:pPr>
              <w:jc w:val="center"/>
              <w:rPr>
                <w:color w:val="000000"/>
                <w:sz w:val="20"/>
                <w:szCs w:val="20"/>
              </w:rPr>
            </w:pPr>
            <w:r w:rsidRPr="008B50AC">
              <w:rPr>
                <w:color w:val="000000"/>
                <w:sz w:val="20"/>
                <w:szCs w:val="20"/>
              </w:rPr>
              <w:t>м3</w:t>
            </w:r>
          </w:p>
        </w:tc>
        <w:tc>
          <w:tcPr>
            <w:tcW w:w="1624" w:type="dxa"/>
            <w:gridSpan w:val="3"/>
            <w:tcBorders>
              <w:top w:val="nil"/>
              <w:left w:val="nil"/>
              <w:bottom w:val="single" w:sz="4" w:space="0" w:color="auto"/>
              <w:right w:val="single" w:sz="4" w:space="0" w:color="auto"/>
            </w:tcBorders>
            <w:shd w:val="clear" w:color="auto" w:fill="auto"/>
            <w:noWrap/>
            <w:vAlign w:val="center"/>
            <w:hideMark/>
          </w:tcPr>
          <w:p w14:paraId="0B952A24" w14:textId="77777777" w:rsidR="00AD6AD1" w:rsidRPr="008B50AC" w:rsidRDefault="00AD6AD1" w:rsidP="00AD6AD1">
            <w:pPr>
              <w:jc w:val="center"/>
              <w:rPr>
                <w:color w:val="000000"/>
                <w:sz w:val="20"/>
                <w:szCs w:val="20"/>
              </w:rPr>
            </w:pPr>
            <w:r w:rsidRPr="008B50AC">
              <w:rPr>
                <w:color w:val="000000"/>
                <w:sz w:val="20"/>
                <w:szCs w:val="20"/>
              </w:rPr>
              <w:t>кВтч/м3</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747E6245" w14:textId="77777777" w:rsidR="00AD6AD1" w:rsidRPr="008B50AC" w:rsidRDefault="00AD6AD1" w:rsidP="00AD6AD1">
            <w:pPr>
              <w:jc w:val="center"/>
              <w:rPr>
                <w:color w:val="000000"/>
                <w:sz w:val="20"/>
                <w:szCs w:val="20"/>
              </w:rPr>
            </w:pPr>
            <w:r w:rsidRPr="008B50AC">
              <w:rPr>
                <w:color w:val="000000"/>
                <w:sz w:val="20"/>
                <w:szCs w:val="20"/>
              </w:rPr>
              <w:t>%</w:t>
            </w:r>
          </w:p>
        </w:tc>
        <w:tc>
          <w:tcPr>
            <w:tcW w:w="1417" w:type="dxa"/>
            <w:gridSpan w:val="4"/>
            <w:tcBorders>
              <w:top w:val="nil"/>
              <w:left w:val="nil"/>
              <w:bottom w:val="single" w:sz="4" w:space="0" w:color="auto"/>
              <w:right w:val="single" w:sz="4" w:space="0" w:color="auto"/>
            </w:tcBorders>
            <w:shd w:val="clear" w:color="auto" w:fill="auto"/>
            <w:noWrap/>
            <w:vAlign w:val="center"/>
            <w:hideMark/>
          </w:tcPr>
          <w:p w14:paraId="2F8CDDF0" w14:textId="77777777" w:rsidR="00AD6AD1" w:rsidRPr="008B50AC" w:rsidRDefault="00AD6AD1" w:rsidP="00AD6AD1">
            <w:pPr>
              <w:jc w:val="center"/>
              <w:rPr>
                <w:color w:val="000000"/>
                <w:sz w:val="20"/>
                <w:szCs w:val="20"/>
              </w:rPr>
            </w:pPr>
            <w:r w:rsidRPr="008B50AC">
              <w:rPr>
                <w:color w:val="000000"/>
                <w:sz w:val="20"/>
                <w:szCs w:val="20"/>
              </w:rPr>
              <w:t>%</w:t>
            </w:r>
          </w:p>
        </w:tc>
      </w:tr>
      <w:tr w:rsidR="00AD6AD1" w:rsidRPr="008B50AC" w14:paraId="63B3100B" w14:textId="77777777" w:rsidTr="004516E7">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749B0E6B" w14:textId="31C3CC87" w:rsidR="00AD6AD1" w:rsidRPr="008B50AC" w:rsidRDefault="00AD6AD1" w:rsidP="00AD6AD1">
            <w:pPr>
              <w:jc w:val="center"/>
              <w:rPr>
                <w:color w:val="000000"/>
                <w:sz w:val="20"/>
                <w:szCs w:val="20"/>
              </w:rPr>
            </w:pPr>
            <w:r w:rsidRPr="008B50AC">
              <w:rPr>
                <w:color w:val="000000"/>
                <w:sz w:val="20"/>
                <w:szCs w:val="20"/>
              </w:rPr>
              <w:t>2024</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7B851FBF" w14:textId="26D1597E" w:rsidR="00AD6AD1" w:rsidRPr="008B50AC" w:rsidRDefault="00AD6AD1" w:rsidP="00AD6AD1">
            <w:pPr>
              <w:jc w:val="center"/>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3D1FCC69" w14:textId="7DD4F2B7" w:rsidR="00AD6AD1" w:rsidRPr="008B50AC" w:rsidRDefault="00AD6AD1" w:rsidP="00AD6AD1">
            <w:pPr>
              <w:jc w:val="center"/>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07F1B2E3" w14:textId="305CC7AE" w:rsidR="00AD6AD1" w:rsidRPr="008B50AC" w:rsidRDefault="00A75DDE" w:rsidP="00AD6AD1">
            <w:pPr>
              <w:jc w:val="center"/>
              <w:rPr>
                <w:color w:val="000000"/>
                <w:sz w:val="20"/>
                <w:szCs w:val="20"/>
              </w:rPr>
            </w:pPr>
            <w:r>
              <w:rPr>
                <w:color w:val="000000"/>
                <w:sz w:val="20"/>
                <w:szCs w:val="20"/>
              </w:rPr>
              <w:t>6,836</w:t>
            </w:r>
          </w:p>
        </w:tc>
        <w:tc>
          <w:tcPr>
            <w:tcW w:w="1787" w:type="dxa"/>
            <w:gridSpan w:val="2"/>
            <w:tcBorders>
              <w:top w:val="nil"/>
              <w:left w:val="nil"/>
              <w:bottom w:val="single" w:sz="4" w:space="0" w:color="auto"/>
              <w:right w:val="single" w:sz="4" w:space="0" w:color="auto"/>
            </w:tcBorders>
            <w:shd w:val="clear" w:color="auto" w:fill="auto"/>
            <w:noWrap/>
            <w:vAlign w:val="bottom"/>
          </w:tcPr>
          <w:p w14:paraId="5E6860AA" w14:textId="62361452" w:rsidR="00AD6AD1" w:rsidRPr="008B50AC" w:rsidRDefault="00745DB1" w:rsidP="00AD6AD1">
            <w:pPr>
              <w:jc w:val="center"/>
              <w:rPr>
                <w:sz w:val="20"/>
                <w:szCs w:val="20"/>
              </w:rPr>
            </w:pPr>
            <w:r>
              <w:rPr>
                <w:sz w:val="20"/>
                <w:szCs w:val="20"/>
              </w:rPr>
              <w:t>9,40</w:t>
            </w:r>
          </w:p>
        </w:tc>
        <w:tc>
          <w:tcPr>
            <w:tcW w:w="1412" w:type="dxa"/>
            <w:gridSpan w:val="2"/>
            <w:tcBorders>
              <w:top w:val="nil"/>
              <w:left w:val="nil"/>
              <w:bottom w:val="single" w:sz="4" w:space="0" w:color="auto"/>
              <w:right w:val="single" w:sz="4" w:space="0" w:color="auto"/>
            </w:tcBorders>
            <w:shd w:val="clear" w:color="auto" w:fill="auto"/>
            <w:noWrap/>
            <w:vAlign w:val="bottom"/>
          </w:tcPr>
          <w:p w14:paraId="65514E6B" w14:textId="0B48ADE9" w:rsidR="00AD6AD1" w:rsidRPr="008B50AC" w:rsidRDefault="00745DB1" w:rsidP="00AD6AD1">
            <w:pPr>
              <w:jc w:val="center"/>
              <w:rPr>
                <w:color w:val="000000"/>
                <w:sz w:val="20"/>
                <w:szCs w:val="20"/>
              </w:rPr>
            </w:pPr>
            <w:r>
              <w:rPr>
                <w:color w:val="000000"/>
                <w:sz w:val="20"/>
                <w:szCs w:val="20"/>
              </w:rPr>
              <w:t>107,83</w:t>
            </w:r>
          </w:p>
        </w:tc>
        <w:tc>
          <w:tcPr>
            <w:tcW w:w="1353" w:type="dxa"/>
            <w:gridSpan w:val="2"/>
            <w:tcBorders>
              <w:top w:val="nil"/>
              <w:left w:val="nil"/>
              <w:bottom w:val="single" w:sz="4" w:space="0" w:color="auto"/>
              <w:right w:val="single" w:sz="4" w:space="0" w:color="auto"/>
            </w:tcBorders>
            <w:shd w:val="clear" w:color="auto" w:fill="auto"/>
            <w:noWrap/>
            <w:vAlign w:val="bottom"/>
          </w:tcPr>
          <w:p w14:paraId="7B3A57F4" w14:textId="7729629A" w:rsidR="00AD6AD1" w:rsidRPr="008B50AC" w:rsidRDefault="00AD6AD1" w:rsidP="00AD6AD1">
            <w:pPr>
              <w:jc w:val="center"/>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084D19DD" w14:textId="0BC467BA" w:rsidR="00AD6AD1" w:rsidRPr="008B50AC" w:rsidRDefault="00AD6AD1" w:rsidP="00AD6AD1">
            <w:pPr>
              <w:jc w:val="center"/>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10E5EE42" w14:textId="15370006" w:rsidR="00AD6AD1" w:rsidRPr="008B50AC" w:rsidRDefault="00AD6AD1" w:rsidP="00AD6AD1">
            <w:pPr>
              <w:jc w:val="center"/>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5FF20B94" w14:textId="723CDD00" w:rsidR="00AD6AD1" w:rsidRPr="008B50AC" w:rsidRDefault="00AD6AD1" w:rsidP="00745DB1">
            <w:pPr>
              <w:jc w:val="center"/>
              <w:rPr>
                <w:color w:val="000000"/>
                <w:sz w:val="20"/>
                <w:szCs w:val="20"/>
              </w:rPr>
            </w:pPr>
            <w:r>
              <w:rPr>
                <w:color w:val="000000"/>
                <w:sz w:val="20"/>
                <w:szCs w:val="20"/>
              </w:rPr>
              <w:t>1</w:t>
            </w:r>
            <w:r w:rsidR="00745DB1">
              <w:rPr>
                <w:color w:val="000000"/>
                <w:sz w:val="20"/>
                <w:szCs w:val="20"/>
              </w:rPr>
              <w:t>0</w:t>
            </w:r>
            <w:r>
              <w:rPr>
                <w:color w:val="000000"/>
                <w:sz w:val="20"/>
                <w:szCs w:val="20"/>
              </w:rPr>
              <w:t>7</w:t>
            </w:r>
            <w:r w:rsidR="00745DB1">
              <w:rPr>
                <w:color w:val="000000"/>
                <w:sz w:val="20"/>
                <w:szCs w:val="20"/>
              </w:rPr>
              <w:t>,</w:t>
            </w:r>
            <w:r>
              <w:rPr>
                <w:color w:val="000000"/>
                <w:sz w:val="20"/>
                <w:szCs w:val="20"/>
              </w:rPr>
              <w:t>2</w:t>
            </w:r>
          </w:p>
        </w:tc>
      </w:tr>
      <w:tr w:rsidR="00AD6AD1" w:rsidRPr="008B50AC" w14:paraId="53BD21CA" w14:textId="77777777" w:rsidTr="004516E7">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677B69AF" w14:textId="33F5261A" w:rsidR="00AD6AD1" w:rsidRPr="008B50AC" w:rsidRDefault="00AD6AD1" w:rsidP="00AD6AD1">
            <w:pPr>
              <w:jc w:val="center"/>
              <w:rPr>
                <w:color w:val="000000"/>
                <w:sz w:val="20"/>
                <w:szCs w:val="20"/>
              </w:rPr>
            </w:pPr>
            <w:r w:rsidRPr="008B50AC">
              <w:rPr>
                <w:color w:val="000000"/>
                <w:sz w:val="20"/>
                <w:szCs w:val="20"/>
              </w:rPr>
              <w:t>2025</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049249CD" w14:textId="5C685FB2" w:rsidR="00AD6AD1" w:rsidRPr="008B50AC" w:rsidRDefault="00AD6AD1" w:rsidP="00AD6AD1">
            <w:pPr>
              <w:jc w:val="center"/>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7B25EE2C" w14:textId="4D53F015" w:rsidR="00AD6AD1" w:rsidRPr="008B50AC" w:rsidRDefault="00AD6AD1" w:rsidP="00AD6AD1">
            <w:pPr>
              <w:jc w:val="center"/>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792F10BB" w14:textId="3B81BC6E" w:rsidR="00AD6AD1" w:rsidRPr="008B50AC" w:rsidRDefault="00A75DDE" w:rsidP="00AD6AD1">
            <w:pPr>
              <w:jc w:val="center"/>
              <w:rPr>
                <w:color w:val="000000"/>
                <w:sz w:val="20"/>
                <w:szCs w:val="20"/>
              </w:rPr>
            </w:pPr>
            <w:r>
              <w:rPr>
                <w:color w:val="000000"/>
                <w:sz w:val="20"/>
                <w:szCs w:val="20"/>
              </w:rPr>
              <w:t>7,171</w:t>
            </w:r>
          </w:p>
        </w:tc>
        <w:tc>
          <w:tcPr>
            <w:tcW w:w="1787" w:type="dxa"/>
            <w:gridSpan w:val="2"/>
            <w:tcBorders>
              <w:top w:val="nil"/>
              <w:left w:val="nil"/>
              <w:bottom w:val="single" w:sz="4" w:space="0" w:color="auto"/>
              <w:right w:val="single" w:sz="4" w:space="0" w:color="auto"/>
            </w:tcBorders>
            <w:shd w:val="clear" w:color="auto" w:fill="auto"/>
            <w:noWrap/>
            <w:vAlign w:val="bottom"/>
          </w:tcPr>
          <w:p w14:paraId="1DA1D4CA" w14:textId="62F7A60E" w:rsidR="00AD6AD1" w:rsidRPr="008B50AC" w:rsidRDefault="00745DB1" w:rsidP="00AD6AD1">
            <w:pPr>
              <w:jc w:val="center"/>
              <w:rPr>
                <w:sz w:val="20"/>
                <w:szCs w:val="20"/>
              </w:rPr>
            </w:pPr>
            <w:r>
              <w:rPr>
                <w:sz w:val="20"/>
                <w:szCs w:val="20"/>
              </w:rPr>
              <w:t>9,73</w:t>
            </w:r>
          </w:p>
        </w:tc>
        <w:tc>
          <w:tcPr>
            <w:tcW w:w="1412" w:type="dxa"/>
            <w:gridSpan w:val="2"/>
            <w:tcBorders>
              <w:top w:val="nil"/>
              <w:left w:val="nil"/>
              <w:bottom w:val="single" w:sz="4" w:space="0" w:color="auto"/>
              <w:right w:val="single" w:sz="4" w:space="0" w:color="auto"/>
            </w:tcBorders>
            <w:shd w:val="clear" w:color="auto" w:fill="auto"/>
            <w:noWrap/>
            <w:vAlign w:val="bottom"/>
          </w:tcPr>
          <w:p w14:paraId="646D10CA" w14:textId="2E7A0688" w:rsidR="00AD6AD1" w:rsidRPr="008B50AC" w:rsidRDefault="00AD6AD1" w:rsidP="00AD6AD1">
            <w:pPr>
              <w:jc w:val="center"/>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4729F331" w14:textId="1AB9D99D" w:rsidR="00AD6AD1" w:rsidRPr="008B50AC" w:rsidRDefault="00AD6AD1" w:rsidP="00AD6AD1">
            <w:pPr>
              <w:jc w:val="center"/>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2F638887" w14:textId="7172F5D6" w:rsidR="00AD6AD1" w:rsidRPr="008B50AC" w:rsidRDefault="00AD6AD1" w:rsidP="00AD6AD1">
            <w:pPr>
              <w:jc w:val="center"/>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187961D6" w14:textId="6476AAE8" w:rsidR="00AD6AD1" w:rsidRPr="008B50AC" w:rsidRDefault="00AD6AD1" w:rsidP="00AD6AD1">
            <w:pPr>
              <w:jc w:val="center"/>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03AB0A77" w14:textId="4E7EFC6D" w:rsidR="00AD6AD1" w:rsidRPr="008B50AC" w:rsidRDefault="00AD6AD1" w:rsidP="00AD6AD1">
            <w:pPr>
              <w:jc w:val="center"/>
              <w:rPr>
                <w:color w:val="000000"/>
                <w:sz w:val="20"/>
                <w:szCs w:val="20"/>
              </w:rPr>
            </w:pPr>
            <w:r w:rsidRPr="00474185">
              <w:rPr>
                <w:color w:val="000000"/>
                <w:sz w:val="20"/>
                <w:szCs w:val="20"/>
              </w:rPr>
              <w:t>104,</w:t>
            </w:r>
            <w:r>
              <w:rPr>
                <w:color w:val="000000"/>
                <w:sz w:val="20"/>
                <w:szCs w:val="20"/>
              </w:rPr>
              <w:t>2</w:t>
            </w:r>
          </w:p>
        </w:tc>
      </w:tr>
      <w:tr w:rsidR="00AD6AD1" w:rsidRPr="008B50AC" w14:paraId="762D91C1" w14:textId="77777777" w:rsidTr="004516E7">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19C622D1" w14:textId="0F7A5669" w:rsidR="00AD6AD1" w:rsidRPr="008B50AC" w:rsidRDefault="00AD6AD1" w:rsidP="00AD6AD1">
            <w:pPr>
              <w:jc w:val="center"/>
              <w:rPr>
                <w:color w:val="000000"/>
                <w:sz w:val="20"/>
                <w:szCs w:val="20"/>
              </w:rPr>
            </w:pPr>
            <w:r w:rsidRPr="008B50AC">
              <w:rPr>
                <w:color w:val="000000"/>
                <w:sz w:val="20"/>
                <w:szCs w:val="20"/>
              </w:rPr>
              <w:t>2026</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61327CFF" w14:textId="436B9E04" w:rsidR="00AD6AD1" w:rsidRPr="008B50AC" w:rsidRDefault="00AD6AD1" w:rsidP="00AD6AD1">
            <w:pPr>
              <w:jc w:val="center"/>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68F23101" w14:textId="4A37A963" w:rsidR="00AD6AD1" w:rsidRPr="008B50AC" w:rsidRDefault="00AD6AD1" w:rsidP="00AD6AD1">
            <w:pPr>
              <w:jc w:val="center"/>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2E4EE28F" w14:textId="00986AA4" w:rsidR="00AD6AD1" w:rsidRPr="008B50AC" w:rsidRDefault="00A75DDE" w:rsidP="00A75DDE">
            <w:pPr>
              <w:jc w:val="center"/>
              <w:rPr>
                <w:color w:val="000000"/>
                <w:sz w:val="20"/>
                <w:szCs w:val="20"/>
              </w:rPr>
            </w:pPr>
            <w:r>
              <w:rPr>
                <w:color w:val="000000"/>
                <w:sz w:val="20"/>
                <w:szCs w:val="20"/>
              </w:rPr>
              <w:t>7,386</w:t>
            </w:r>
          </w:p>
        </w:tc>
        <w:tc>
          <w:tcPr>
            <w:tcW w:w="1787" w:type="dxa"/>
            <w:gridSpan w:val="2"/>
            <w:tcBorders>
              <w:top w:val="nil"/>
              <w:left w:val="nil"/>
              <w:bottom w:val="single" w:sz="4" w:space="0" w:color="auto"/>
              <w:right w:val="single" w:sz="4" w:space="0" w:color="auto"/>
            </w:tcBorders>
            <w:shd w:val="clear" w:color="auto" w:fill="auto"/>
            <w:noWrap/>
            <w:vAlign w:val="bottom"/>
          </w:tcPr>
          <w:p w14:paraId="235650B5" w14:textId="33F84A6D" w:rsidR="00AD6AD1" w:rsidRPr="008B50AC" w:rsidRDefault="00745DB1" w:rsidP="00AD6AD1">
            <w:pPr>
              <w:jc w:val="center"/>
              <w:rPr>
                <w:sz w:val="20"/>
                <w:szCs w:val="20"/>
              </w:rPr>
            </w:pPr>
            <w:r>
              <w:rPr>
                <w:sz w:val="20"/>
                <w:szCs w:val="20"/>
              </w:rPr>
              <w:t>10,22</w:t>
            </w:r>
          </w:p>
        </w:tc>
        <w:tc>
          <w:tcPr>
            <w:tcW w:w="1412" w:type="dxa"/>
            <w:gridSpan w:val="2"/>
            <w:tcBorders>
              <w:top w:val="nil"/>
              <w:left w:val="nil"/>
              <w:bottom w:val="single" w:sz="4" w:space="0" w:color="auto"/>
              <w:right w:val="single" w:sz="4" w:space="0" w:color="auto"/>
            </w:tcBorders>
            <w:shd w:val="clear" w:color="auto" w:fill="auto"/>
            <w:noWrap/>
            <w:vAlign w:val="bottom"/>
          </w:tcPr>
          <w:p w14:paraId="4162F18B" w14:textId="1A594DAD" w:rsidR="00AD6AD1" w:rsidRPr="008B50AC" w:rsidRDefault="00AD6AD1" w:rsidP="00AD6AD1">
            <w:pPr>
              <w:jc w:val="center"/>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0BD92768" w14:textId="47E5A29E" w:rsidR="00AD6AD1" w:rsidRPr="008B50AC" w:rsidRDefault="00AD6AD1" w:rsidP="00AD6AD1">
            <w:pPr>
              <w:jc w:val="center"/>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24C98651" w14:textId="3BA1C5F9" w:rsidR="00AD6AD1" w:rsidRPr="008B50AC" w:rsidRDefault="00AD6AD1" w:rsidP="00AD6AD1">
            <w:pPr>
              <w:jc w:val="center"/>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62329A7B" w14:textId="295B6BC9" w:rsidR="00AD6AD1" w:rsidRPr="008B50AC" w:rsidRDefault="00AD6AD1" w:rsidP="00AD6AD1">
            <w:pPr>
              <w:jc w:val="center"/>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4A5D3E58" w14:textId="21E21854" w:rsidR="00AD6AD1" w:rsidRPr="008B50AC" w:rsidRDefault="00AD6AD1" w:rsidP="00AD6AD1">
            <w:pPr>
              <w:jc w:val="center"/>
              <w:rPr>
                <w:color w:val="000000"/>
                <w:sz w:val="20"/>
                <w:szCs w:val="20"/>
              </w:rPr>
            </w:pPr>
            <w:r w:rsidRPr="008B50AC">
              <w:rPr>
                <w:color w:val="000000"/>
                <w:sz w:val="20"/>
                <w:szCs w:val="20"/>
              </w:rPr>
              <w:t>104,0</w:t>
            </w:r>
          </w:p>
        </w:tc>
      </w:tr>
      <w:tr w:rsidR="00AD6AD1" w:rsidRPr="008B50AC" w14:paraId="032ECB86" w14:textId="77777777" w:rsidTr="004516E7">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4D3D8682" w14:textId="4F929D87" w:rsidR="00AD6AD1" w:rsidRPr="008B50AC" w:rsidRDefault="00AD6AD1" w:rsidP="00AD6AD1">
            <w:pPr>
              <w:jc w:val="center"/>
              <w:rPr>
                <w:color w:val="000000"/>
                <w:sz w:val="20"/>
                <w:szCs w:val="20"/>
              </w:rPr>
            </w:pPr>
            <w:r w:rsidRPr="008B50AC">
              <w:rPr>
                <w:color w:val="000000"/>
                <w:sz w:val="20"/>
                <w:szCs w:val="20"/>
              </w:rPr>
              <w:t>2027</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4C5E0A8F" w14:textId="1C952B56" w:rsidR="00AD6AD1" w:rsidRPr="008B50AC" w:rsidRDefault="00AD6AD1" w:rsidP="00AD6AD1">
            <w:pPr>
              <w:jc w:val="center"/>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4EC7E7EA" w14:textId="223601CB" w:rsidR="00AD6AD1" w:rsidRPr="008B50AC" w:rsidRDefault="00AD6AD1" w:rsidP="00AD6AD1">
            <w:pPr>
              <w:jc w:val="center"/>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6618DF49" w14:textId="4EDA2634" w:rsidR="00AD6AD1" w:rsidRPr="008B50AC" w:rsidRDefault="00A75DDE" w:rsidP="00AD6AD1">
            <w:pPr>
              <w:jc w:val="center"/>
              <w:rPr>
                <w:color w:val="000000"/>
                <w:sz w:val="20"/>
                <w:szCs w:val="20"/>
              </w:rPr>
            </w:pPr>
            <w:r>
              <w:rPr>
                <w:color w:val="000000"/>
                <w:sz w:val="20"/>
                <w:szCs w:val="20"/>
              </w:rPr>
              <w:t>7,608</w:t>
            </w:r>
          </w:p>
        </w:tc>
        <w:tc>
          <w:tcPr>
            <w:tcW w:w="1787" w:type="dxa"/>
            <w:gridSpan w:val="2"/>
            <w:tcBorders>
              <w:top w:val="nil"/>
              <w:left w:val="nil"/>
              <w:bottom w:val="single" w:sz="4" w:space="0" w:color="auto"/>
              <w:right w:val="single" w:sz="4" w:space="0" w:color="auto"/>
            </w:tcBorders>
            <w:shd w:val="clear" w:color="auto" w:fill="auto"/>
            <w:noWrap/>
            <w:vAlign w:val="bottom"/>
          </w:tcPr>
          <w:p w14:paraId="633AE735" w14:textId="53753CAB" w:rsidR="00AD6AD1" w:rsidRPr="008B50AC" w:rsidRDefault="00745DB1" w:rsidP="00AD6AD1">
            <w:pPr>
              <w:jc w:val="center"/>
              <w:rPr>
                <w:sz w:val="20"/>
                <w:szCs w:val="20"/>
              </w:rPr>
            </w:pPr>
            <w:r>
              <w:rPr>
                <w:sz w:val="20"/>
                <w:szCs w:val="20"/>
              </w:rPr>
              <w:t>10,73</w:t>
            </w:r>
          </w:p>
        </w:tc>
        <w:tc>
          <w:tcPr>
            <w:tcW w:w="1412" w:type="dxa"/>
            <w:gridSpan w:val="2"/>
            <w:tcBorders>
              <w:top w:val="nil"/>
              <w:left w:val="nil"/>
              <w:bottom w:val="single" w:sz="4" w:space="0" w:color="auto"/>
              <w:right w:val="single" w:sz="4" w:space="0" w:color="auto"/>
            </w:tcBorders>
            <w:shd w:val="clear" w:color="auto" w:fill="auto"/>
            <w:noWrap/>
            <w:vAlign w:val="bottom"/>
          </w:tcPr>
          <w:p w14:paraId="65C4C779" w14:textId="6F059726" w:rsidR="00AD6AD1" w:rsidRPr="008B50AC" w:rsidRDefault="00AD6AD1" w:rsidP="00AD6AD1">
            <w:pPr>
              <w:jc w:val="center"/>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49256A63" w14:textId="0458959E" w:rsidR="00AD6AD1" w:rsidRPr="008B50AC" w:rsidRDefault="00AD6AD1" w:rsidP="00AD6AD1">
            <w:pPr>
              <w:jc w:val="center"/>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3B6F345A" w14:textId="599A8FE1" w:rsidR="00AD6AD1" w:rsidRPr="008B50AC" w:rsidRDefault="00AD6AD1" w:rsidP="00AD6AD1">
            <w:pPr>
              <w:jc w:val="center"/>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3438391D" w14:textId="0EB9EE53" w:rsidR="00AD6AD1" w:rsidRPr="008B50AC" w:rsidRDefault="00AD6AD1" w:rsidP="00AD6AD1">
            <w:pPr>
              <w:jc w:val="center"/>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6BF3CDE5" w14:textId="16135CB0" w:rsidR="00AD6AD1" w:rsidRPr="008B50AC" w:rsidRDefault="00AD6AD1" w:rsidP="00AD6AD1">
            <w:pPr>
              <w:jc w:val="center"/>
              <w:rPr>
                <w:color w:val="000000"/>
                <w:sz w:val="20"/>
                <w:szCs w:val="20"/>
              </w:rPr>
            </w:pPr>
            <w:r w:rsidRPr="008B50AC">
              <w:rPr>
                <w:color w:val="000000"/>
                <w:sz w:val="20"/>
                <w:szCs w:val="20"/>
              </w:rPr>
              <w:t>104,0</w:t>
            </w:r>
          </w:p>
        </w:tc>
      </w:tr>
      <w:tr w:rsidR="00AD6AD1" w:rsidRPr="008B50AC" w14:paraId="080E69D7" w14:textId="77777777" w:rsidTr="004516E7">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35427493" w14:textId="3B8D0920" w:rsidR="00AD6AD1" w:rsidRPr="008B50AC" w:rsidRDefault="00AD6AD1" w:rsidP="00AD6AD1">
            <w:pPr>
              <w:jc w:val="center"/>
              <w:outlineLvl w:val="0"/>
              <w:rPr>
                <w:color w:val="000000"/>
                <w:sz w:val="20"/>
                <w:szCs w:val="20"/>
              </w:rPr>
            </w:pPr>
            <w:r w:rsidRPr="008B50AC">
              <w:rPr>
                <w:color w:val="000000"/>
                <w:sz w:val="20"/>
                <w:szCs w:val="20"/>
              </w:rPr>
              <w:t>2028</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517EFB47" w14:textId="201A4BE0" w:rsidR="00AD6AD1" w:rsidRPr="008B50AC" w:rsidRDefault="00AD6AD1" w:rsidP="00AD6AD1">
            <w:pPr>
              <w:jc w:val="center"/>
              <w:outlineLvl w:val="0"/>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0F7AB567" w14:textId="0AE6642C" w:rsidR="00AD6AD1" w:rsidRPr="008B50AC" w:rsidRDefault="00AD6AD1" w:rsidP="00AD6AD1">
            <w:pPr>
              <w:jc w:val="center"/>
              <w:outlineLvl w:val="0"/>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718DE564" w14:textId="0A57AB47" w:rsidR="00AD6AD1" w:rsidRPr="008B50AC" w:rsidRDefault="00A75DDE" w:rsidP="00AD6AD1">
            <w:pPr>
              <w:jc w:val="center"/>
              <w:outlineLvl w:val="0"/>
              <w:rPr>
                <w:color w:val="000000"/>
                <w:sz w:val="20"/>
                <w:szCs w:val="20"/>
              </w:rPr>
            </w:pPr>
            <w:r>
              <w:rPr>
                <w:color w:val="000000"/>
                <w:sz w:val="20"/>
                <w:szCs w:val="20"/>
              </w:rPr>
              <w:t>7,836</w:t>
            </w:r>
          </w:p>
        </w:tc>
        <w:tc>
          <w:tcPr>
            <w:tcW w:w="1787" w:type="dxa"/>
            <w:gridSpan w:val="2"/>
            <w:tcBorders>
              <w:top w:val="nil"/>
              <w:left w:val="nil"/>
              <w:bottom w:val="single" w:sz="4" w:space="0" w:color="auto"/>
              <w:right w:val="single" w:sz="4" w:space="0" w:color="auto"/>
            </w:tcBorders>
            <w:shd w:val="clear" w:color="auto" w:fill="auto"/>
            <w:noWrap/>
            <w:vAlign w:val="bottom"/>
          </w:tcPr>
          <w:p w14:paraId="6BA61746" w14:textId="37940246" w:rsidR="00AD6AD1" w:rsidRPr="008B50AC" w:rsidRDefault="00745DB1" w:rsidP="00AD6AD1">
            <w:pPr>
              <w:jc w:val="center"/>
              <w:outlineLvl w:val="0"/>
              <w:rPr>
                <w:sz w:val="20"/>
                <w:szCs w:val="20"/>
              </w:rPr>
            </w:pPr>
            <w:r>
              <w:rPr>
                <w:sz w:val="20"/>
                <w:szCs w:val="20"/>
              </w:rPr>
              <w:t>11,26</w:t>
            </w:r>
          </w:p>
        </w:tc>
        <w:tc>
          <w:tcPr>
            <w:tcW w:w="1412" w:type="dxa"/>
            <w:gridSpan w:val="2"/>
            <w:tcBorders>
              <w:top w:val="nil"/>
              <w:left w:val="nil"/>
              <w:bottom w:val="single" w:sz="4" w:space="0" w:color="auto"/>
              <w:right w:val="single" w:sz="4" w:space="0" w:color="auto"/>
            </w:tcBorders>
            <w:shd w:val="clear" w:color="auto" w:fill="auto"/>
            <w:noWrap/>
            <w:vAlign w:val="bottom"/>
          </w:tcPr>
          <w:p w14:paraId="5DD7D2A3" w14:textId="44847A93" w:rsidR="00AD6AD1" w:rsidRPr="008B50AC" w:rsidRDefault="00AD6AD1" w:rsidP="00AD6AD1">
            <w:pPr>
              <w:jc w:val="center"/>
              <w:outlineLvl w:val="0"/>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3BB89AF2" w14:textId="45CC82D2" w:rsidR="00AD6AD1" w:rsidRPr="008B50AC" w:rsidRDefault="00AD6AD1" w:rsidP="00AD6AD1">
            <w:pPr>
              <w:jc w:val="center"/>
              <w:outlineLvl w:val="0"/>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341D06B0" w14:textId="56455B43" w:rsidR="00AD6AD1" w:rsidRPr="008B50AC" w:rsidRDefault="00AD6AD1" w:rsidP="00AD6AD1">
            <w:pPr>
              <w:jc w:val="center"/>
              <w:outlineLvl w:val="0"/>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5896606F" w14:textId="2FCE6724" w:rsidR="00AD6AD1" w:rsidRPr="008B50AC" w:rsidRDefault="00AD6AD1" w:rsidP="00AD6AD1">
            <w:pPr>
              <w:jc w:val="center"/>
              <w:outlineLvl w:val="0"/>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1BFE5BA4" w14:textId="674FCE5F" w:rsidR="00AD6AD1" w:rsidRPr="008B50AC" w:rsidRDefault="00AD6AD1" w:rsidP="00AD6AD1">
            <w:pPr>
              <w:jc w:val="center"/>
              <w:outlineLvl w:val="0"/>
              <w:rPr>
                <w:color w:val="000000"/>
                <w:sz w:val="20"/>
                <w:szCs w:val="20"/>
              </w:rPr>
            </w:pPr>
            <w:r w:rsidRPr="008B50AC">
              <w:rPr>
                <w:color w:val="000000"/>
                <w:sz w:val="20"/>
                <w:szCs w:val="20"/>
              </w:rPr>
              <w:t>104,0</w:t>
            </w:r>
          </w:p>
        </w:tc>
      </w:tr>
      <w:tr w:rsidR="00AD6AD1" w:rsidRPr="008B50AC" w14:paraId="02C94936" w14:textId="77777777" w:rsidTr="004516E7">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2BFF069E" w14:textId="2758498D" w:rsidR="00AD6AD1" w:rsidRPr="008B50AC" w:rsidRDefault="00AD6AD1" w:rsidP="00AD6AD1">
            <w:pPr>
              <w:jc w:val="center"/>
              <w:outlineLvl w:val="0"/>
              <w:rPr>
                <w:color w:val="000000"/>
                <w:sz w:val="20"/>
                <w:szCs w:val="20"/>
              </w:rPr>
            </w:pPr>
            <w:r w:rsidRPr="008B50AC">
              <w:rPr>
                <w:color w:val="000000"/>
                <w:sz w:val="20"/>
                <w:szCs w:val="20"/>
              </w:rPr>
              <w:t>2029</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71ADA700" w14:textId="2C1426FE" w:rsidR="00AD6AD1" w:rsidRPr="008B50AC" w:rsidRDefault="00AD6AD1" w:rsidP="00AD6AD1">
            <w:pPr>
              <w:jc w:val="center"/>
              <w:outlineLvl w:val="0"/>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2DEC8F68" w14:textId="38CDD280" w:rsidR="00AD6AD1" w:rsidRPr="008B50AC" w:rsidRDefault="00AD6AD1" w:rsidP="00AD6AD1">
            <w:pPr>
              <w:jc w:val="center"/>
              <w:outlineLvl w:val="0"/>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67464B8A" w14:textId="791D65EA" w:rsidR="00AD6AD1" w:rsidRPr="008B50AC" w:rsidRDefault="00A75DDE" w:rsidP="00AD6AD1">
            <w:pPr>
              <w:jc w:val="center"/>
              <w:outlineLvl w:val="0"/>
              <w:rPr>
                <w:color w:val="000000"/>
                <w:sz w:val="20"/>
                <w:szCs w:val="20"/>
              </w:rPr>
            </w:pPr>
            <w:r>
              <w:rPr>
                <w:color w:val="000000"/>
                <w:sz w:val="20"/>
                <w:szCs w:val="20"/>
              </w:rPr>
              <w:t>8,071</w:t>
            </w:r>
          </w:p>
        </w:tc>
        <w:tc>
          <w:tcPr>
            <w:tcW w:w="1787" w:type="dxa"/>
            <w:gridSpan w:val="2"/>
            <w:tcBorders>
              <w:top w:val="nil"/>
              <w:left w:val="nil"/>
              <w:bottom w:val="single" w:sz="4" w:space="0" w:color="auto"/>
              <w:right w:val="single" w:sz="4" w:space="0" w:color="auto"/>
            </w:tcBorders>
            <w:shd w:val="clear" w:color="auto" w:fill="auto"/>
            <w:noWrap/>
            <w:vAlign w:val="bottom"/>
          </w:tcPr>
          <w:p w14:paraId="0ECCE745" w14:textId="6FE173F8" w:rsidR="00AD6AD1" w:rsidRPr="008B50AC" w:rsidRDefault="00745DB1" w:rsidP="00AD6AD1">
            <w:pPr>
              <w:jc w:val="center"/>
              <w:outlineLvl w:val="0"/>
              <w:rPr>
                <w:sz w:val="20"/>
                <w:szCs w:val="20"/>
              </w:rPr>
            </w:pPr>
            <w:r>
              <w:rPr>
                <w:sz w:val="20"/>
                <w:szCs w:val="20"/>
              </w:rPr>
              <w:t>11,82</w:t>
            </w:r>
          </w:p>
        </w:tc>
        <w:tc>
          <w:tcPr>
            <w:tcW w:w="1412" w:type="dxa"/>
            <w:gridSpan w:val="2"/>
            <w:tcBorders>
              <w:top w:val="nil"/>
              <w:left w:val="nil"/>
              <w:bottom w:val="single" w:sz="4" w:space="0" w:color="auto"/>
              <w:right w:val="single" w:sz="4" w:space="0" w:color="auto"/>
            </w:tcBorders>
            <w:shd w:val="clear" w:color="auto" w:fill="auto"/>
            <w:noWrap/>
            <w:vAlign w:val="bottom"/>
          </w:tcPr>
          <w:p w14:paraId="65D0F863" w14:textId="295F374A" w:rsidR="00AD6AD1" w:rsidRPr="008B50AC" w:rsidRDefault="00AD6AD1" w:rsidP="00AD6AD1">
            <w:pPr>
              <w:jc w:val="center"/>
              <w:outlineLvl w:val="0"/>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1CD5E242" w14:textId="44BAF234" w:rsidR="00AD6AD1" w:rsidRPr="008B50AC" w:rsidRDefault="00AD6AD1" w:rsidP="00AD6AD1">
            <w:pPr>
              <w:jc w:val="center"/>
              <w:outlineLvl w:val="0"/>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5455ADDB" w14:textId="09926335" w:rsidR="00AD6AD1" w:rsidRPr="008B50AC" w:rsidRDefault="00AD6AD1" w:rsidP="00AD6AD1">
            <w:pPr>
              <w:jc w:val="center"/>
              <w:outlineLvl w:val="0"/>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75FB8704" w14:textId="759CCB63" w:rsidR="00AD6AD1" w:rsidRPr="008B50AC" w:rsidRDefault="00AD6AD1" w:rsidP="00AD6AD1">
            <w:pPr>
              <w:jc w:val="center"/>
              <w:outlineLvl w:val="0"/>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4D77AA33" w14:textId="24B7C6C1" w:rsidR="00AD6AD1" w:rsidRPr="008B50AC" w:rsidRDefault="00AD6AD1" w:rsidP="00AD6AD1">
            <w:pPr>
              <w:jc w:val="center"/>
              <w:outlineLvl w:val="0"/>
              <w:rPr>
                <w:color w:val="000000"/>
                <w:sz w:val="20"/>
                <w:szCs w:val="20"/>
              </w:rPr>
            </w:pPr>
            <w:r w:rsidRPr="008B50AC">
              <w:rPr>
                <w:color w:val="000000"/>
                <w:sz w:val="20"/>
                <w:szCs w:val="20"/>
              </w:rPr>
              <w:t>104,0</w:t>
            </w:r>
          </w:p>
        </w:tc>
      </w:tr>
      <w:tr w:rsidR="00AD6AD1" w:rsidRPr="008B50AC" w14:paraId="5A591C03" w14:textId="77777777" w:rsidTr="004516E7">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32952CF" w14:textId="010A6DDC" w:rsidR="00AD6AD1" w:rsidRPr="008B50AC" w:rsidRDefault="00AD6AD1" w:rsidP="00AD6AD1">
            <w:pPr>
              <w:jc w:val="center"/>
              <w:outlineLvl w:val="0"/>
              <w:rPr>
                <w:color w:val="000000"/>
                <w:sz w:val="20"/>
                <w:szCs w:val="20"/>
              </w:rPr>
            </w:pPr>
            <w:r w:rsidRPr="008B50AC">
              <w:rPr>
                <w:color w:val="000000"/>
                <w:sz w:val="20"/>
                <w:szCs w:val="20"/>
              </w:rPr>
              <w:t>2030</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35AB1E1" w14:textId="747A193D" w:rsidR="00AD6AD1" w:rsidRPr="008B50AC" w:rsidRDefault="00AD6AD1" w:rsidP="00AD6AD1">
            <w:pPr>
              <w:jc w:val="center"/>
              <w:outlineLvl w:val="0"/>
              <w:rPr>
                <w:sz w:val="20"/>
                <w:szCs w:val="20"/>
              </w:rPr>
            </w:pPr>
            <w:r w:rsidRPr="008B50AC">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7966E70B" w14:textId="627FC996" w:rsidR="00AD6AD1" w:rsidRPr="008B50AC" w:rsidRDefault="00AD6AD1" w:rsidP="00AD6AD1">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7BBA76D2" w14:textId="62CBAE61" w:rsidR="00AD6AD1" w:rsidRPr="008B50AC" w:rsidRDefault="00A75DDE" w:rsidP="00AD6AD1">
            <w:pPr>
              <w:jc w:val="center"/>
              <w:outlineLvl w:val="0"/>
              <w:rPr>
                <w:color w:val="000000"/>
                <w:sz w:val="20"/>
                <w:szCs w:val="20"/>
              </w:rPr>
            </w:pPr>
            <w:r>
              <w:rPr>
                <w:color w:val="000000"/>
                <w:sz w:val="20"/>
                <w:szCs w:val="20"/>
              </w:rPr>
              <w:t>8,313</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3B6D50CC" w14:textId="49633DD1" w:rsidR="00AD6AD1" w:rsidRPr="008B50AC" w:rsidRDefault="00745DB1" w:rsidP="00AD6AD1">
            <w:pPr>
              <w:jc w:val="center"/>
              <w:outlineLvl w:val="0"/>
              <w:rPr>
                <w:sz w:val="20"/>
                <w:szCs w:val="20"/>
              </w:rPr>
            </w:pPr>
            <w:r>
              <w:rPr>
                <w:sz w:val="20"/>
                <w:szCs w:val="20"/>
              </w:rPr>
              <w:t>12,40</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6BC17B59" w14:textId="44D8DC36" w:rsidR="00AD6AD1" w:rsidRPr="008B50AC" w:rsidRDefault="00AD6AD1" w:rsidP="00AD6AD1">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78A5EBFB" w14:textId="611BAF5B" w:rsidR="00AD6AD1" w:rsidRPr="008B50AC" w:rsidRDefault="00AD6AD1" w:rsidP="00AD6AD1">
            <w:pPr>
              <w:jc w:val="center"/>
              <w:outlineLvl w:val="0"/>
              <w:rPr>
                <w:sz w:val="20"/>
                <w:szCs w:val="20"/>
              </w:rPr>
            </w:pPr>
            <w:r w:rsidRPr="008B50AC">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105AF6B2" w14:textId="23BDE9DD" w:rsidR="00AD6AD1" w:rsidRPr="008B50AC" w:rsidRDefault="00AD6AD1" w:rsidP="00AD6AD1">
            <w:pPr>
              <w:jc w:val="center"/>
              <w:outlineLvl w:val="0"/>
              <w:rPr>
                <w:sz w:val="20"/>
                <w:szCs w:val="20"/>
              </w:rPr>
            </w:pPr>
            <w:r w:rsidRPr="008B50AC">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0CB6BD8B" w14:textId="682EB7E2" w:rsidR="00AD6AD1" w:rsidRPr="008B50AC" w:rsidRDefault="00AD6AD1" w:rsidP="00AD6AD1">
            <w:pPr>
              <w:jc w:val="center"/>
              <w:outlineLvl w:val="0"/>
              <w:rPr>
                <w:color w:val="000000"/>
                <w:sz w:val="20"/>
                <w:szCs w:val="20"/>
              </w:rPr>
            </w:pPr>
            <w:r w:rsidRPr="008B50AC">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59923DC9" w14:textId="408BB1A6" w:rsidR="00AD6AD1" w:rsidRPr="008B50AC" w:rsidRDefault="00AD6AD1" w:rsidP="00AD6AD1">
            <w:pPr>
              <w:jc w:val="center"/>
              <w:outlineLvl w:val="0"/>
              <w:rPr>
                <w:color w:val="000000"/>
                <w:sz w:val="20"/>
                <w:szCs w:val="20"/>
              </w:rPr>
            </w:pPr>
            <w:r w:rsidRPr="008B50AC">
              <w:rPr>
                <w:color w:val="000000"/>
                <w:sz w:val="20"/>
                <w:szCs w:val="20"/>
              </w:rPr>
              <w:t>104,0</w:t>
            </w:r>
          </w:p>
        </w:tc>
      </w:tr>
      <w:tr w:rsidR="00AD6AD1" w:rsidRPr="008B50AC" w14:paraId="0C532B40" w14:textId="77777777" w:rsidTr="004516E7">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8DC7935" w14:textId="082536EA" w:rsidR="00AD6AD1" w:rsidRPr="008B50AC" w:rsidRDefault="00AD6AD1" w:rsidP="00AD6AD1">
            <w:pPr>
              <w:jc w:val="center"/>
              <w:outlineLvl w:val="0"/>
              <w:rPr>
                <w:color w:val="000000"/>
                <w:sz w:val="20"/>
                <w:szCs w:val="20"/>
              </w:rPr>
            </w:pPr>
            <w:r w:rsidRPr="008B50AC">
              <w:rPr>
                <w:color w:val="000000"/>
                <w:sz w:val="20"/>
                <w:szCs w:val="20"/>
              </w:rPr>
              <w:t>2031</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D22C08C" w14:textId="0B273FBC" w:rsidR="00AD6AD1" w:rsidRPr="008B50AC" w:rsidRDefault="00AD6AD1" w:rsidP="00AD6AD1">
            <w:pPr>
              <w:jc w:val="center"/>
              <w:outlineLvl w:val="0"/>
              <w:rPr>
                <w:sz w:val="20"/>
                <w:szCs w:val="20"/>
              </w:rPr>
            </w:pPr>
            <w:r w:rsidRPr="008B50AC">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5941699D" w14:textId="706A605A" w:rsidR="00AD6AD1" w:rsidRPr="008B50AC" w:rsidRDefault="00AD6AD1" w:rsidP="00AD6AD1">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3D7D9310" w14:textId="0BBB337F" w:rsidR="00AD6AD1" w:rsidRPr="008B50AC" w:rsidRDefault="00A75DDE" w:rsidP="00AD6AD1">
            <w:pPr>
              <w:jc w:val="center"/>
              <w:outlineLvl w:val="0"/>
              <w:rPr>
                <w:color w:val="000000"/>
                <w:sz w:val="20"/>
                <w:szCs w:val="20"/>
              </w:rPr>
            </w:pPr>
            <w:r>
              <w:rPr>
                <w:color w:val="000000"/>
                <w:sz w:val="20"/>
                <w:szCs w:val="20"/>
              </w:rPr>
              <w:t>8,563</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157F9D4A" w14:textId="025E3F28" w:rsidR="00AD6AD1" w:rsidRPr="008B50AC" w:rsidRDefault="00745DB1" w:rsidP="00745DB1">
            <w:pPr>
              <w:jc w:val="center"/>
              <w:outlineLvl w:val="0"/>
              <w:rPr>
                <w:sz w:val="20"/>
                <w:szCs w:val="20"/>
              </w:rPr>
            </w:pPr>
            <w:r>
              <w:rPr>
                <w:sz w:val="20"/>
                <w:szCs w:val="20"/>
              </w:rPr>
              <w:t>13,01</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5BC1D681" w14:textId="4E84E4A6" w:rsidR="00AD6AD1" w:rsidRPr="008B50AC" w:rsidRDefault="00AD6AD1" w:rsidP="00AD6AD1">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364EFCAA" w14:textId="44710383" w:rsidR="00AD6AD1" w:rsidRPr="008B50AC" w:rsidRDefault="00AD6AD1" w:rsidP="00AD6AD1">
            <w:pPr>
              <w:jc w:val="center"/>
              <w:outlineLvl w:val="0"/>
              <w:rPr>
                <w:sz w:val="20"/>
                <w:szCs w:val="20"/>
              </w:rPr>
            </w:pPr>
            <w:r w:rsidRPr="008B50AC">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0F3FCB85" w14:textId="2F4F8C75" w:rsidR="00AD6AD1" w:rsidRPr="008B50AC" w:rsidRDefault="00AD6AD1" w:rsidP="00AD6AD1">
            <w:pPr>
              <w:jc w:val="center"/>
              <w:outlineLvl w:val="0"/>
              <w:rPr>
                <w:sz w:val="20"/>
                <w:szCs w:val="20"/>
              </w:rPr>
            </w:pPr>
            <w:r w:rsidRPr="008B50AC">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1D6F64EA" w14:textId="4761971A" w:rsidR="00AD6AD1" w:rsidRPr="008B50AC" w:rsidRDefault="00AD6AD1" w:rsidP="00AD6AD1">
            <w:pPr>
              <w:jc w:val="center"/>
              <w:outlineLvl w:val="0"/>
              <w:rPr>
                <w:color w:val="000000"/>
                <w:sz w:val="20"/>
                <w:szCs w:val="20"/>
              </w:rPr>
            </w:pPr>
            <w:r w:rsidRPr="008B50AC">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557F364E" w14:textId="300038E8" w:rsidR="00AD6AD1" w:rsidRPr="008B50AC" w:rsidRDefault="00AD6AD1" w:rsidP="00AD6AD1">
            <w:pPr>
              <w:jc w:val="center"/>
              <w:outlineLvl w:val="0"/>
              <w:rPr>
                <w:color w:val="000000"/>
                <w:sz w:val="20"/>
                <w:szCs w:val="20"/>
              </w:rPr>
            </w:pPr>
            <w:r w:rsidRPr="008B50AC">
              <w:rPr>
                <w:color w:val="000000"/>
                <w:sz w:val="20"/>
                <w:szCs w:val="20"/>
              </w:rPr>
              <w:t>104,0</w:t>
            </w:r>
          </w:p>
        </w:tc>
      </w:tr>
      <w:tr w:rsidR="00AD6AD1" w:rsidRPr="008B50AC" w14:paraId="08FF7852" w14:textId="77777777" w:rsidTr="004516E7">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987E774" w14:textId="16B86602" w:rsidR="00AD6AD1" w:rsidRPr="008B50AC" w:rsidRDefault="00AD6AD1" w:rsidP="00AD6AD1">
            <w:pPr>
              <w:jc w:val="center"/>
              <w:outlineLvl w:val="0"/>
              <w:rPr>
                <w:color w:val="000000"/>
                <w:sz w:val="20"/>
                <w:szCs w:val="20"/>
              </w:rPr>
            </w:pPr>
            <w:r w:rsidRPr="008B50AC">
              <w:rPr>
                <w:color w:val="000000"/>
                <w:sz w:val="20"/>
                <w:szCs w:val="20"/>
              </w:rPr>
              <w:t>2032</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DC745EC" w14:textId="7BC4CB76" w:rsidR="00AD6AD1" w:rsidRPr="008B50AC" w:rsidRDefault="00AD6AD1" w:rsidP="00AD6AD1">
            <w:pPr>
              <w:jc w:val="center"/>
              <w:outlineLvl w:val="0"/>
              <w:rPr>
                <w:sz w:val="20"/>
                <w:szCs w:val="20"/>
              </w:rPr>
            </w:pPr>
            <w:r w:rsidRPr="008B50AC">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10D26772" w14:textId="2A7061D0" w:rsidR="00AD6AD1" w:rsidRPr="008B50AC" w:rsidRDefault="00AD6AD1" w:rsidP="00AD6AD1">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72D74BDD" w14:textId="647C37AE" w:rsidR="00AD6AD1" w:rsidRPr="008B50AC" w:rsidRDefault="00A75DDE" w:rsidP="00AD6AD1">
            <w:pPr>
              <w:jc w:val="center"/>
              <w:outlineLvl w:val="0"/>
              <w:rPr>
                <w:color w:val="000000"/>
                <w:sz w:val="20"/>
                <w:szCs w:val="20"/>
              </w:rPr>
            </w:pPr>
            <w:r>
              <w:rPr>
                <w:color w:val="000000"/>
                <w:sz w:val="20"/>
                <w:szCs w:val="20"/>
              </w:rPr>
              <w:t>8,819</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48865A1E" w14:textId="668C1BEB" w:rsidR="00AD6AD1" w:rsidRPr="008B50AC" w:rsidRDefault="00745DB1" w:rsidP="00AD6AD1">
            <w:pPr>
              <w:jc w:val="center"/>
              <w:outlineLvl w:val="0"/>
              <w:rPr>
                <w:sz w:val="20"/>
                <w:szCs w:val="20"/>
              </w:rPr>
            </w:pPr>
            <w:r>
              <w:rPr>
                <w:sz w:val="20"/>
                <w:szCs w:val="20"/>
              </w:rPr>
              <w:t>13,65</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653BFC0D" w14:textId="5B4496C2" w:rsidR="00AD6AD1" w:rsidRPr="008B50AC" w:rsidRDefault="00AD6AD1" w:rsidP="00AD6AD1">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49415FAE" w14:textId="619E3A12" w:rsidR="00AD6AD1" w:rsidRPr="008B50AC" w:rsidRDefault="00AD6AD1" w:rsidP="00AD6AD1">
            <w:pPr>
              <w:jc w:val="center"/>
              <w:outlineLvl w:val="0"/>
              <w:rPr>
                <w:sz w:val="20"/>
                <w:szCs w:val="20"/>
              </w:rPr>
            </w:pPr>
            <w:r w:rsidRPr="008B50AC">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6C0071B2" w14:textId="7FC1056B" w:rsidR="00AD6AD1" w:rsidRPr="008B50AC" w:rsidRDefault="00AD6AD1" w:rsidP="00AD6AD1">
            <w:pPr>
              <w:jc w:val="center"/>
              <w:outlineLvl w:val="0"/>
              <w:rPr>
                <w:sz w:val="20"/>
                <w:szCs w:val="20"/>
              </w:rPr>
            </w:pPr>
            <w:r w:rsidRPr="008B50AC">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6816B18C" w14:textId="4BBD38D7" w:rsidR="00AD6AD1" w:rsidRPr="008B50AC" w:rsidRDefault="00AD6AD1" w:rsidP="00AD6AD1">
            <w:pPr>
              <w:jc w:val="center"/>
              <w:outlineLvl w:val="0"/>
              <w:rPr>
                <w:color w:val="000000"/>
                <w:sz w:val="20"/>
                <w:szCs w:val="20"/>
              </w:rPr>
            </w:pPr>
            <w:r w:rsidRPr="008B50AC">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49A639AD" w14:textId="206073A9" w:rsidR="00AD6AD1" w:rsidRPr="008B50AC" w:rsidRDefault="00AD6AD1" w:rsidP="00AD6AD1">
            <w:pPr>
              <w:jc w:val="center"/>
              <w:outlineLvl w:val="0"/>
              <w:rPr>
                <w:color w:val="000000"/>
                <w:sz w:val="20"/>
                <w:szCs w:val="20"/>
              </w:rPr>
            </w:pPr>
            <w:r w:rsidRPr="008B50AC">
              <w:rPr>
                <w:color w:val="000000"/>
                <w:sz w:val="20"/>
                <w:szCs w:val="20"/>
              </w:rPr>
              <w:t>104,0</w:t>
            </w:r>
          </w:p>
        </w:tc>
      </w:tr>
      <w:tr w:rsidR="00AD6AD1" w:rsidRPr="008B50AC" w14:paraId="6239EA95" w14:textId="77777777" w:rsidTr="004516E7">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05D81C9" w14:textId="3B2E2624" w:rsidR="00AD6AD1" w:rsidRPr="008B50AC" w:rsidRDefault="00AD6AD1" w:rsidP="00AD6AD1">
            <w:pPr>
              <w:jc w:val="center"/>
              <w:outlineLvl w:val="0"/>
              <w:rPr>
                <w:color w:val="000000"/>
                <w:sz w:val="20"/>
                <w:szCs w:val="20"/>
              </w:rPr>
            </w:pPr>
            <w:r w:rsidRPr="008B50AC">
              <w:rPr>
                <w:color w:val="000000"/>
                <w:sz w:val="20"/>
                <w:szCs w:val="20"/>
              </w:rPr>
              <w:t>2033</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E48BC63" w14:textId="47BE6899" w:rsidR="00AD6AD1" w:rsidRPr="008B50AC" w:rsidRDefault="00AD6AD1" w:rsidP="00AD6AD1">
            <w:pPr>
              <w:jc w:val="center"/>
              <w:outlineLvl w:val="0"/>
              <w:rPr>
                <w:sz w:val="20"/>
                <w:szCs w:val="20"/>
              </w:rPr>
            </w:pPr>
            <w:r w:rsidRPr="008B50AC">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676FD690" w14:textId="0E46AA5D" w:rsidR="00AD6AD1" w:rsidRPr="008B50AC" w:rsidRDefault="00AD6AD1" w:rsidP="00AD6AD1">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48874E2B" w14:textId="7CF27154" w:rsidR="00AD6AD1" w:rsidRPr="008B50AC" w:rsidRDefault="00A75DDE" w:rsidP="00AD6AD1">
            <w:pPr>
              <w:jc w:val="center"/>
              <w:outlineLvl w:val="0"/>
              <w:rPr>
                <w:color w:val="000000"/>
                <w:sz w:val="20"/>
                <w:szCs w:val="20"/>
              </w:rPr>
            </w:pPr>
            <w:r>
              <w:rPr>
                <w:color w:val="000000"/>
                <w:sz w:val="20"/>
                <w:szCs w:val="20"/>
              </w:rPr>
              <w:t>9,084</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09CEAB21" w14:textId="1FBB7DEE" w:rsidR="00AD6AD1" w:rsidRPr="008B50AC" w:rsidRDefault="00745DB1" w:rsidP="00AD6AD1">
            <w:pPr>
              <w:jc w:val="center"/>
              <w:outlineLvl w:val="0"/>
              <w:rPr>
                <w:sz w:val="20"/>
                <w:szCs w:val="20"/>
              </w:rPr>
            </w:pPr>
            <w:r>
              <w:rPr>
                <w:sz w:val="20"/>
                <w:szCs w:val="20"/>
              </w:rPr>
              <w:t>14,32</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5887CCDB" w14:textId="7158843D" w:rsidR="00AD6AD1" w:rsidRPr="008B50AC" w:rsidRDefault="00AD6AD1" w:rsidP="00AD6AD1">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6CCACC6A" w14:textId="0F7F85D6" w:rsidR="00AD6AD1" w:rsidRPr="008B50AC" w:rsidRDefault="00AD6AD1" w:rsidP="00AD6AD1">
            <w:pPr>
              <w:jc w:val="center"/>
              <w:outlineLvl w:val="0"/>
              <w:rPr>
                <w:sz w:val="20"/>
                <w:szCs w:val="20"/>
              </w:rPr>
            </w:pPr>
            <w:r w:rsidRPr="008B50AC">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3B10FD10" w14:textId="2D45B8BB" w:rsidR="00AD6AD1" w:rsidRPr="008B50AC" w:rsidRDefault="00AD6AD1" w:rsidP="00AD6AD1">
            <w:pPr>
              <w:jc w:val="center"/>
              <w:outlineLvl w:val="0"/>
              <w:rPr>
                <w:sz w:val="20"/>
                <w:szCs w:val="20"/>
              </w:rPr>
            </w:pPr>
            <w:r w:rsidRPr="008B50AC">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15C920B6" w14:textId="52CD857A" w:rsidR="00AD6AD1" w:rsidRPr="008B50AC" w:rsidRDefault="00AD6AD1" w:rsidP="00AD6AD1">
            <w:pPr>
              <w:jc w:val="center"/>
              <w:outlineLvl w:val="0"/>
              <w:rPr>
                <w:color w:val="000000"/>
                <w:sz w:val="20"/>
                <w:szCs w:val="20"/>
              </w:rPr>
            </w:pPr>
            <w:r w:rsidRPr="008B50AC">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5FF8AE0C" w14:textId="0F80CC1C" w:rsidR="00AD6AD1" w:rsidRPr="008B50AC" w:rsidRDefault="00AD6AD1" w:rsidP="00AD6AD1">
            <w:pPr>
              <w:jc w:val="center"/>
              <w:outlineLvl w:val="0"/>
              <w:rPr>
                <w:color w:val="000000"/>
                <w:sz w:val="20"/>
                <w:szCs w:val="20"/>
              </w:rPr>
            </w:pPr>
            <w:r w:rsidRPr="008B50AC">
              <w:rPr>
                <w:color w:val="000000"/>
                <w:sz w:val="20"/>
                <w:szCs w:val="20"/>
              </w:rPr>
              <w:t>104,0</w:t>
            </w:r>
          </w:p>
        </w:tc>
      </w:tr>
      <w:tr w:rsidR="00AD6AD1" w:rsidRPr="008B50AC" w14:paraId="4F5EFC2B" w14:textId="77777777" w:rsidTr="004516E7">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B89FB3B" w14:textId="09FCCABA" w:rsidR="00AD6AD1" w:rsidRPr="008B50AC" w:rsidRDefault="00AD6AD1" w:rsidP="00AD6AD1">
            <w:pPr>
              <w:jc w:val="center"/>
              <w:outlineLvl w:val="0"/>
              <w:rPr>
                <w:color w:val="000000"/>
                <w:sz w:val="20"/>
                <w:szCs w:val="20"/>
              </w:rPr>
            </w:pPr>
            <w:r>
              <w:rPr>
                <w:color w:val="000000"/>
                <w:sz w:val="20"/>
                <w:szCs w:val="20"/>
              </w:rPr>
              <w:t>2034</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777BDCF" w14:textId="41F9FCFD" w:rsidR="00AD6AD1" w:rsidRPr="008B50AC" w:rsidRDefault="00AD6AD1" w:rsidP="00AD6AD1">
            <w:pPr>
              <w:jc w:val="center"/>
              <w:outlineLvl w:val="0"/>
              <w:rPr>
                <w:sz w:val="20"/>
                <w:szCs w:val="20"/>
              </w:rPr>
            </w:pPr>
            <w:r>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67B96A97" w14:textId="15165E9C" w:rsidR="00AD6AD1" w:rsidRDefault="00AD6AD1" w:rsidP="00AD6AD1">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4F3B0C21" w14:textId="45BF6F10" w:rsidR="00AD6AD1" w:rsidRPr="008B50AC" w:rsidRDefault="00A75DDE" w:rsidP="00AD6AD1">
            <w:pPr>
              <w:jc w:val="center"/>
              <w:outlineLvl w:val="0"/>
              <w:rPr>
                <w:color w:val="000000"/>
                <w:sz w:val="20"/>
                <w:szCs w:val="20"/>
              </w:rPr>
            </w:pPr>
            <w:r>
              <w:rPr>
                <w:color w:val="000000"/>
                <w:sz w:val="20"/>
                <w:szCs w:val="20"/>
              </w:rPr>
              <w:t>9,356</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274D2FB2" w14:textId="6DFF9064" w:rsidR="00AD6AD1" w:rsidRDefault="00745DB1" w:rsidP="00AD6AD1">
            <w:pPr>
              <w:jc w:val="center"/>
              <w:outlineLvl w:val="0"/>
              <w:rPr>
                <w:sz w:val="20"/>
                <w:szCs w:val="20"/>
              </w:rPr>
            </w:pPr>
            <w:r>
              <w:rPr>
                <w:sz w:val="20"/>
                <w:szCs w:val="20"/>
              </w:rPr>
              <w:t>15,01</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572B941B" w14:textId="6BD60A59" w:rsidR="00AD6AD1" w:rsidRDefault="00AD6AD1" w:rsidP="00AD6AD1">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3DDDC4D9" w14:textId="0EA3278B" w:rsidR="00AD6AD1" w:rsidRPr="008B50AC" w:rsidRDefault="00AD6AD1" w:rsidP="00AD6AD1">
            <w:pPr>
              <w:jc w:val="center"/>
              <w:outlineLvl w:val="0"/>
              <w:rPr>
                <w:sz w:val="20"/>
                <w:szCs w:val="20"/>
              </w:rPr>
            </w:pPr>
            <w:r>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7FD58807" w14:textId="2430C601" w:rsidR="00AD6AD1" w:rsidRPr="008B50AC" w:rsidRDefault="00AD6AD1" w:rsidP="00AD6AD1">
            <w:pPr>
              <w:jc w:val="center"/>
              <w:outlineLvl w:val="0"/>
              <w:rPr>
                <w:sz w:val="20"/>
                <w:szCs w:val="20"/>
              </w:rPr>
            </w:pPr>
            <w:r>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3DD07485" w14:textId="7E28EB47" w:rsidR="00AD6AD1" w:rsidRPr="008B50AC" w:rsidRDefault="00AD6AD1" w:rsidP="00AD6AD1">
            <w:pPr>
              <w:jc w:val="center"/>
              <w:outlineLvl w:val="0"/>
              <w:rPr>
                <w:sz w:val="20"/>
                <w:szCs w:val="20"/>
              </w:rPr>
            </w:pPr>
            <w:r>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0112F573" w14:textId="02D6F79C" w:rsidR="00AD6AD1" w:rsidRPr="008B50AC" w:rsidRDefault="00AD6AD1" w:rsidP="00AD6AD1">
            <w:pPr>
              <w:jc w:val="center"/>
              <w:outlineLvl w:val="0"/>
              <w:rPr>
                <w:color w:val="000000"/>
                <w:sz w:val="20"/>
                <w:szCs w:val="20"/>
              </w:rPr>
            </w:pPr>
            <w:r>
              <w:rPr>
                <w:color w:val="000000"/>
                <w:sz w:val="20"/>
                <w:szCs w:val="20"/>
              </w:rPr>
              <w:t>104,0</w:t>
            </w:r>
          </w:p>
        </w:tc>
      </w:tr>
    </w:tbl>
    <w:p w14:paraId="66905FD2" w14:textId="77777777" w:rsidR="00E027B0" w:rsidRDefault="00E027B0" w:rsidP="00E027B0">
      <w:pPr>
        <w:widowControl w:val="0"/>
        <w:suppressAutoHyphens/>
        <w:ind w:left="720"/>
        <w:contextualSpacing/>
        <w:jc w:val="both"/>
        <w:rPr>
          <w:b/>
          <w:kern w:val="1"/>
          <w:sz w:val="12"/>
          <w:szCs w:val="12"/>
        </w:rPr>
      </w:pPr>
    </w:p>
    <w:p w14:paraId="496F6D05" w14:textId="77777777" w:rsidR="00F54183" w:rsidRPr="00AB6204" w:rsidRDefault="00F54183" w:rsidP="00E027B0">
      <w:pPr>
        <w:widowControl w:val="0"/>
        <w:suppressAutoHyphens/>
        <w:ind w:left="720"/>
        <w:contextualSpacing/>
        <w:jc w:val="both"/>
        <w:rPr>
          <w:b/>
          <w:kern w:val="1"/>
          <w:sz w:val="4"/>
          <w:szCs w:val="4"/>
        </w:rPr>
      </w:pPr>
    </w:p>
    <w:tbl>
      <w:tblPr>
        <w:tblW w:w="0" w:type="auto"/>
        <w:jc w:val="center"/>
        <w:tblLook w:val="04A0" w:firstRow="1" w:lastRow="0" w:firstColumn="1" w:lastColumn="0" w:noHBand="0" w:noVBand="1"/>
      </w:tblPr>
      <w:tblGrid>
        <w:gridCol w:w="4785"/>
        <w:gridCol w:w="4785"/>
      </w:tblGrid>
      <w:tr w:rsidR="00554E10" w:rsidRPr="00B973B0" w14:paraId="6F8A92E5" w14:textId="77777777" w:rsidTr="00F536E8">
        <w:trPr>
          <w:jc w:val="center"/>
        </w:trPr>
        <w:tc>
          <w:tcPr>
            <w:tcW w:w="4785" w:type="dxa"/>
          </w:tcPr>
          <w:p w14:paraId="6540D445" w14:textId="77777777" w:rsidR="00554E10" w:rsidRPr="00B973B0" w:rsidRDefault="00554E10" w:rsidP="00F536E8">
            <w:pPr>
              <w:widowControl w:val="0"/>
              <w:suppressAutoHyphens/>
              <w:ind w:left="720"/>
              <w:contextualSpacing/>
              <w:jc w:val="both"/>
              <w:rPr>
                <w:b/>
                <w:kern w:val="1"/>
              </w:rPr>
            </w:pPr>
            <w:r w:rsidRPr="00B973B0">
              <w:rPr>
                <w:b/>
                <w:kern w:val="1"/>
              </w:rPr>
              <w:t>КОНЦЕДЕНТ:</w:t>
            </w:r>
          </w:p>
        </w:tc>
        <w:tc>
          <w:tcPr>
            <w:tcW w:w="4785" w:type="dxa"/>
          </w:tcPr>
          <w:p w14:paraId="031C4B8A" w14:textId="77777777" w:rsidR="00554E10" w:rsidRPr="00B973B0" w:rsidRDefault="00554E10" w:rsidP="00F536E8">
            <w:pPr>
              <w:widowControl w:val="0"/>
              <w:suppressAutoHyphens/>
              <w:ind w:left="720"/>
              <w:contextualSpacing/>
              <w:jc w:val="both"/>
              <w:rPr>
                <w:b/>
                <w:kern w:val="1"/>
              </w:rPr>
            </w:pPr>
            <w:r w:rsidRPr="00B973B0">
              <w:rPr>
                <w:b/>
                <w:kern w:val="1"/>
              </w:rPr>
              <w:t>КОНЦЕССИОНЕР:</w:t>
            </w:r>
          </w:p>
        </w:tc>
      </w:tr>
      <w:tr w:rsidR="00554E10" w:rsidRPr="00B973B0" w14:paraId="7A1739F6" w14:textId="77777777" w:rsidTr="00F536E8">
        <w:trPr>
          <w:jc w:val="center"/>
        </w:trPr>
        <w:tc>
          <w:tcPr>
            <w:tcW w:w="4785" w:type="dxa"/>
          </w:tcPr>
          <w:p w14:paraId="32324A04" w14:textId="77777777" w:rsidR="00554E10" w:rsidRDefault="00554E10"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4E4E385F" w14:textId="77777777" w:rsidR="00554E10" w:rsidRPr="006430BD" w:rsidRDefault="00554E10" w:rsidP="00F536E8">
            <w:pPr>
              <w:rPr>
                <w:b/>
                <w:sz w:val="22"/>
                <w:szCs w:val="22"/>
              </w:rPr>
            </w:pPr>
          </w:p>
        </w:tc>
        <w:tc>
          <w:tcPr>
            <w:tcW w:w="4785" w:type="dxa"/>
          </w:tcPr>
          <w:p w14:paraId="29D561D7" w14:textId="77777777" w:rsidR="00554E10" w:rsidRPr="00B973B0" w:rsidRDefault="00554E10" w:rsidP="00F536E8">
            <w:pPr>
              <w:pStyle w:val="a9"/>
              <w:spacing w:before="0" w:beforeAutospacing="0" w:after="75" w:afterAutospacing="0" w:line="252" w:lineRule="atLeast"/>
              <w:rPr>
                <w:b/>
                <w:kern w:val="1"/>
              </w:rPr>
            </w:pPr>
          </w:p>
        </w:tc>
      </w:tr>
      <w:tr w:rsidR="00554E10" w:rsidRPr="00B973B0" w14:paraId="7F445224" w14:textId="77777777" w:rsidTr="00F536E8">
        <w:trPr>
          <w:jc w:val="center"/>
        </w:trPr>
        <w:tc>
          <w:tcPr>
            <w:tcW w:w="4785" w:type="dxa"/>
          </w:tcPr>
          <w:p w14:paraId="68178FCC" w14:textId="77777777" w:rsidR="00554E10" w:rsidRPr="005F0A94" w:rsidRDefault="00554E10" w:rsidP="00F536E8">
            <w:pPr>
              <w:jc w:val="center"/>
              <w:rPr>
                <w:b/>
              </w:rPr>
            </w:pPr>
            <w:r>
              <w:rPr>
                <w:b/>
              </w:rPr>
              <w:t>Глава МО «Баргузинский район»</w:t>
            </w:r>
          </w:p>
          <w:p w14:paraId="6AF461A5" w14:textId="77777777" w:rsidR="00554E10" w:rsidRPr="005F0A94" w:rsidRDefault="00554E10" w:rsidP="00F536E8">
            <w:pPr>
              <w:jc w:val="center"/>
            </w:pPr>
          </w:p>
          <w:p w14:paraId="3C52DD4B" w14:textId="77777777" w:rsidR="00554E10" w:rsidRDefault="00554E10" w:rsidP="00F536E8">
            <w:pPr>
              <w:jc w:val="center"/>
              <w:rPr>
                <w:b/>
              </w:rPr>
            </w:pPr>
            <w:r w:rsidRPr="005F0A94">
              <w:t>____________</w:t>
            </w:r>
            <w:r>
              <w:rPr>
                <w:b/>
              </w:rPr>
              <w:t>М.А.Мишурин</w:t>
            </w:r>
          </w:p>
          <w:p w14:paraId="520064E1" w14:textId="77777777" w:rsidR="00554E10" w:rsidRPr="00B973B0" w:rsidRDefault="00554E10" w:rsidP="00F536E8">
            <w:pPr>
              <w:widowControl w:val="0"/>
              <w:suppressAutoHyphens/>
              <w:ind w:left="720"/>
              <w:contextualSpacing/>
              <w:jc w:val="both"/>
              <w:rPr>
                <w:b/>
                <w:kern w:val="1"/>
              </w:rPr>
            </w:pPr>
            <w:r w:rsidRPr="00B973B0">
              <w:rPr>
                <w:b/>
                <w:kern w:val="1"/>
              </w:rPr>
              <w:t>мп</w:t>
            </w:r>
          </w:p>
        </w:tc>
        <w:tc>
          <w:tcPr>
            <w:tcW w:w="4785" w:type="dxa"/>
          </w:tcPr>
          <w:p w14:paraId="742AF562" w14:textId="77777777" w:rsidR="00554E10" w:rsidRPr="00B973B0" w:rsidRDefault="00554E10" w:rsidP="00F536E8">
            <w:pPr>
              <w:widowControl w:val="0"/>
              <w:suppressAutoHyphens/>
              <w:ind w:left="720"/>
              <w:contextualSpacing/>
              <w:jc w:val="both"/>
              <w:rPr>
                <w:b/>
                <w:kern w:val="1"/>
              </w:rPr>
            </w:pPr>
          </w:p>
          <w:p w14:paraId="2F14B527" w14:textId="77777777" w:rsidR="00554E10" w:rsidRDefault="00554E10"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8765915" w14:textId="77777777" w:rsidR="00554E10" w:rsidRPr="00B973B0" w:rsidRDefault="00554E10" w:rsidP="00F536E8">
            <w:pPr>
              <w:widowControl w:val="0"/>
              <w:suppressAutoHyphens/>
              <w:ind w:left="720"/>
              <w:contextualSpacing/>
              <w:jc w:val="both"/>
              <w:rPr>
                <w:b/>
                <w:kern w:val="1"/>
              </w:rPr>
            </w:pPr>
            <w:r w:rsidRPr="00B973B0">
              <w:rPr>
                <w:b/>
                <w:kern w:val="1"/>
              </w:rPr>
              <w:t>мп</w:t>
            </w:r>
          </w:p>
        </w:tc>
      </w:tr>
    </w:tbl>
    <w:p w14:paraId="164F0010" w14:textId="77777777" w:rsidR="00173C24" w:rsidRPr="00173C24" w:rsidRDefault="00173C24" w:rsidP="00AB6204">
      <w:pPr>
        <w:rPr>
          <w:sz w:val="4"/>
          <w:szCs w:val="4"/>
        </w:rPr>
      </w:pPr>
    </w:p>
    <w:p w14:paraId="09F92BA9" w14:textId="77777777" w:rsidR="00E027B0" w:rsidRPr="00173C24" w:rsidRDefault="00E027B0" w:rsidP="001345D6">
      <w:pPr>
        <w:widowControl w:val="0"/>
        <w:suppressAutoHyphens/>
        <w:contextualSpacing/>
        <w:jc w:val="both"/>
        <w:rPr>
          <w:b/>
          <w:kern w:val="1"/>
          <w:sz w:val="4"/>
          <w:szCs w:val="4"/>
        </w:rPr>
      </w:pPr>
    </w:p>
    <w:p w14:paraId="370C9E01" w14:textId="77777777" w:rsidR="00E027B0" w:rsidRDefault="00E027B0" w:rsidP="00E027B0">
      <w:pPr>
        <w:widowControl w:val="0"/>
        <w:suppressAutoHyphens/>
        <w:ind w:left="720"/>
        <w:contextualSpacing/>
        <w:jc w:val="both"/>
        <w:rPr>
          <w:b/>
          <w:kern w:val="1"/>
        </w:rPr>
        <w:sectPr w:rsidR="00E027B0" w:rsidSect="001C5F0F">
          <w:pgSz w:w="16838" w:h="11906" w:orient="landscape"/>
          <w:pgMar w:top="1134" w:right="1134" w:bottom="850" w:left="1134" w:header="708" w:footer="708" w:gutter="0"/>
          <w:cols w:space="708"/>
          <w:docGrid w:linePitch="360"/>
        </w:sectPr>
      </w:pPr>
    </w:p>
    <w:p w14:paraId="7A165B42" w14:textId="77777777" w:rsidR="00E027B0" w:rsidRPr="001345D6" w:rsidRDefault="00E027B0" w:rsidP="00E027B0">
      <w:pPr>
        <w:jc w:val="right"/>
      </w:pPr>
      <w:r w:rsidRPr="001345D6">
        <w:lastRenderedPageBreak/>
        <w:t>Приложение № 7</w:t>
      </w:r>
    </w:p>
    <w:p w14:paraId="46B7FD72" w14:textId="77777777" w:rsidR="00E027B0" w:rsidRPr="001345D6" w:rsidRDefault="00E027B0" w:rsidP="00E027B0">
      <w:pPr>
        <w:jc w:val="right"/>
      </w:pPr>
      <w:r w:rsidRPr="001345D6">
        <w:t>к Концессионному соглашению</w:t>
      </w:r>
    </w:p>
    <w:p w14:paraId="32F6DE38" w14:textId="77777777" w:rsidR="001345D6" w:rsidRDefault="001345D6" w:rsidP="001345D6">
      <w:pPr>
        <w:jc w:val="right"/>
      </w:pPr>
      <w:r>
        <w:rPr>
          <w:bCs/>
          <w:color w:val="000000"/>
        </w:rPr>
        <w:t>№ __ от «__» ________ 20__</w:t>
      </w:r>
      <w:r w:rsidRPr="00AF39E7">
        <w:rPr>
          <w:bCs/>
          <w:color w:val="000000"/>
        </w:rPr>
        <w:t xml:space="preserve"> г.</w:t>
      </w:r>
    </w:p>
    <w:p w14:paraId="1B82CBAB" w14:textId="05734A52" w:rsidR="00E027B0" w:rsidRPr="002B26FC" w:rsidRDefault="00E027B0" w:rsidP="00E027B0">
      <w:pPr>
        <w:jc w:val="right"/>
        <w:rPr>
          <w:sz w:val="20"/>
          <w:szCs w:val="20"/>
        </w:rPr>
      </w:pPr>
    </w:p>
    <w:p w14:paraId="03CC1D04" w14:textId="77777777" w:rsidR="00E027B0" w:rsidRPr="000E552F" w:rsidRDefault="00E027B0" w:rsidP="00E027B0">
      <w:pPr>
        <w:ind w:left="720"/>
        <w:jc w:val="center"/>
        <w:rPr>
          <w:sz w:val="28"/>
          <w:szCs w:val="28"/>
        </w:rPr>
      </w:pPr>
    </w:p>
    <w:p w14:paraId="382C9ACE" w14:textId="38774AF1" w:rsidR="00E027B0" w:rsidRDefault="001C5F0F" w:rsidP="00E027B0">
      <w:pPr>
        <w:spacing w:line="23" w:lineRule="atLeast"/>
        <w:ind w:firstLine="567"/>
        <w:jc w:val="center"/>
        <w:rPr>
          <w:b/>
          <w:sz w:val="28"/>
          <w:szCs w:val="28"/>
          <w:shd w:val="clear" w:color="auto" w:fill="FFFFFF"/>
        </w:rPr>
      </w:pPr>
      <w:r w:rsidRPr="009B79E9">
        <w:rPr>
          <w:b/>
          <w:sz w:val="28"/>
          <w:szCs w:val="28"/>
          <w:shd w:val="clear" w:color="auto" w:fill="FFFFFF"/>
        </w:rPr>
        <w:t>Дефляторы на период концессионно</w:t>
      </w:r>
      <w:r w:rsidR="00554E10" w:rsidRPr="009B79E9">
        <w:rPr>
          <w:b/>
          <w:sz w:val="28"/>
          <w:szCs w:val="28"/>
          <w:shd w:val="clear" w:color="auto" w:fill="FFFFFF"/>
        </w:rPr>
        <w:t xml:space="preserve">го соглашения в соответствии с Прогнозом </w:t>
      </w:r>
      <w:r w:rsidRPr="009B79E9">
        <w:rPr>
          <w:b/>
          <w:sz w:val="28"/>
          <w:szCs w:val="28"/>
          <w:shd w:val="clear" w:color="auto" w:fill="FFFFFF"/>
        </w:rPr>
        <w:t xml:space="preserve">социально-экономического развития </w:t>
      </w:r>
      <w:r w:rsidR="00554E10" w:rsidRPr="009B79E9">
        <w:rPr>
          <w:b/>
          <w:sz w:val="28"/>
          <w:szCs w:val="28"/>
          <w:shd w:val="clear" w:color="auto" w:fill="FFFFFF"/>
        </w:rPr>
        <w:t xml:space="preserve">Российской Федерации </w:t>
      </w:r>
      <w:r w:rsidRPr="009B79E9">
        <w:rPr>
          <w:b/>
          <w:sz w:val="28"/>
          <w:szCs w:val="28"/>
          <w:shd w:val="clear" w:color="auto" w:fill="FFFFFF"/>
        </w:rPr>
        <w:t>на 202</w:t>
      </w:r>
      <w:r w:rsidR="00554E10" w:rsidRPr="009B79E9">
        <w:rPr>
          <w:b/>
          <w:sz w:val="28"/>
          <w:szCs w:val="28"/>
          <w:shd w:val="clear" w:color="auto" w:fill="FFFFFF"/>
        </w:rPr>
        <w:t>4</w:t>
      </w:r>
      <w:r w:rsidRPr="009B79E9">
        <w:rPr>
          <w:b/>
          <w:sz w:val="28"/>
          <w:szCs w:val="28"/>
          <w:shd w:val="clear" w:color="auto" w:fill="FFFFFF"/>
        </w:rPr>
        <w:t xml:space="preserve"> год и на плановый период 202</w:t>
      </w:r>
      <w:r w:rsidR="00554E10" w:rsidRPr="009B79E9">
        <w:rPr>
          <w:b/>
          <w:sz w:val="28"/>
          <w:szCs w:val="28"/>
          <w:shd w:val="clear" w:color="auto" w:fill="FFFFFF"/>
        </w:rPr>
        <w:t>5</w:t>
      </w:r>
      <w:r w:rsidRPr="009B79E9">
        <w:rPr>
          <w:b/>
          <w:sz w:val="28"/>
          <w:szCs w:val="28"/>
          <w:shd w:val="clear" w:color="auto" w:fill="FFFFFF"/>
        </w:rPr>
        <w:t xml:space="preserve"> и 202</w:t>
      </w:r>
      <w:r w:rsidR="00554E10" w:rsidRPr="009B79E9">
        <w:rPr>
          <w:b/>
          <w:sz w:val="28"/>
          <w:szCs w:val="28"/>
          <w:shd w:val="clear" w:color="auto" w:fill="FFFFFF"/>
        </w:rPr>
        <w:t>6 годов</w:t>
      </w:r>
    </w:p>
    <w:p w14:paraId="1D33D45E" w14:textId="77777777" w:rsidR="001C5F0F" w:rsidRPr="008E4450" w:rsidRDefault="001C5F0F" w:rsidP="00E027B0">
      <w:pPr>
        <w:spacing w:line="23" w:lineRule="atLeast"/>
        <w:ind w:firstLine="567"/>
        <w:jc w:val="center"/>
        <w:rPr>
          <w:b/>
          <w:sz w:val="28"/>
          <w:szCs w:val="28"/>
        </w:rPr>
      </w:pPr>
    </w:p>
    <w:tbl>
      <w:tblPr>
        <w:tblW w:w="9720" w:type="dxa"/>
        <w:tblInd w:w="113" w:type="dxa"/>
        <w:tblLook w:val="04A0" w:firstRow="1" w:lastRow="0" w:firstColumn="1" w:lastColumn="0" w:noHBand="0" w:noVBand="1"/>
      </w:tblPr>
      <w:tblGrid>
        <w:gridCol w:w="1731"/>
        <w:gridCol w:w="1858"/>
        <w:gridCol w:w="1753"/>
        <w:gridCol w:w="1158"/>
        <w:gridCol w:w="1568"/>
        <w:gridCol w:w="1652"/>
      </w:tblGrid>
      <w:tr w:rsidR="00E027B0" w:rsidRPr="004D7F46" w14:paraId="7C794776" w14:textId="77777777" w:rsidTr="00554E10">
        <w:trPr>
          <w:trHeight w:val="984"/>
        </w:trPr>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ACC6" w14:textId="77777777" w:rsidR="00E027B0" w:rsidRPr="004D7F46" w:rsidRDefault="00E027B0" w:rsidP="00723542">
            <w:pPr>
              <w:jc w:val="center"/>
              <w:rPr>
                <w:color w:val="000000"/>
                <w:sz w:val="20"/>
                <w:szCs w:val="20"/>
              </w:rPr>
            </w:pPr>
            <w:r w:rsidRPr="004D7F46">
              <w:rPr>
                <w:color w:val="000000"/>
                <w:sz w:val="20"/>
                <w:szCs w:val="20"/>
              </w:rPr>
              <w:t>Наименование</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665FFCE5" w14:textId="77777777" w:rsidR="00E027B0" w:rsidRPr="004D7F46" w:rsidRDefault="00E027B0" w:rsidP="00723542">
            <w:pPr>
              <w:jc w:val="center"/>
              <w:rPr>
                <w:color w:val="000000"/>
                <w:sz w:val="20"/>
                <w:szCs w:val="20"/>
              </w:rPr>
            </w:pPr>
            <w:r w:rsidRPr="004D7F46">
              <w:rPr>
                <w:color w:val="000000"/>
                <w:sz w:val="20"/>
                <w:szCs w:val="20"/>
              </w:rPr>
              <w:t>Индекс цен производителей промышленной продукции (ИЦП)</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14:paraId="0B75DCA6" w14:textId="77777777" w:rsidR="00E027B0" w:rsidRPr="004D7F46" w:rsidRDefault="00E027B0" w:rsidP="00723542">
            <w:pPr>
              <w:jc w:val="center"/>
              <w:rPr>
                <w:color w:val="000000"/>
                <w:sz w:val="20"/>
                <w:szCs w:val="20"/>
              </w:rPr>
            </w:pPr>
            <w:r w:rsidRPr="004D7F46">
              <w:rPr>
                <w:color w:val="000000"/>
                <w:sz w:val="20"/>
                <w:szCs w:val="20"/>
              </w:rPr>
              <w:t>Индекс потребительских цен (ИПЦ)</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39E7EA8" w14:textId="77777777" w:rsidR="00E027B0" w:rsidRPr="004D7F46" w:rsidRDefault="00E027B0" w:rsidP="00723542">
            <w:pPr>
              <w:jc w:val="center"/>
              <w:rPr>
                <w:sz w:val="20"/>
                <w:szCs w:val="20"/>
              </w:rPr>
            </w:pPr>
            <w:r w:rsidRPr="004D7F46">
              <w:rPr>
                <w:sz w:val="20"/>
                <w:szCs w:val="20"/>
              </w:rPr>
              <w:t>Уголь</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14:paraId="326DCF45" w14:textId="1333D88F" w:rsidR="00E027B0" w:rsidRPr="004D7F46" w:rsidRDefault="00990584" w:rsidP="00723542">
            <w:pPr>
              <w:jc w:val="center"/>
              <w:rPr>
                <w:color w:val="000000"/>
                <w:sz w:val="20"/>
                <w:szCs w:val="20"/>
              </w:rPr>
            </w:pPr>
            <w:r w:rsidRPr="004D7F46">
              <w:rPr>
                <w:color w:val="000000"/>
                <w:sz w:val="20"/>
                <w:szCs w:val="20"/>
              </w:rPr>
              <w:t>Водоснабжение</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39B5548C" w14:textId="77777777" w:rsidR="00E027B0" w:rsidRPr="004D7F46" w:rsidRDefault="00E027B0" w:rsidP="00723542">
            <w:pPr>
              <w:jc w:val="center"/>
              <w:rPr>
                <w:color w:val="000000"/>
                <w:sz w:val="20"/>
                <w:szCs w:val="20"/>
              </w:rPr>
            </w:pPr>
            <w:r w:rsidRPr="004D7F46">
              <w:rPr>
                <w:color w:val="000000"/>
                <w:sz w:val="20"/>
                <w:szCs w:val="20"/>
              </w:rPr>
              <w:t>Электроэнергия</w:t>
            </w:r>
          </w:p>
        </w:tc>
      </w:tr>
      <w:tr w:rsidR="00E027B0" w:rsidRPr="004D7F46" w14:paraId="16AE54C7" w14:textId="77777777" w:rsidTr="00554E10">
        <w:trPr>
          <w:trHeight w:val="315"/>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77A71" w14:textId="77777777" w:rsidR="00E027B0" w:rsidRPr="004D7F46" w:rsidRDefault="00E027B0" w:rsidP="00723542">
            <w:pPr>
              <w:jc w:val="center"/>
              <w:rPr>
                <w:color w:val="000000"/>
                <w:sz w:val="20"/>
                <w:szCs w:val="20"/>
              </w:rPr>
            </w:pPr>
            <w:r w:rsidRPr="004D7F46">
              <w:rPr>
                <w:color w:val="000000"/>
                <w:sz w:val="20"/>
                <w:szCs w:val="20"/>
              </w:rPr>
              <w:t>Ед. изм.</w:t>
            </w:r>
          </w:p>
        </w:tc>
        <w:tc>
          <w:tcPr>
            <w:tcW w:w="1858" w:type="dxa"/>
            <w:tcBorders>
              <w:top w:val="single" w:sz="4" w:space="0" w:color="auto"/>
              <w:left w:val="nil"/>
              <w:bottom w:val="single" w:sz="4" w:space="0" w:color="auto"/>
              <w:right w:val="single" w:sz="4" w:space="0" w:color="auto"/>
            </w:tcBorders>
            <w:shd w:val="clear" w:color="auto" w:fill="auto"/>
            <w:noWrap/>
            <w:vAlign w:val="bottom"/>
            <w:hideMark/>
          </w:tcPr>
          <w:p w14:paraId="40E13591" w14:textId="77777777" w:rsidR="00E027B0" w:rsidRPr="004D7F46" w:rsidRDefault="00E027B0" w:rsidP="00723542">
            <w:pPr>
              <w:jc w:val="center"/>
              <w:rPr>
                <w:color w:val="000000"/>
                <w:sz w:val="20"/>
                <w:szCs w:val="20"/>
              </w:rPr>
            </w:pPr>
            <w:r w:rsidRPr="004D7F46">
              <w:rPr>
                <w:color w:val="000000"/>
                <w:sz w:val="20"/>
                <w:szCs w:val="20"/>
              </w:rPr>
              <w:t>%</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14:paraId="1AD0C076" w14:textId="77777777" w:rsidR="00E027B0" w:rsidRPr="004D7F46" w:rsidRDefault="00E027B0" w:rsidP="00723542">
            <w:pPr>
              <w:jc w:val="center"/>
              <w:rPr>
                <w:color w:val="000000"/>
                <w:sz w:val="20"/>
                <w:szCs w:val="20"/>
              </w:rPr>
            </w:pPr>
            <w:r w:rsidRPr="004D7F46">
              <w:rPr>
                <w:color w:val="000000"/>
                <w:sz w:val="20"/>
                <w:szCs w:val="20"/>
              </w:rPr>
              <w:t>%</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55743EF7" w14:textId="77777777" w:rsidR="00E027B0" w:rsidRPr="004D7F46" w:rsidRDefault="00E027B0" w:rsidP="00723542">
            <w:pPr>
              <w:jc w:val="center"/>
              <w:rPr>
                <w:color w:val="000000"/>
                <w:sz w:val="20"/>
                <w:szCs w:val="20"/>
              </w:rPr>
            </w:pPr>
            <w:r w:rsidRPr="004D7F46">
              <w:rPr>
                <w:color w:val="000000"/>
                <w:sz w:val="20"/>
                <w:szCs w:val="20"/>
              </w:rPr>
              <w:t>%</w:t>
            </w:r>
          </w:p>
        </w:tc>
        <w:tc>
          <w:tcPr>
            <w:tcW w:w="1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06A3C" w14:textId="77777777" w:rsidR="00E027B0" w:rsidRPr="004D7F46" w:rsidRDefault="00E027B0" w:rsidP="00723542">
            <w:pPr>
              <w:jc w:val="center"/>
              <w:rPr>
                <w:color w:val="000000"/>
                <w:sz w:val="20"/>
                <w:szCs w:val="20"/>
              </w:rPr>
            </w:pPr>
            <w:r w:rsidRPr="004D7F46">
              <w:rPr>
                <w:color w:val="000000"/>
                <w:sz w:val="20"/>
                <w:szCs w:val="20"/>
              </w:rPr>
              <w:t>%</w:t>
            </w:r>
          </w:p>
        </w:tc>
        <w:tc>
          <w:tcPr>
            <w:tcW w:w="1652" w:type="dxa"/>
            <w:tcBorders>
              <w:top w:val="single" w:sz="4" w:space="0" w:color="auto"/>
              <w:left w:val="nil"/>
              <w:bottom w:val="single" w:sz="4" w:space="0" w:color="auto"/>
              <w:right w:val="single" w:sz="4" w:space="0" w:color="auto"/>
            </w:tcBorders>
            <w:shd w:val="clear" w:color="auto" w:fill="auto"/>
            <w:noWrap/>
            <w:vAlign w:val="bottom"/>
            <w:hideMark/>
          </w:tcPr>
          <w:p w14:paraId="10187E34" w14:textId="77777777" w:rsidR="00E027B0" w:rsidRPr="004D7F46" w:rsidRDefault="00E027B0" w:rsidP="00723542">
            <w:pPr>
              <w:jc w:val="center"/>
              <w:rPr>
                <w:color w:val="000000"/>
                <w:sz w:val="20"/>
                <w:szCs w:val="20"/>
              </w:rPr>
            </w:pPr>
            <w:r w:rsidRPr="004D7F46">
              <w:rPr>
                <w:color w:val="000000"/>
                <w:sz w:val="20"/>
                <w:szCs w:val="20"/>
              </w:rPr>
              <w:t>%</w:t>
            </w:r>
          </w:p>
        </w:tc>
      </w:tr>
      <w:tr w:rsidR="00554E10" w:rsidRPr="004D7F46" w14:paraId="775AEA60"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88341" w14:textId="31B5C63B" w:rsidR="00554E10" w:rsidRPr="004D7F46" w:rsidRDefault="00554E10" w:rsidP="00554E10">
            <w:pPr>
              <w:jc w:val="center"/>
              <w:rPr>
                <w:color w:val="000000"/>
                <w:sz w:val="20"/>
                <w:szCs w:val="20"/>
              </w:rPr>
            </w:pPr>
            <w:r w:rsidRPr="004D7F46">
              <w:rPr>
                <w:color w:val="000000"/>
                <w:sz w:val="20"/>
                <w:szCs w:val="20"/>
              </w:rPr>
              <w:t>2024</w:t>
            </w:r>
          </w:p>
        </w:tc>
        <w:tc>
          <w:tcPr>
            <w:tcW w:w="185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B01B91" w14:textId="4B5500DA" w:rsidR="00554E10" w:rsidRPr="004D7F46" w:rsidRDefault="00745DB1" w:rsidP="00554E10">
            <w:pPr>
              <w:jc w:val="center"/>
              <w:rPr>
                <w:sz w:val="20"/>
                <w:szCs w:val="20"/>
              </w:rPr>
            </w:pPr>
            <w:r>
              <w:rPr>
                <w:sz w:val="20"/>
                <w:szCs w:val="20"/>
              </w:rPr>
              <w:t>-</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0B1E8A68" w14:textId="589CD44A" w:rsidR="00554E10" w:rsidRPr="004D7F46" w:rsidRDefault="00AB6204" w:rsidP="00554E10">
            <w:pPr>
              <w:jc w:val="center"/>
              <w:rPr>
                <w:sz w:val="20"/>
                <w:szCs w:val="20"/>
              </w:rPr>
            </w:pPr>
            <w:r>
              <w:rPr>
                <w:sz w:val="20"/>
                <w:szCs w:val="20"/>
              </w:rPr>
              <w:t>107,2</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DB06DA8" w14:textId="1B7B3C9E" w:rsidR="00554E10" w:rsidRPr="004D7F46" w:rsidRDefault="00745DB1" w:rsidP="00554E10">
            <w:pPr>
              <w:jc w:val="center"/>
              <w:rPr>
                <w:sz w:val="20"/>
                <w:szCs w:val="20"/>
              </w:rPr>
            </w:pPr>
            <w:r>
              <w:rPr>
                <w:sz w:val="20"/>
                <w:szCs w:val="20"/>
              </w:rPr>
              <w:t>-</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46B9082" w14:textId="38291E79" w:rsidR="00554E10" w:rsidRPr="004D7F46" w:rsidRDefault="00745DB1" w:rsidP="00554E10">
            <w:pPr>
              <w:jc w:val="center"/>
              <w:rPr>
                <w:color w:val="000000"/>
                <w:sz w:val="20"/>
                <w:szCs w:val="20"/>
              </w:rPr>
            </w:pPr>
            <w:r>
              <w:rPr>
                <w:color w:val="000000"/>
                <w:sz w:val="20"/>
                <w:szCs w:val="20"/>
              </w:rPr>
              <w:t>-</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D93BA33" w14:textId="7B2B9348" w:rsidR="00554E10" w:rsidRPr="004D7F46" w:rsidRDefault="00AB6204" w:rsidP="00554E10">
            <w:pPr>
              <w:jc w:val="center"/>
              <w:rPr>
                <w:color w:val="000000"/>
                <w:sz w:val="20"/>
                <w:szCs w:val="20"/>
              </w:rPr>
            </w:pPr>
            <w:r>
              <w:rPr>
                <w:color w:val="000000"/>
                <w:sz w:val="20"/>
                <w:szCs w:val="20"/>
              </w:rPr>
              <w:t>105,6</w:t>
            </w:r>
          </w:p>
        </w:tc>
      </w:tr>
      <w:tr w:rsidR="00554E10" w:rsidRPr="004D7F46" w14:paraId="25BD799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E5963" w14:textId="1A98E67B" w:rsidR="00554E10" w:rsidRPr="004D7F46" w:rsidRDefault="00554E10" w:rsidP="00554E10">
            <w:pPr>
              <w:jc w:val="center"/>
              <w:rPr>
                <w:color w:val="000000"/>
                <w:sz w:val="20"/>
                <w:szCs w:val="20"/>
              </w:rPr>
            </w:pPr>
            <w:r w:rsidRPr="004D7F46">
              <w:rPr>
                <w:color w:val="000000"/>
                <w:sz w:val="20"/>
                <w:szCs w:val="20"/>
              </w:rPr>
              <w:t>2025</w:t>
            </w:r>
          </w:p>
        </w:tc>
        <w:tc>
          <w:tcPr>
            <w:tcW w:w="1858" w:type="dxa"/>
            <w:tcBorders>
              <w:top w:val="single" w:sz="4" w:space="0" w:color="auto"/>
              <w:left w:val="nil"/>
              <w:bottom w:val="single" w:sz="4" w:space="0" w:color="auto"/>
              <w:right w:val="single" w:sz="4" w:space="0" w:color="auto"/>
            </w:tcBorders>
            <w:shd w:val="clear" w:color="000000" w:fill="FFFFFF"/>
            <w:noWrap/>
            <w:vAlign w:val="bottom"/>
          </w:tcPr>
          <w:p w14:paraId="6E18162F" w14:textId="60946072" w:rsidR="00554E10" w:rsidRPr="004D7F46" w:rsidRDefault="00AB6204" w:rsidP="00554E10">
            <w:pPr>
              <w:jc w:val="center"/>
              <w:rPr>
                <w:sz w:val="20"/>
                <w:szCs w:val="20"/>
              </w:rPr>
            </w:pPr>
            <w:r>
              <w:rPr>
                <w:sz w:val="20"/>
                <w:szCs w:val="20"/>
              </w:rPr>
              <w:t>103,8</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2D180695" w14:textId="0B9F26A9" w:rsidR="00554E10" w:rsidRPr="004D7F46" w:rsidRDefault="00554E10" w:rsidP="00554E10">
            <w:pPr>
              <w:jc w:val="center"/>
              <w:rPr>
                <w:sz w:val="20"/>
                <w:szCs w:val="20"/>
              </w:rPr>
            </w:pPr>
            <w:r w:rsidRPr="004D7F46">
              <w:rPr>
                <w:sz w:val="20"/>
                <w:szCs w:val="20"/>
              </w:rPr>
              <w:t>104,</w:t>
            </w:r>
            <w:r w:rsidR="00AB6204">
              <w:rPr>
                <w:sz w:val="20"/>
                <w:szCs w:val="20"/>
              </w:rPr>
              <w:t>2</w:t>
            </w:r>
          </w:p>
        </w:tc>
        <w:tc>
          <w:tcPr>
            <w:tcW w:w="1158" w:type="dxa"/>
            <w:tcBorders>
              <w:top w:val="single" w:sz="4" w:space="0" w:color="auto"/>
              <w:left w:val="nil"/>
              <w:bottom w:val="single" w:sz="4" w:space="0" w:color="auto"/>
              <w:right w:val="single" w:sz="4" w:space="0" w:color="auto"/>
            </w:tcBorders>
            <w:shd w:val="clear" w:color="000000" w:fill="FFFFFF"/>
            <w:noWrap/>
            <w:vAlign w:val="bottom"/>
          </w:tcPr>
          <w:p w14:paraId="0DC13F33" w14:textId="49DA880C" w:rsidR="00554E10" w:rsidRPr="004D7F46" w:rsidRDefault="00554E10" w:rsidP="00554E10">
            <w:pPr>
              <w:jc w:val="center"/>
              <w:rPr>
                <w:sz w:val="20"/>
                <w:szCs w:val="20"/>
              </w:rPr>
            </w:pPr>
            <w:r w:rsidRPr="004D7F46">
              <w:rPr>
                <w:sz w:val="20"/>
                <w:szCs w:val="20"/>
              </w:rPr>
              <w:t>103,</w:t>
            </w:r>
            <w:r w:rsidR="00AB6204">
              <w:rPr>
                <w:sz w:val="20"/>
                <w:szCs w:val="20"/>
              </w:rPr>
              <w:t>6</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9A23C6D" w14:textId="55830A89" w:rsidR="00554E10" w:rsidRPr="004D7F46" w:rsidRDefault="00AB6204" w:rsidP="00745DB1">
            <w:pPr>
              <w:jc w:val="center"/>
              <w:rPr>
                <w:color w:val="000000"/>
                <w:sz w:val="20"/>
                <w:szCs w:val="20"/>
              </w:rPr>
            </w:pPr>
            <w:r>
              <w:rPr>
                <w:color w:val="000000"/>
                <w:sz w:val="20"/>
                <w:szCs w:val="20"/>
              </w:rPr>
              <w:t>10</w:t>
            </w:r>
            <w:r w:rsidR="00745DB1">
              <w:rPr>
                <w:color w:val="000000"/>
                <w:sz w:val="20"/>
                <w:szCs w:val="20"/>
              </w:rPr>
              <w:t>4</w:t>
            </w:r>
            <w:r>
              <w:rPr>
                <w:color w:val="000000"/>
                <w:sz w:val="20"/>
                <w:szCs w:val="20"/>
              </w:rPr>
              <w:t>,</w:t>
            </w:r>
            <w:r w:rsidR="00745DB1">
              <w:rPr>
                <w:color w:val="000000"/>
                <w:sz w:val="20"/>
                <w:szCs w:val="20"/>
              </w:rPr>
              <w:t>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FF50493" w14:textId="05818A51" w:rsidR="00554E10" w:rsidRPr="004D7F46" w:rsidRDefault="00AB6204" w:rsidP="00554E10">
            <w:pPr>
              <w:jc w:val="center"/>
              <w:rPr>
                <w:color w:val="000000"/>
                <w:sz w:val="20"/>
                <w:szCs w:val="20"/>
              </w:rPr>
            </w:pPr>
            <w:r>
              <w:rPr>
                <w:color w:val="000000"/>
                <w:sz w:val="20"/>
                <w:szCs w:val="20"/>
              </w:rPr>
              <w:t>104,9</w:t>
            </w:r>
          </w:p>
        </w:tc>
      </w:tr>
      <w:tr w:rsidR="00554E10" w:rsidRPr="004D7F46" w14:paraId="3206E82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E1E78" w14:textId="752025D8" w:rsidR="00554E10" w:rsidRPr="004D7F46" w:rsidRDefault="00554E10" w:rsidP="00554E10">
            <w:pPr>
              <w:jc w:val="center"/>
              <w:outlineLvl w:val="0"/>
              <w:rPr>
                <w:color w:val="000000"/>
                <w:sz w:val="20"/>
                <w:szCs w:val="20"/>
              </w:rPr>
            </w:pPr>
            <w:r w:rsidRPr="004D7F46">
              <w:rPr>
                <w:color w:val="000000"/>
                <w:sz w:val="20"/>
                <w:szCs w:val="20"/>
              </w:rPr>
              <w:t>2026</w:t>
            </w:r>
          </w:p>
        </w:tc>
        <w:tc>
          <w:tcPr>
            <w:tcW w:w="18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3DD86" w14:textId="3744E309" w:rsidR="00554E10" w:rsidRPr="004D7F46" w:rsidRDefault="00AB6204" w:rsidP="00554E10">
            <w:pPr>
              <w:jc w:val="center"/>
              <w:outlineLvl w:val="0"/>
              <w:rPr>
                <w:color w:val="000000"/>
                <w:sz w:val="20"/>
                <w:szCs w:val="20"/>
              </w:rPr>
            </w:pPr>
            <w:r>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6726484D" w14:textId="6A3B6A3F" w:rsidR="00554E10" w:rsidRPr="004D7F46" w:rsidRDefault="00554E10" w:rsidP="00554E10">
            <w:pPr>
              <w:jc w:val="center"/>
              <w:outlineLvl w:val="0"/>
              <w:rPr>
                <w:color w:val="000000"/>
                <w:sz w:val="20"/>
                <w:szCs w:val="20"/>
              </w:rPr>
            </w:pPr>
            <w:r w:rsidRPr="004D7F4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42B09E18" w14:textId="18576D23"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0CADDCAF" w14:textId="7D6E3258"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4F7D083" w14:textId="2AE6EAB9" w:rsidR="00554E10" w:rsidRPr="004D7F46" w:rsidRDefault="00AB6204" w:rsidP="00554E10">
            <w:pPr>
              <w:jc w:val="center"/>
              <w:outlineLvl w:val="0"/>
              <w:rPr>
                <w:color w:val="000000"/>
                <w:sz w:val="20"/>
                <w:szCs w:val="20"/>
              </w:rPr>
            </w:pPr>
            <w:r>
              <w:rPr>
                <w:color w:val="000000"/>
                <w:sz w:val="20"/>
                <w:szCs w:val="20"/>
              </w:rPr>
              <w:t>103,0</w:t>
            </w:r>
          </w:p>
        </w:tc>
      </w:tr>
      <w:tr w:rsidR="00554E10" w:rsidRPr="004D7F46" w14:paraId="5C33E8A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4698B" w14:textId="020FD7A7" w:rsidR="00554E10" w:rsidRPr="004D7F46" w:rsidRDefault="00554E10" w:rsidP="00554E10">
            <w:pPr>
              <w:jc w:val="center"/>
              <w:outlineLvl w:val="0"/>
              <w:rPr>
                <w:color w:val="000000"/>
                <w:sz w:val="20"/>
                <w:szCs w:val="20"/>
              </w:rPr>
            </w:pPr>
            <w:r w:rsidRPr="004D7F46">
              <w:rPr>
                <w:color w:val="000000"/>
                <w:sz w:val="20"/>
                <w:szCs w:val="20"/>
              </w:rPr>
              <w:t>2027</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1A51E9BE" w14:textId="68C6A024" w:rsidR="00554E10" w:rsidRPr="004D7F46" w:rsidRDefault="00AB6204" w:rsidP="00554E10">
            <w:pPr>
              <w:jc w:val="center"/>
              <w:outlineLvl w:val="0"/>
              <w:rPr>
                <w:color w:val="000000"/>
                <w:sz w:val="20"/>
                <w:szCs w:val="20"/>
              </w:rPr>
            </w:pPr>
            <w:r>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380D53F" w14:textId="0467E588" w:rsidR="00554E10" w:rsidRPr="004D7F46" w:rsidRDefault="00554E10" w:rsidP="00554E10">
            <w:pPr>
              <w:jc w:val="center"/>
              <w:outlineLvl w:val="0"/>
              <w:rPr>
                <w:color w:val="000000"/>
                <w:sz w:val="20"/>
                <w:szCs w:val="20"/>
              </w:rPr>
            </w:pPr>
            <w:r w:rsidRPr="004D7F4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1081A6B5" w14:textId="6D029D65"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58E538E8" w14:textId="078E463E"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CC4FD3C" w14:textId="77C785D5" w:rsidR="00554E10" w:rsidRPr="004D7F46" w:rsidRDefault="00AB6204" w:rsidP="00554E10">
            <w:pPr>
              <w:jc w:val="center"/>
              <w:outlineLvl w:val="0"/>
              <w:rPr>
                <w:color w:val="000000"/>
                <w:sz w:val="20"/>
                <w:szCs w:val="20"/>
              </w:rPr>
            </w:pPr>
            <w:r>
              <w:rPr>
                <w:color w:val="000000"/>
                <w:sz w:val="20"/>
                <w:szCs w:val="20"/>
              </w:rPr>
              <w:t>103,0</w:t>
            </w:r>
          </w:p>
        </w:tc>
      </w:tr>
      <w:tr w:rsidR="00554E10" w:rsidRPr="004D7F46" w14:paraId="21F7FD88"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E5836" w14:textId="4796E042" w:rsidR="00554E10" w:rsidRPr="004D7F46" w:rsidRDefault="00554E10" w:rsidP="00554E10">
            <w:pPr>
              <w:jc w:val="center"/>
              <w:outlineLvl w:val="0"/>
              <w:rPr>
                <w:color w:val="000000"/>
                <w:sz w:val="20"/>
                <w:szCs w:val="20"/>
              </w:rPr>
            </w:pPr>
            <w:r w:rsidRPr="004D7F46">
              <w:rPr>
                <w:color w:val="000000"/>
                <w:sz w:val="20"/>
                <w:szCs w:val="20"/>
              </w:rPr>
              <w:t>2028</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90B100C" w14:textId="26FA770C" w:rsidR="00554E10" w:rsidRPr="004D7F46" w:rsidRDefault="00AB6204" w:rsidP="00554E10">
            <w:pPr>
              <w:jc w:val="center"/>
              <w:outlineLvl w:val="0"/>
              <w:rPr>
                <w:color w:val="000000"/>
                <w:sz w:val="20"/>
                <w:szCs w:val="20"/>
              </w:rPr>
            </w:pPr>
            <w:r>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78735CB8" w14:textId="20DD4270" w:rsidR="00554E10" w:rsidRPr="004D7F46" w:rsidRDefault="00554E10" w:rsidP="00554E10">
            <w:pPr>
              <w:jc w:val="center"/>
              <w:outlineLvl w:val="0"/>
              <w:rPr>
                <w:color w:val="000000"/>
                <w:sz w:val="20"/>
                <w:szCs w:val="20"/>
              </w:rPr>
            </w:pPr>
            <w:r w:rsidRPr="004D7F4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B9002B" w14:textId="185D290D"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0485F3D" w14:textId="78297E21"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37A9D79" w14:textId="3C663949" w:rsidR="00554E10" w:rsidRPr="004D7F46" w:rsidRDefault="00AB6204" w:rsidP="00554E10">
            <w:pPr>
              <w:jc w:val="center"/>
              <w:outlineLvl w:val="0"/>
              <w:rPr>
                <w:color w:val="000000"/>
                <w:sz w:val="20"/>
                <w:szCs w:val="20"/>
              </w:rPr>
            </w:pPr>
            <w:r>
              <w:rPr>
                <w:color w:val="000000"/>
                <w:sz w:val="20"/>
                <w:szCs w:val="20"/>
              </w:rPr>
              <w:t>103,0</w:t>
            </w:r>
          </w:p>
        </w:tc>
      </w:tr>
      <w:tr w:rsidR="00554E10" w:rsidRPr="004D7F46" w14:paraId="1EB2F53C"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D4CEA" w14:textId="02261BCC" w:rsidR="00554E10" w:rsidRPr="004D7F46" w:rsidRDefault="00554E10" w:rsidP="00554E10">
            <w:pPr>
              <w:jc w:val="center"/>
              <w:outlineLvl w:val="0"/>
              <w:rPr>
                <w:color w:val="000000"/>
                <w:sz w:val="20"/>
                <w:szCs w:val="20"/>
              </w:rPr>
            </w:pPr>
            <w:r w:rsidRPr="004D7F46">
              <w:rPr>
                <w:color w:val="000000"/>
                <w:sz w:val="20"/>
                <w:szCs w:val="20"/>
              </w:rPr>
              <w:t>2029</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553C5338" w14:textId="71B5C566" w:rsidR="00554E10" w:rsidRPr="004D7F46" w:rsidRDefault="00AB6204" w:rsidP="00554E10">
            <w:pPr>
              <w:jc w:val="center"/>
              <w:outlineLvl w:val="0"/>
              <w:rPr>
                <w:color w:val="000000"/>
                <w:sz w:val="20"/>
                <w:szCs w:val="20"/>
              </w:rPr>
            </w:pPr>
            <w:r>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517D9D" w14:textId="634A86B8"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F4CA395" w14:textId="48FC86DA"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A2C8A22" w14:textId="6AD8AE5F"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9BC0FB2" w14:textId="38B07791" w:rsidR="00554E10" w:rsidRPr="004D7F46" w:rsidRDefault="00AB6204" w:rsidP="00554E10">
            <w:pPr>
              <w:jc w:val="center"/>
              <w:outlineLvl w:val="0"/>
              <w:rPr>
                <w:color w:val="000000"/>
                <w:sz w:val="20"/>
                <w:szCs w:val="20"/>
              </w:rPr>
            </w:pPr>
            <w:r>
              <w:rPr>
                <w:color w:val="000000"/>
                <w:sz w:val="20"/>
                <w:szCs w:val="20"/>
              </w:rPr>
              <w:t>103,0</w:t>
            </w:r>
          </w:p>
        </w:tc>
      </w:tr>
      <w:tr w:rsidR="00554E10" w:rsidRPr="004D7F46" w14:paraId="464CE7C9"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F35F" w14:textId="0B051018" w:rsidR="00554E10" w:rsidRPr="004D7F46" w:rsidRDefault="00554E10" w:rsidP="00554E10">
            <w:pPr>
              <w:jc w:val="center"/>
              <w:outlineLvl w:val="0"/>
              <w:rPr>
                <w:color w:val="000000"/>
                <w:sz w:val="20"/>
                <w:szCs w:val="20"/>
              </w:rPr>
            </w:pPr>
            <w:r w:rsidRPr="004D7F46">
              <w:rPr>
                <w:color w:val="000000"/>
                <w:sz w:val="20"/>
                <w:szCs w:val="20"/>
              </w:rPr>
              <w:t>2030</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2F485C14" w14:textId="6562C32D" w:rsidR="00554E10" w:rsidRPr="004D7F46" w:rsidRDefault="00AB6204" w:rsidP="00554E10">
            <w:pPr>
              <w:jc w:val="center"/>
              <w:outlineLvl w:val="0"/>
              <w:rPr>
                <w:color w:val="000000"/>
                <w:sz w:val="20"/>
                <w:szCs w:val="20"/>
              </w:rPr>
            </w:pPr>
            <w:r>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013992" w14:textId="3D1F3E59"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80A4265" w14:textId="1ACE3CB4"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CA20AE9" w14:textId="15A6726B"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2F896DFA" w14:textId="64E7CB8B" w:rsidR="00554E10" w:rsidRPr="004D7F46" w:rsidRDefault="00AB6204" w:rsidP="00554E10">
            <w:pPr>
              <w:jc w:val="center"/>
              <w:outlineLvl w:val="0"/>
              <w:rPr>
                <w:color w:val="000000"/>
                <w:sz w:val="20"/>
                <w:szCs w:val="20"/>
              </w:rPr>
            </w:pPr>
            <w:r>
              <w:rPr>
                <w:color w:val="000000"/>
                <w:sz w:val="20"/>
                <w:szCs w:val="20"/>
              </w:rPr>
              <w:t>103,0</w:t>
            </w:r>
          </w:p>
        </w:tc>
      </w:tr>
      <w:tr w:rsidR="00554E10" w:rsidRPr="004D7F46" w14:paraId="5C390C0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5D1F7" w14:textId="5C4717ED" w:rsidR="00554E10" w:rsidRPr="004D7F46" w:rsidRDefault="00554E10" w:rsidP="00554E10">
            <w:pPr>
              <w:jc w:val="center"/>
              <w:outlineLvl w:val="0"/>
              <w:rPr>
                <w:color w:val="000000"/>
                <w:sz w:val="20"/>
                <w:szCs w:val="20"/>
              </w:rPr>
            </w:pPr>
            <w:r w:rsidRPr="004D7F46">
              <w:rPr>
                <w:color w:val="000000"/>
                <w:sz w:val="20"/>
                <w:szCs w:val="20"/>
              </w:rPr>
              <w:t>2031</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494F56E" w14:textId="18E68F8F" w:rsidR="00554E10" w:rsidRPr="004D7F46" w:rsidRDefault="00AB6204" w:rsidP="00554E10">
            <w:pPr>
              <w:jc w:val="center"/>
              <w:outlineLvl w:val="0"/>
              <w:rPr>
                <w:color w:val="000000"/>
                <w:sz w:val="20"/>
                <w:szCs w:val="20"/>
              </w:rPr>
            </w:pPr>
            <w:r>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1984AD0" w14:textId="72A7BFAF"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5A7ADCD6" w14:textId="74FB8141"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676DE53" w14:textId="2D8028BF"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93BF52A" w14:textId="2B78737B" w:rsidR="00554E10" w:rsidRPr="004D7F46" w:rsidRDefault="00AB6204" w:rsidP="00554E10">
            <w:pPr>
              <w:jc w:val="center"/>
              <w:outlineLvl w:val="0"/>
              <w:rPr>
                <w:color w:val="000000"/>
                <w:sz w:val="20"/>
                <w:szCs w:val="20"/>
              </w:rPr>
            </w:pPr>
            <w:r>
              <w:rPr>
                <w:color w:val="000000"/>
                <w:sz w:val="20"/>
                <w:szCs w:val="20"/>
              </w:rPr>
              <w:t>103,0</w:t>
            </w:r>
          </w:p>
        </w:tc>
      </w:tr>
      <w:tr w:rsidR="00554E10" w:rsidRPr="004D7F46" w14:paraId="39862CE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F6FF9" w14:textId="2E6DBA34" w:rsidR="00554E10" w:rsidRPr="004D7F46" w:rsidRDefault="00554E10" w:rsidP="00554E10">
            <w:pPr>
              <w:jc w:val="center"/>
              <w:outlineLvl w:val="0"/>
              <w:rPr>
                <w:color w:val="000000"/>
                <w:sz w:val="20"/>
                <w:szCs w:val="20"/>
              </w:rPr>
            </w:pPr>
            <w:r w:rsidRPr="004D7F46">
              <w:rPr>
                <w:color w:val="000000"/>
                <w:sz w:val="20"/>
                <w:szCs w:val="20"/>
              </w:rPr>
              <w:t>2032</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61D77F2B" w14:textId="601E1E3D" w:rsidR="00554E10" w:rsidRPr="004D7F46" w:rsidRDefault="00AB6204" w:rsidP="00554E10">
            <w:pPr>
              <w:jc w:val="center"/>
              <w:outlineLvl w:val="0"/>
              <w:rPr>
                <w:color w:val="000000"/>
                <w:sz w:val="20"/>
                <w:szCs w:val="20"/>
              </w:rPr>
            </w:pPr>
            <w:r>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3367B0D" w14:textId="2871973C"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1B60CF" w14:textId="6F9A9FD5"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15DE327" w14:textId="28A7F1DE"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49E0360B" w14:textId="46F3034F" w:rsidR="00554E10" w:rsidRPr="004D7F46" w:rsidRDefault="00AB6204" w:rsidP="00554E10">
            <w:pPr>
              <w:jc w:val="center"/>
              <w:outlineLvl w:val="0"/>
              <w:rPr>
                <w:color w:val="000000"/>
                <w:sz w:val="20"/>
                <w:szCs w:val="20"/>
              </w:rPr>
            </w:pPr>
            <w:r>
              <w:rPr>
                <w:color w:val="000000"/>
                <w:sz w:val="20"/>
                <w:szCs w:val="20"/>
              </w:rPr>
              <w:t>103,0</w:t>
            </w:r>
          </w:p>
        </w:tc>
      </w:tr>
      <w:tr w:rsidR="00554E10" w:rsidRPr="004D7F46" w14:paraId="7D0EE9C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2F338" w14:textId="428D22A6" w:rsidR="00554E10" w:rsidRPr="004D7F46" w:rsidRDefault="00554E10" w:rsidP="00554E10">
            <w:pPr>
              <w:jc w:val="center"/>
              <w:outlineLvl w:val="0"/>
              <w:rPr>
                <w:color w:val="000000"/>
                <w:sz w:val="20"/>
                <w:szCs w:val="20"/>
              </w:rPr>
            </w:pPr>
            <w:r w:rsidRPr="004D7F46">
              <w:rPr>
                <w:color w:val="000000"/>
                <w:sz w:val="20"/>
                <w:szCs w:val="20"/>
              </w:rPr>
              <w:t>2033</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4D897081" w14:textId="7E7AFA53" w:rsidR="00554E10" w:rsidRPr="004D7F46" w:rsidRDefault="00AB6204" w:rsidP="00554E10">
            <w:pPr>
              <w:jc w:val="center"/>
              <w:outlineLvl w:val="0"/>
              <w:rPr>
                <w:color w:val="000000"/>
                <w:sz w:val="20"/>
                <w:szCs w:val="20"/>
              </w:rPr>
            </w:pPr>
            <w:r>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CADE872" w14:textId="28C3999D"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6BB2041" w14:textId="19F2AD16"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73D111FC" w14:textId="4DF69A41"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36ABEF7A" w14:textId="73D2CE6E" w:rsidR="00554E10" w:rsidRPr="004D7F46" w:rsidRDefault="00AB6204" w:rsidP="00554E10">
            <w:pPr>
              <w:jc w:val="center"/>
              <w:outlineLvl w:val="0"/>
              <w:rPr>
                <w:color w:val="000000"/>
                <w:sz w:val="20"/>
                <w:szCs w:val="20"/>
              </w:rPr>
            </w:pPr>
            <w:r>
              <w:rPr>
                <w:color w:val="000000"/>
                <w:sz w:val="20"/>
                <w:szCs w:val="20"/>
              </w:rPr>
              <w:t>103,0</w:t>
            </w:r>
          </w:p>
        </w:tc>
      </w:tr>
    </w:tbl>
    <w:p w14:paraId="78B918BF" w14:textId="77777777" w:rsidR="00E027B0" w:rsidRDefault="00E027B0" w:rsidP="00E027B0"/>
    <w:p w14:paraId="73854D7D" w14:textId="77777777" w:rsidR="001345D6" w:rsidRDefault="001345D6" w:rsidP="00E027B0"/>
    <w:p w14:paraId="6FC222F4" w14:textId="77777777" w:rsidR="00173C24" w:rsidRDefault="00173C24" w:rsidP="00173C24">
      <w:pPr>
        <w:ind w:left="720"/>
      </w:pPr>
    </w:p>
    <w:p w14:paraId="02D1513C" w14:textId="77777777" w:rsidR="00173C24" w:rsidRPr="00A13614" w:rsidRDefault="00173C24" w:rsidP="00173C24">
      <w:pPr>
        <w:ind w:left="720"/>
      </w:pPr>
    </w:p>
    <w:tbl>
      <w:tblPr>
        <w:tblW w:w="0" w:type="auto"/>
        <w:jc w:val="center"/>
        <w:tblLook w:val="04A0" w:firstRow="1" w:lastRow="0" w:firstColumn="1" w:lastColumn="0" w:noHBand="0" w:noVBand="1"/>
      </w:tblPr>
      <w:tblGrid>
        <w:gridCol w:w="4785"/>
        <w:gridCol w:w="4785"/>
      </w:tblGrid>
      <w:tr w:rsidR="00554E10" w:rsidRPr="00B973B0" w14:paraId="74FE8EB0" w14:textId="77777777" w:rsidTr="00F536E8">
        <w:trPr>
          <w:jc w:val="center"/>
        </w:trPr>
        <w:tc>
          <w:tcPr>
            <w:tcW w:w="4785" w:type="dxa"/>
          </w:tcPr>
          <w:p w14:paraId="344F5024" w14:textId="77777777" w:rsidR="00554E10" w:rsidRPr="00B973B0" w:rsidRDefault="00554E10" w:rsidP="00F536E8">
            <w:pPr>
              <w:widowControl w:val="0"/>
              <w:suppressAutoHyphens/>
              <w:ind w:left="720"/>
              <w:contextualSpacing/>
              <w:jc w:val="both"/>
              <w:rPr>
                <w:b/>
                <w:kern w:val="1"/>
              </w:rPr>
            </w:pPr>
            <w:r w:rsidRPr="00B973B0">
              <w:rPr>
                <w:b/>
                <w:kern w:val="1"/>
              </w:rPr>
              <w:t>КОНЦЕДЕНТ:</w:t>
            </w:r>
          </w:p>
        </w:tc>
        <w:tc>
          <w:tcPr>
            <w:tcW w:w="4785" w:type="dxa"/>
          </w:tcPr>
          <w:p w14:paraId="61C245D9" w14:textId="77777777" w:rsidR="00554E10" w:rsidRPr="00B973B0" w:rsidRDefault="00554E10" w:rsidP="00F536E8">
            <w:pPr>
              <w:widowControl w:val="0"/>
              <w:suppressAutoHyphens/>
              <w:ind w:left="720"/>
              <w:contextualSpacing/>
              <w:jc w:val="both"/>
              <w:rPr>
                <w:b/>
                <w:kern w:val="1"/>
              </w:rPr>
            </w:pPr>
            <w:r w:rsidRPr="00B973B0">
              <w:rPr>
                <w:b/>
                <w:kern w:val="1"/>
              </w:rPr>
              <w:t>КОНЦЕССИОНЕР:</w:t>
            </w:r>
          </w:p>
        </w:tc>
      </w:tr>
      <w:tr w:rsidR="00554E10" w:rsidRPr="00B973B0" w14:paraId="2697F8E3" w14:textId="77777777" w:rsidTr="00F536E8">
        <w:trPr>
          <w:jc w:val="center"/>
        </w:trPr>
        <w:tc>
          <w:tcPr>
            <w:tcW w:w="4785" w:type="dxa"/>
          </w:tcPr>
          <w:p w14:paraId="64B4F59D" w14:textId="77777777" w:rsidR="00554E10" w:rsidRDefault="00554E10"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0D3F75A9" w14:textId="77777777" w:rsidR="00554E10" w:rsidRPr="006430BD" w:rsidRDefault="00554E10" w:rsidP="00F536E8">
            <w:pPr>
              <w:rPr>
                <w:b/>
                <w:sz w:val="22"/>
                <w:szCs w:val="22"/>
              </w:rPr>
            </w:pPr>
          </w:p>
        </w:tc>
        <w:tc>
          <w:tcPr>
            <w:tcW w:w="4785" w:type="dxa"/>
          </w:tcPr>
          <w:p w14:paraId="56917DE7" w14:textId="77777777" w:rsidR="00554E10" w:rsidRPr="00B973B0" w:rsidRDefault="00554E10" w:rsidP="00F536E8">
            <w:pPr>
              <w:pStyle w:val="a9"/>
              <w:spacing w:before="0" w:beforeAutospacing="0" w:after="75" w:afterAutospacing="0" w:line="252" w:lineRule="atLeast"/>
              <w:rPr>
                <w:b/>
                <w:kern w:val="1"/>
              </w:rPr>
            </w:pPr>
          </w:p>
        </w:tc>
      </w:tr>
      <w:tr w:rsidR="00554E10" w:rsidRPr="00B973B0" w14:paraId="2CBF8813" w14:textId="77777777" w:rsidTr="00F536E8">
        <w:trPr>
          <w:jc w:val="center"/>
        </w:trPr>
        <w:tc>
          <w:tcPr>
            <w:tcW w:w="4785" w:type="dxa"/>
          </w:tcPr>
          <w:p w14:paraId="2F33DA82" w14:textId="77777777" w:rsidR="00554E10" w:rsidRPr="005F0A94" w:rsidRDefault="00554E10" w:rsidP="00F536E8">
            <w:pPr>
              <w:jc w:val="center"/>
              <w:rPr>
                <w:b/>
              </w:rPr>
            </w:pPr>
            <w:r>
              <w:rPr>
                <w:b/>
              </w:rPr>
              <w:t>Глава МО «Баргузинский район»</w:t>
            </w:r>
          </w:p>
          <w:p w14:paraId="73526FFC" w14:textId="77777777" w:rsidR="00554E10" w:rsidRPr="005F0A94" w:rsidRDefault="00554E10" w:rsidP="00F536E8">
            <w:pPr>
              <w:jc w:val="center"/>
            </w:pPr>
          </w:p>
          <w:p w14:paraId="3C9F10AE" w14:textId="77777777" w:rsidR="00554E10" w:rsidRDefault="00554E10" w:rsidP="00F536E8">
            <w:pPr>
              <w:jc w:val="center"/>
              <w:rPr>
                <w:b/>
              </w:rPr>
            </w:pPr>
            <w:r w:rsidRPr="005F0A94">
              <w:t>____________</w:t>
            </w:r>
            <w:r>
              <w:rPr>
                <w:b/>
              </w:rPr>
              <w:t>М.А.Мишурин</w:t>
            </w:r>
          </w:p>
          <w:p w14:paraId="3D4FC00C" w14:textId="77777777" w:rsidR="00554E10" w:rsidRPr="00B973B0" w:rsidRDefault="00554E10" w:rsidP="00F536E8">
            <w:pPr>
              <w:widowControl w:val="0"/>
              <w:suppressAutoHyphens/>
              <w:ind w:left="720"/>
              <w:contextualSpacing/>
              <w:jc w:val="both"/>
              <w:rPr>
                <w:b/>
                <w:kern w:val="1"/>
              </w:rPr>
            </w:pPr>
            <w:r w:rsidRPr="00B973B0">
              <w:rPr>
                <w:b/>
                <w:kern w:val="1"/>
              </w:rPr>
              <w:t>мп</w:t>
            </w:r>
          </w:p>
        </w:tc>
        <w:tc>
          <w:tcPr>
            <w:tcW w:w="4785" w:type="dxa"/>
          </w:tcPr>
          <w:p w14:paraId="37876839" w14:textId="77777777" w:rsidR="00554E10" w:rsidRPr="00B973B0" w:rsidRDefault="00554E10" w:rsidP="00F536E8">
            <w:pPr>
              <w:widowControl w:val="0"/>
              <w:suppressAutoHyphens/>
              <w:ind w:left="720"/>
              <w:contextualSpacing/>
              <w:jc w:val="both"/>
              <w:rPr>
                <w:b/>
                <w:kern w:val="1"/>
              </w:rPr>
            </w:pPr>
          </w:p>
          <w:p w14:paraId="60B620B5" w14:textId="77777777" w:rsidR="00554E10" w:rsidRDefault="00554E10"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6119CF7" w14:textId="3989E01B" w:rsidR="00554E10" w:rsidRPr="00B973B0" w:rsidRDefault="00745DB1" w:rsidP="00F536E8">
            <w:pPr>
              <w:widowControl w:val="0"/>
              <w:suppressAutoHyphens/>
              <w:ind w:left="720"/>
              <w:contextualSpacing/>
              <w:jc w:val="both"/>
              <w:rPr>
                <w:b/>
                <w:kern w:val="1"/>
              </w:rPr>
            </w:pPr>
            <w:r w:rsidRPr="00B973B0">
              <w:rPr>
                <w:b/>
                <w:kern w:val="1"/>
              </w:rPr>
              <w:t>М</w:t>
            </w:r>
            <w:r w:rsidR="00554E10" w:rsidRPr="00B973B0">
              <w:rPr>
                <w:b/>
                <w:kern w:val="1"/>
              </w:rPr>
              <w:t>п</w:t>
            </w:r>
          </w:p>
        </w:tc>
      </w:tr>
    </w:tbl>
    <w:p w14:paraId="05E7B3B9" w14:textId="77777777" w:rsidR="00E027B0" w:rsidRDefault="00E027B0" w:rsidP="00E027B0"/>
    <w:p w14:paraId="24E667EC" w14:textId="77777777" w:rsidR="00E027B0" w:rsidRDefault="00E027B0" w:rsidP="00E027B0">
      <w:pPr>
        <w:spacing w:after="200" w:line="276" w:lineRule="auto"/>
        <w:rPr>
          <w:sz w:val="20"/>
          <w:szCs w:val="20"/>
        </w:rPr>
      </w:pPr>
      <w:r>
        <w:rPr>
          <w:sz w:val="20"/>
          <w:szCs w:val="20"/>
        </w:rPr>
        <w:br w:type="page"/>
      </w:r>
    </w:p>
    <w:p w14:paraId="362D868D" w14:textId="77777777" w:rsidR="00E027B0" w:rsidRPr="00B77C60" w:rsidRDefault="00E027B0" w:rsidP="00E027B0">
      <w:pPr>
        <w:jc w:val="right"/>
      </w:pPr>
      <w:r w:rsidRPr="00B77C60">
        <w:lastRenderedPageBreak/>
        <w:t>Приложение № 8</w:t>
      </w:r>
    </w:p>
    <w:p w14:paraId="0B8FA372" w14:textId="77777777" w:rsidR="00E027B0" w:rsidRPr="002B26FC" w:rsidRDefault="00E027B0" w:rsidP="00E027B0">
      <w:pPr>
        <w:jc w:val="right"/>
        <w:rPr>
          <w:sz w:val="20"/>
          <w:szCs w:val="20"/>
        </w:rPr>
      </w:pPr>
      <w:r w:rsidRPr="00B77C60">
        <w:t>к Концессионному соглашению</w:t>
      </w:r>
    </w:p>
    <w:p w14:paraId="207E0630" w14:textId="405FD379" w:rsidR="00E027B0" w:rsidRPr="002B26FC" w:rsidRDefault="00B77C60" w:rsidP="00E027B0">
      <w:pPr>
        <w:jc w:val="right"/>
        <w:rPr>
          <w:sz w:val="20"/>
          <w:szCs w:val="20"/>
        </w:rPr>
      </w:pPr>
      <w:r>
        <w:rPr>
          <w:bCs/>
          <w:color w:val="000000"/>
        </w:rPr>
        <w:t>№ __ от «__» ________ 20__</w:t>
      </w:r>
      <w:r w:rsidRPr="00AF39E7">
        <w:rPr>
          <w:bCs/>
          <w:color w:val="000000"/>
        </w:rPr>
        <w:t xml:space="preserve"> г.</w:t>
      </w:r>
    </w:p>
    <w:p w14:paraId="1DC014A4" w14:textId="77777777" w:rsidR="00E027B0" w:rsidRPr="000E552F" w:rsidRDefault="00E027B0" w:rsidP="00E027B0">
      <w:pPr>
        <w:ind w:left="720"/>
        <w:jc w:val="center"/>
        <w:rPr>
          <w:sz w:val="28"/>
          <w:szCs w:val="28"/>
        </w:rPr>
      </w:pPr>
    </w:p>
    <w:p w14:paraId="6CE489B4" w14:textId="23AC9586" w:rsidR="00E027B0" w:rsidRDefault="00E027B0" w:rsidP="00E027B0">
      <w:pPr>
        <w:tabs>
          <w:tab w:val="left" w:pos="567"/>
          <w:tab w:val="left" w:pos="993"/>
        </w:tabs>
        <w:ind w:left="568"/>
        <w:jc w:val="center"/>
        <w:rPr>
          <w:b/>
          <w:sz w:val="28"/>
          <w:szCs w:val="28"/>
        </w:rPr>
      </w:pPr>
      <w:r w:rsidRPr="00E132AC">
        <w:rPr>
          <w:b/>
          <w:sz w:val="28"/>
          <w:szCs w:val="28"/>
        </w:rPr>
        <w:t xml:space="preserve">Прогнозируемый объем валовой выручки по объектам </w:t>
      </w:r>
      <w:r w:rsidR="00B95017" w:rsidRPr="00B95017">
        <w:rPr>
          <w:b/>
          <w:color w:val="000000"/>
          <w:sz w:val="28"/>
          <w:szCs w:val="28"/>
        </w:rPr>
        <w:t>теплоснабжения, водоснабжения и водоотведения</w:t>
      </w:r>
      <w:r w:rsidR="00B95017">
        <w:rPr>
          <w:b/>
          <w:color w:val="000000"/>
          <w:sz w:val="28"/>
          <w:szCs w:val="28"/>
        </w:rPr>
        <w:t xml:space="preserve"> </w:t>
      </w:r>
      <w:r>
        <w:rPr>
          <w:b/>
          <w:sz w:val="28"/>
          <w:szCs w:val="28"/>
        </w:rPr>
        <w:t>на период 20</w:t>
      </w:r>
      <w:r w:rsidR="00B77C60">
        <w:rPr>
          <w:b/>
          <w:sz w:val="28"/>
          <w:szCs w:val="28"/>
        </w:rPr>
        <w:t>2</w:t>
      </w:r>
      <w:r w:rsidR="004516E7">
        <w:rPr>
          <w:b/>
          <w:sz w:val="28"/>
          <w:szCs w:val="28"/>
        </w:rPr>
        <w:t>4</w:t>
      </w:r>
      <w:r>
        <w:rPr>
          <w:b/>
          <w:sz w:val="28"/>
          <w:szCs w:val="28"/>
        </w:rPr>
        <w:t>-20</w:t>
      </w:r>
      <w:r w:rsidR="00554E10">
        <w:rPr>
          <w:b/>
          <w:sz w:val="28"/>
          <w:szCs w:val="28"/>
        </w:rPr>
        <w:t>3</w:t>
      </w:r>
      <w:r w:rsidR="004516E7">
        <w:rPr>
          <w:b/>
          <w:sz w:val="28"/>
          <w:szCs w:val="28"/>
        </w:rPr>
        <w:t>4</w:t>
      </w:r>
      <w:r w:rsidRPr="00E132AC">
        <w:rPr>
          <w:b/>
          <w:sz w:val="28"/>
          <w:szCs w:val="28"/>
        </w:rPr>
        <w:t xml:space="preserve"> гг.</w:t>
      </w:r>
    </w:p>
    <w:p w14:paraId="1683AC17" w14:textId="25283608" w:rsidR="00E027B0" w:rsidRDefault="00E027B0" w:rsidP="00E027B0">
      <w:pPr>
        <w:spacing w:line="240" w:lineRule="atLeast"/>
        <w:ind w:firstLine="284"/>
        <w:jc w:val="center"/>
        <w:rPr>
          <w:b/>
          <w:sz w:val="28"/>
          <w:szCs w:val="28"/>
        </w:rPr>
      </w:pPr>
    </w:p>
    <w:tbl>
      <w:tblPr>
        <w:tblW w:w="3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1613"/>
        <w:gridCol w:w="1650"/>
        <w:gridCol w:w="1570"/>
        <w:gridCol w:w="1570"/>
      </w:tblGrid>
      <w:tr w:rsidR="00745DB1" w:rsidRPr="009B02E9" w14:paraId="38FF9ACC" w14:textId="77777777" w:rsidTr="003D4D35">
        <w:trPr>
          <w:trHeight w:val="697"/>
          <w:jc w:val="center"/>
        </w:trPr>
        <w:tc>
          <w:tcPr>
            <w:tcW w:w="803" w:type="pct"/>
            <w:vMerge w:val="restart"/>
            <w:shd w:val="clear" w:color="auto" w:fill="auto"/>
            <w:vAlign w:val="center"/>
            <w:hideMark/>
          </w:tcPr>
          <w:p w14:paraId="6DD4F957" w14:textId="77777777" w:rsidR="00745DB1" w:rsidRPr="009B02E9" w:rsidRDefault="00745DB1" w:rsidP="003D4D35">
            <w:pPr>
              <w:jc w:val="center"/>
              <w:rPr>
                <w:color w:val="000000"/>
                <w:sz w:val="20"/>
                <w:szCs w:val="20"/>
              </w:rPr>
            </w:pPr>
            <w:r w:rsidRPr="009B02E9">
              <w:rPr>
                <w:color w:val="000000"/>
                <w:sz w:val="20"/>
                <w:szCs w:val="20"/>
              </w:rPr>
              <w:t>Срок действия соглашения</w:t>
            </w:r>
          </w:p>
        </w:tc>
        <w:tc>
          <w:tcPr>
            <w:tcW w:w="1057" w:type="pct"/>
            <w:vMerge w:val="restart"/>
            <w:shd w:val="clear" w:color="auto" w:fill="auto"/>
            <w:vAlign w:val="center"/>
            <w:hideMark/>
          </w:tcPr>
          <w:p w14:paraId="1E6E6F60" w14:textId="77777777" w:rsidR="00745DB1" w:rsidRPr="009B02E9" w:rsidRDefault="00745DB1" w:rsidP="003D4D35">
            <w:pPr>
              <w:jc w:val="center"/>
              <w:rPr>
                <w:color w:val="000000"/>
                <w:sz w:val="20"/>
                <w:szCs w:val="20"/>
              </w:rPr>
            </w:pPr>
            <w:r w:rsidRPr="009B02E9">
              <w:rPr>
                <w:color w:val="000000"/>
                <w:sz w:val="20"/>
                <w:szCs w:val="20"/>
              </w:rPr>
              <w:t>Предельный (максимальный) рост необходимой валовой выручки, %</w:t>
            </w:r>
          </w:p>
        </w:tc>
        <w:tc>
          <w:tcPr>
            <w:tcW w:w="3140" w:type="pct"/>
            <w:gridSpan w:val="3"/>
          </w:tcPr>
          <w:p w14:paraId="0DB37797" w14:textId="77777777" w:rsidR="00745DB1" w:rsidRPr="009B02E9" w:rsidRDefault="00745DB1" w:rsidP="003D4D35">
            <w:pPr>
              <w:jc w:val="center"/>
              <w:rPr>
                <w:color w:val="000000"/>
                <w:sz w:val="20"/>
                <w:szCs w:val="20"/>
              </w:rPr>
            </w:pPr>
            <w:r w:rsidRPr="009B02E9">
              <w:rPr>
                <w:color w:val="000000"/>
                <w:sz w:val="20"/>
                <w:szCs w:val="20"/>
              </w:rPr>
              <w:t>Примерный объем НВВ, тыс.руб.</w:t>
            </w:r>
          </w:p>
        </w:tc>
      </w:tr>
      <w:tr w:rsidR="00745DB1" w:rsidRPr="009B02E9" w14:paraId="23CCEF41" w14:textId="77777777" w:rsidTr="003D4D35">
        <w:trPr>
          <w:cantSplit/>
          <w:trHeight w:val="2845"/>
          <w:jc w:val="center"/>
        </w:trPr>
        <w:tc>
          <w:tcPr>
            <w:tcW w:w="803" w:type="pct"/>
            <w:vMerge/>
            <w:vAlign w:val="center"/>
            <w:hideMark/>
          </w:tcPr>
          <w:p w14:paraId="40E24DC4" w14:textId="77777777" w:rsidR="00745DB1" w:rsidRPr="009B02E9" w:rsidRDefault="00745DB1" w:rsidP="003D4D35">
            <w:pPr>
              <w:rPr>
                <w:color w:val="000000"/>
                <w:sz w:val="20"/>
                <w:szCs w:val="20"/>
              </w:rPr>
            </w:pPr>
          </w:p>
        </w:tc>
        <w:tc>
          <w:tcPr>
            <w:tcW w:w="1057" w:type="pct"/>
            <w:vMerge/>
            <w:vAlign w:val="center"/>
            <w:hideMark/>
          </w:tcPr>
          <w:p w14:paraId="44CE20E2" w14:textId="77777777" w:rsidR="00745DB1" w:rsidRPr="009B02E9" w:rsidRDefault="00745DB1" w:rsidP="003D4D35">
            <w:pPr>
              <w:rPr>
                <w:color w:val="000000"/>
                <w:sz w:val="20"/>
                <w:szCs w:val="20"/>
              </w:rPr>
            </w:pPr>
          </w:p>
        </w:tc>
        <w:tc>
          <w:tcPr>
            <w:tcW w:w="1082" w:type="pct"/>
            <w:vAlign w:val="center"/>
          </w:tcPr>
          <w:p w14:paraId="32D05F49" w14:textId="77777777" w:rsidR="00745DB1" w:rsidRPr="009B02E9" w:rsidRDefault="00745DB1" w:rsidP="003D4D35">
            <w:pPr>
              <w:jc w:val="center"/>
              <w:rPr>
                <w:color w:val="000000"/>
                <w:sz w:val="20"/>
                <w:szCs w:val="20"/>
              </w:rPr>
            </w:pPr>
            <w:r w:rsidRPr="009B02E9">
              <w:rPr>
                <w:color w:val="000000"/>
                <w:sz w:val="20"/>
                <w:szCs w:val="20"/>
              </w:rPr>
              <w:t>Теплоснабжение МО СП «Баргузинское»</w:t>
            </w:r>
          </w:p>
        </w:tc>
        <w:tc>
          <w:tcPr>
            <w:tcW w:w="1029" w:type="pct"/>
            <w:vAlign w:val="center"/>
          </w:tcPr>
          <w:p w14:paraId="7EE43D8C" w14:textId="77777777" w:rsidR="00745DB1" w:rsidRPr="009B02E9" w:rsidRDefault="00745DB1" w:rsidP="003D4D35">
            <w:pPr>
              <w:jc w:val="center"/>
              <w:rPr>
                <w:color w:val="000000"/>
                <w:sz w:val="20"/>
                <w:szCs w:val="20"/>
              </w:rPr>
            </w:pPr>
            <w:r w:rsidRPr="009B02E9">
              <w:rPr>
                <w:color w:val="000000"/>
                <w:sz w:val="20"/>
                <w:szCs w:val="20"/>
              </w:rPr>
              <w:t>Холодное водоснабжение МО СП «Баргузинское»</w:t>
            </w:r>
          </w:p>
        </w:tc>
        <w:tc>
          <w:tcPr>
            <w:tcW w:w="1029" w:type="pct"/>
            <w:vAlign w:val="center"/>
          </w:tcPr>
          <w:p w14:paraId="151A0F62" w14:textId="77777777" w:rsidR="00745DB1" w:rsidRPr="009B02E9" w:rsidRDefault="00745DB1" w:rsidP="003D4D35">
            <w:pPr>
              <w:jc w:val="center"/>
              <w:rPr>
                <w:color w:val="000000"/>
                <w:sz w:val="20"/>
                <w:szCs w:val="20"/>
              </w:rPr>
            </w:pPr>
            <w:r>
              <w:rPr>
                <w:color w:val="000000"/>
                <w:sz w:val="20"/>
                <w:szCs w:val="20"/>
              </w:rPr>
              <w:t>Горячее</w:t>
            </w:r>
            <w:r w:rsidRPr="009B02E9">
              <w:rPr>
                <w:color w:val="000000"/>
                <w:sz w:val="20"/>
                <w:szCs w:val="20"/>
              </w:rPr>
              <w:t xml:space="preserve"> водоснабжение МО СП «Баргузинское»</w:t>
            </w:r>
          </w:p>
        </w:tc>
      </w:tr>
      <w:tr w:rsidR="00745DB1" w:rsidRPr="009B02E9" w14:paraId="4C646419" w14:textId="77777777" w:rsidTr="003D4D35">
        <w:trPr>
          <w:trHeight w:val="272"/>
          <w:jc w:val="center"/>
        </w:trPr>
        <w:tc>
          <w:tcPr>
            <w:tcW w:w="803" w:type="pct"/>
            <w:shd w:val="clear" w:color="auto" w:fill="auto"/>
            <w:noWrap/>
            <w:vAlign w:val="center"/>
            <w:hideMark/>
          </w:tcPr>
          <w:p w14:paraId="0803637D" w14:textId="77777777" w:rsidR="00745DB1" w:rsidRPr="009B02E9" w:rsidRDefault="00745DB1" w:rsidP="003D4D35">
            <w:pPr>
              <w:jc w:val="center"/>
              <w:rPr>
                <w:color w:val="000000"/>
                <w:sz w:val="20"/>
                <w:szCs w:val="20"/>
              </w:rPr>
            </w:pPr>
            <w:r w:rsidRPr="009B02E9">
              <w:rPr>
                <w:color w:val="000000"/>
                <w:sz w:val="20"/>
                <w:szCs w:val="20"/>
              </w:rPr>
              <w:t>Ед. изм.</w:t>
            </w:r>
          </w:p>
        </w:tc>
        <w:tc>
          <w:tcPr>
            <w:tcW w:w="1057" w:type="pct"/>
            <w:shd w:val="clear" w:color="auto" w:fill="auto"/>
            <w:noWrap/>
            <w:vAlign w:val="center"/>
            <w:hideMark/>
          </w:tcPr>
          <w:p w14:paraId="050C61D8" w14:textId="77777777" w:rsidR="00745DB1" w:rsidRPr="009B02E9" w:rsidRDefault="00745DB1" w:rsidP="003D4D35">
            <w:pPr>
              <w:jc w:val="center"/>
              <w:rPr>
                <w:color w:val="000000"/>
                <w:sz w:val="20"/>
                <w:szCs w:val="20"/>
              </w:rPr>
            </w:pPr>
            <w:r w:rsidRPr="009B02E9">
              <w:rPr>
                <w:color w:val="000000"/>
                <w:sz w:val="20"/>
                <w:szCs w:val="20"/>
              </w:rPr>
              <w:t>%</w:t>
            </w:r>
          </w:p>
        </w:tc>
        <w:tc>
          <w:tcPr>
            <w:tcW w:w="1082" w:type="pct"/>
            <w:vAlign w:val="center"/>
          </w:tcPr>
          <w:p w14:paraId="47124E1F" w14:textId="77777777" w:rsidR="00745DB1" w:rsidRPr="009B02E9" w:rsidRDefault="00745DB1" w:rsidP="003D4D35">
            <w:pPr>
              <w:jc w:val="center"/>
              <w:rPr>
                <w:color w:val="000000"/>
                <w:sz w:val="20"/>
                <w:szCs w:val="20"/>
              </w:rPr>
            </w:pPr>
            <w:r w:rsidRPr="009B02E9">
              <w:rPr>
                <w:color w:val="000000"/>
                <w:sz w:val="20"/>
                <w:szCs w:val="20"/>
              </w:rPr>
              <w:t>тыс.руб.</w:t>
            </w:r>
          </w:p>
        </w:tc>
        <w:tc>
          <w:tcPr>
            <w:tcW w:w="1029" w:type="pct"/>
            <w:vAlign w:val="center"/>
          </w:tcPr>
          <w:p w14:paraId="244BCD03" w14:textId="77777777" w:rsidR="00745DB1" w:rsidRPr="009B02E9" w:rsidRDefault="00745DB1" w:rsidP="003D4D35">
            <w:pPr>
              <w:jc w:val="center"/>
              <w:rPr>
                <w:color w:val="000000"/>
                <w:sz w:val="20"/>
                <w:szCs w:val="20"/>
              </w:rPr>
            </w:pPr>
            <w:r w:rsidRPr="009B02E9">
              <w:rPr>
                <w:color w:val="000000"/>
                <w:sz w:val="20"/>
                <w:szCs w:val="20"/>
              </w:rPr>
              <w:t>тыс.руб.</w:t>
            </w:r>
          </w:p>
        </w:tc>
        <w:tc>
          <w:tcPr>
            <w:tcW w:w="1029" w:type="pct"/>
            <w:vAlign w:val="center"/>
          </w:tcPr>
          <w:p w14:paraId="0B04A617" w14:textId="77777777" w:rsidR="00745DB1" w:rsidRPr="009B02E9" w:rsidRDefault="00745DB1" w:rsidP="003D4D35">
            <w:pPr>
              <w:jc w:val="center"/>
              <w:rPr>
                <w:color w:val="000000"/>
                <w:sz w:val="20"/>
                <w:szCs w:val="20"/>
              </w:rPr>
            </w:pPr>
            <w:r>
              <w:rPr>
                <w:color w:val="000000"/>
                <w:sz w:val="20"/>
                <w:szCs w:val="20"/>
              </w:rPr>
              <w:t>тыс.руб.</w:t>
            </w:r>
          </w:p>
        </w:tc>
      </w:tr>
      <w:tr w:rsidR="00745DB1" w:rsidRPr="00D72336" w14:paraId="3262C79D" w14:textId="77777777" w:rsidTr="003D4D35">
        <w:trPr>
          <w:trHeight w:val="272"/>
          <w:jc w:val="center"/>
        </w:trPr>
        <w:tc>
          <w:tcPr>
            <w:tcW w:w="803" w:type="pct"/>
            <w:shd w:val="clear" w:color="auto" w:fill="auto"/>
            <w:noWrap/>
            <w:vAlign w:val="center"/>
            <w:hideMark/>
          </w:tcPr>
          <w:p w14:paraId="4260DF36" w14:textId="77777777" w:rsidR="00745DB1" w:rsidRPr="009B02E9" w:rsidRDefault="00745DB1" w:rsidP="003D4D35">
            <w:pPr>
              <w:jc w:val="center"/>
              <w:rPr>
                <w:color w:val="000000"/>
                <w:sz w:val="20"/>
                <w:szCs w:val="20"/>
              </w:rPr>
            </w:pPr>
            <w:r w:rsidRPr="009B02E9">
              <w:rPr>
                <w:color w:val="000000"/>
                <w:sz w:val="20"/>
                <w:szCs w:val="20"/>
              </w:rPr>
              <w:t>2024</w:t>
            </w:r>
          </w:p>
        </w:tc>
        <w:tc>
          <w:tcPr>
            <w:tcW w:w="1057" w:type="pct"/>
            <w:shd w:val="clear" w:color="000000" w:fill="FFFFFF"/>
            <w:noWrap/>
            <w:vAlign w:val="center"/>
            <w:hideMark/>
          </w:tcPr>
          <w:p w14:paraId="195FE313" w14:textId="77777777" w:rsidR="00745DB1" w:rsidRPr="009B02E9" w:rsidRDefault="00745DB1" w:rsidP="003D4D35">
            <w:pPr>
              <w:jc w:val="center"/>
              <w:rPr>
                <w:sz w:val="20"/>
                <w:szCs w:val="20"/>
              </w:rPr>
            </w:pPr>
            <w:r>
              <w:rPr>
                <w:color w:val="000000"/>
                <w:sz w:val="20"/>
                <w:szCs w:val="20"/>
              </w:rPr>
              <w:t>107,2</w:t>
            </w:r>
          </w:p>
        </w:tc>
        <w:tc>
          <w:tcPr>
            <w:tcW w:w="1082" w:type="pct"/>
            <w:vAlign w:val="bottom"/>
          </w:tcPr>
          <w:p w14:paraId="0E971C2F" w14:textId="77777777" w:rsidR="00745DB1" w:rsidRPr="00DB12C2" w:rsidRDefault="00745DB1" w:rsidP="003D4D35">
            <w:pPr>
              <w:jc w:val="center"/>
              <w:rPr>
                <w:color w:val="000000"/>
                <w:sz w:val="20"/>
                <w:szCs w:val="20"/>
                <w:lang w:val="en-US"/>
              </w:rPr>
            </w:pPr>
            <w:r>
              <w:rPr>
                <w:color w:val="000000"/>
                <w:sz w:val="20"/>
                <w:szCs w:val="20"/>
              </w:rPr>
              <w:t>6 </w:t>
            </w:r>
            <w:r>
              <w:rPr>
                <w:color w:val="000000"/>
                <w:sz w:val="20"/>
                <w:szCs w:val="20"/>
                <w:lang w:val="en-US"/>
              </w:rPr>
              <w:t>254,67</w:t>
            </w:r>
          </w:p>
        </w:tc>
        <w:tc>
          <w:tcPr>
            <w:tcW w:w="1029" w:type="pct"/>
            <w:vAlign w:val="bottom"/>
          </w:tcPr>
          <w:p w14:paraId="5620E71A" w14:textId="77777777" w:rsidR="00745DB1" w:rsidRPr="009B02E9" w:rsidRDefault="00745DB1" w:rsidP="003D4D35">
            <w:pPr>
              <w:jc w:val="center"/>
              <w:rPr>
                <w:color w:val="000000"/>
                <w:sz w:val="20"/>
                <w:szCs w:val="20"/>
              </w:rPr>
            </w:pPr>
            <w:r w:rsidRPr="004516E7">
              <w:rPr>
                <w:color w:val="000000"/>
                <w:sz w:val="20"/>
                <w:szCs w:val="20"/>
              </w:rPr>
              <w:t>114,16</w:t>
            </w:r>
          </w:p>
        </w:tc>
        <w:tc>
          <w:tcPr>
            <w:tcW w:w="1029" w:type="pct"/>
            <w:vAlign w:val="bottom"/>
          </w:tcPr>
          <w:p w14:paraId="474EBAD8" w14:textId="77777777" w:rsidR="00745DB1" w:rsidRPr="00D72336" w:rsidRDefault="00745DB1" w:rsidP="003D4D35">
            <w:pPr>
              <w:jc w:val="center"/>
              <w:rPr>
                <w:color w:val="000000"/>
                <w:sz w:val="20"/>
                <w:szCs w:val="20"/>
                <w:lang w:val="en-US"/>
              </w:rPr>
            </w:pPr>
            <w:r>
              <w:rPr>
                <w:color w:val="000000"/>
                <w:sz w:val="20"/>
                <w:szCs w:val="20"/>
              </w:rPr>
              <w:t>641</w:t>
            </w:r>
            <w:r>
              <w:rPr>
                <w:color w:val="000000"/>
                <w:sz w:val="20"/>
                <w:szCs w:val="20"/>
                <w:lang w:val="en-US"/>
              </w:rPr>
              <w:t>,46</w:t>
            </w:r>
          </w:p>
        </w:tc>
      </w:tr>
      <w:tr w:rsidR="00745DB1" w:rsidRPr="00D72336" w14:paraId="1BFBD459" w14:textId="77777777" w:rsidTr="003D4D35">
        <w:trPr>
          <w:trHeight w:val="272"/>
          <w:jc w:val="center"/>
        </w:trPr>
        <w:tc>
          <w:tcPr>
            <w:tcW w:w="803" w:type="pct"/>
            <w:shd w:val="clear" w:color="auto" w:fill="auto"/>
            <w:noWrap/>
            <w:vAlign w:val="center"/>
            <w:hideMark/>
          </w:tcPr>
          <w:p w14:paraId="12908F08" w14:textId="77777777" w:rsidR="00745DB1" w:rsidRPr="009B02E9" w:rsidRDefault="00745DB1" w:rsidP="003D4D35">
            <w:pPr>
              <w:jc w:val="center"/>
              <w:rPr>
                <w:color w:val="000000"/>
                <w:sz w:val="20"/>
                <w:szCs w:val="20"/>
              </w:rPr>
            </w:pPr>
            <w:r w:rsidRPr="009B02E9">
              <w:rPr>
                <w:color w:val="000000"/>
                <w:sz w:val="20"/>
                <w:szCs w:val="20"/>
              </w:rPr>
              <w:t>2025</w:t>
            </w:r>
          </w:p>
        </w:tc>
        <w:tc>
          <w:tcPr>
            <w:tcW w:w="1057" w:type="pct"/>
            <w:shd w:val="clear" w:color="000000" w:fill="FFFFFF"/>
            <w:noWrap/>
            <w:vAlign w:val="center"/>
            <w:hideMark/>
          </w:tcPr>
          <w:p w14:paraId="4ECBD3D6" w14:textId="77777777" w:rsidR="00745DB1" w:rsidRPr="009B02E9" w:rsidRDefault="00745DB1" w:rsidP="003D4D35">
            <w:pPr>
              <w:jc w:val="center"/>
              <w:rPr>
                <w:sz w:val="20"/>
                <w:szCs w:val="20"/>
              </w:rPr>
            </w:pPr>
            <w:r w:rsidRPr="009B02E9">
              <w:rPr>
                <w:color w:val="000000"/>
                <w:sz w:val="20"/>
                <w:szCs w:val="20"/>
              </w:rPr>
              <w:t>104,</w:t>
            </w:r>
            <w:r>
              <w:rPr>
                <w:color w:val="000000"/>
                <w:sz w:val="20"/>
                <w:szCs w:val="20"/>
              </w:rPr>
              <w:t>2</w:t>
            </w:r>
          </w:p>
        </w:tc>
        <w:tc>
          <w:tcPr>
            <w:tcW w:w="1082" w:type="pct"/>
            <w:vAlign w:val="bottom"/>
          </w:tcPr>
          <w:p w14:paraId="7C8A9FD7" w14:textId="77777777" w:rsidR="00745DB1" w:rsidRPr="00881B6B" w:rsidRDefault="00745DB1" w:rsidP="003D4D35">
            <w:pPr>
              <w:jc w:val="center"/>
              <w:rPr>
                <w:color w:val="000000"/>
                <w:sz w:val="20"/>
                <w:szCs w:val="20"/>
                <w:lang w:val="en-US"/>
              </w:rPr>
            </w:pPr>
            <w:r>
              <w:rPr>
                <w:color w:val="000000"/>
                <w:sz w:val="20"/>
                <w:szCs w:val="20"/>
                <w:lang w:val="en-US"/>
              </w:rPr>
              <w:t>6 517,37</w:t>
            </w:r>
          </w:p>
        </w:tc>
        <w:tc>
          <w:tcPr>
            <w:tcW w:w="1029" w:type="pct"/>
            <w:vAlign w:val="bottom"/>
          </w:tcPr>
          <w:p w14:paraId="6D22F8E8" w14:textId="77777777" w:rsidR="00745DB1" w:rsidRPr="009B02E9" w:rsidRDefault="00745DB1" w:rsidP="003D4D35">
            <w:pPr>
              <w:jc w:val="center"/>
              <w:rPr>
                <w:color w:val="000000"/>
                <w:sz w:val="20"/>
                <w:szCs w:val="20"/>
              </w:rPr>
            </w:pPr>
            <w:r w:rsidRPr="004516E7">
              <w:rPr>
                <w:color w:val="000000"/>
                <w:sz w:val="20"/>
                <w:szCs w:val="20"/>
              </w:rPr>
              <w:t>118,95</w:t>
            </w:r>
          </w:p>
        </w:tc>
        <w:tc>
          <w:tcPr>
            <w:tcW w:w="1029" w:type="pct"/>
            <w:vAlign w:val="bottom"/>
          </w:tcPr>
          <w:p w14:paraId="71B3DB95" w14:textId="37966D6A" w:rsidR="00745DB1" w:rsidRPr="00D72336" w:rsidRDefault="00745DB1" w:rsidP="009E6DBF">
            <w:pPr>
              <w:jc w:val="center"/>
              <w:rPr>
                <w:color w:val="000000"/>
                <w:sz w:val="20"/>
                <w:szCs w:val="20"/>
                <w:lang w:val="en-US"/>
              </w:rPr>
            </w:pPr>
            <w:r>
              <w:rPr>
                <w:color w:val="000000"/>
                <w:sz w:val="20"/>
                <w:szCs w:val="20"/>
                <w:lang w:val="en-US"/>
              </w:rPr>
              <w:t>668,4</w:t>
            </w:r>
            <w:r w:rsidR="009E6DBF">
              <w:rPr>
                <w:color w:val="000000"/>
                <w:sz w:val="20"/>
                <w:szCs w:val="20"/>
              </w:rPr>
              <w:t>0</w:t>
            </w:r>
          </w:p>
        </w:tc>
      </w:tr>
      <w:tr w:rsidR="00745DB1" w:rsidRPr="00D72336" w14:paraId="077A6F91" w14:textId="77777777" w:rsidTr="003D4D35">
        <w:trPr>
          <w:trHeight w:val="272"/>
          <w:jc w:val="center"/>
        </w:trPr>
        <w:tc>
          <w:tcPr>
            <w:tcW w:w="803" w:type="pct"/>
            <w:shd w:val="clear" w:color="auto" w:fill="auto"/>
            <w:noWrap/>
            <w:vAlign w:val="center"/>
            <w:hideMark/>
          </w:tcPr>
          <w:p w14:paraId="270E1F7E" w14:textId="77777777" w:rsidR="00745DB1" w:rsidRPr="009B02E9" w:rsidRDefault="00745DB1" w:rsidP="003D4D35">
            <w:pPr>
              <w:jc w:val="center"/>
              <w:rPr>
                <w:color w:val="000000"/>
                <w:sz w:val="20"/>
                <w:szCs w:val="20"/>
              </w:rPr>
            </w:pPr>
            <w:r w:rsidRPr="009B02E9">
              <w:rPr>
                <w:color w:val="000000"/>
                <w:sz w:val="20"/>
                <w:szCs w:val="20"/>
              </w:rPr>
              <w:t>2026</w:t>
            </w:r>
          </w:p>
        </w:tc>
        <w:tc>
          <w:tcPr>
            <w:tcW w:w="1057" w:type="pct"/>
            <w:shd w:val="clear" w:color="auto" w:fill="auto"/>
            <w:noWrap/>
            <w:vAlign w:val="center"/>
            <w:hideMark/>
          </w:tcPr>
          <w:p w14:paraId="63DAF159" w14:textId="77777777" w:rsidR="00745DB1" w:rsidRPr="009B02E9" w:rsidRDefault="00745DB1" w:rsidP="003D4D35">
            <w:pPr>
              <w:jc w:val="center"/>
              <w:rPr>
                <w:color w:val="000000"/>
                <w:sz w:val="20"/>
                <w:szCs w:val="20"/>
              </w:rPr>
            </w:pPr>
            <w:r w:rsidRPr="009B02E9">
              <w:rPr>
                <w:color w:val="000000"/>
                <w:sz w:val="20"/>
                <w:szCs w:val="20"/>
              </w:rPr>
              <w:t>104,0</w:t>
            </w:r>
          </w:p>
        </w:tc>
        <w:tc>
          <w:tcPr>
            <w:tcW w:w="1082" w:type="pct"/>
            <w:vAlign w:val="bottom"/>
          </w:tcPr>
          <w:p w14:paraId="6169D599" w14:textId="77777777" w:rsidR="00745DB1" w:rsidRPr="00D72336" w:rsidRDefault="00745DB1" w:rsidP="003D4D35">
            <w:pPr>
              <w:jc w:val="center"/>
              <w:rPr>
                <w:color w:val="000000"/>
                <w:sz w:val="20"/>
                <w:szCs w:val="20"/>
                <w:lang w:val="en-US"/>
              </w:rPr>
            </w:pPr>
            <w:r w:rsidRPr="004516E7">
              <w:rPr>
                <w:color w:val="000000"/>
                <w:sz w:val="20"/>
                <w:szCs w:val="20"/>
              </w:rPr>
              <w:t>6</w:t>
            </w:r>
            <w:r>
              <w:rPr>
                <w:color w:val="000000"/>
                <w:sz w:val="20"/>
                <w:szCs w:val="20"/>
              </w:rPr>
              <w:t> </w:t>
            </w:r>
            <w:r>
              <w:rPr>
                <w:color w:val="000000"/>
                <w:sz w:val="20"/>
                <w:szCs w:val="20"/>
                <w:lang w:val="en-US"/>
              </w:rPr>
              <w:t>778,06</w:t>
            </w:r>
          </w:p>
        </w:tc>
        <w:tc>
          <w:tcPr>
            <w:tcW w:w="1029" w:type="pct"/>
            <w:vAlign w:val="bottom"/>
          </w:tcPr>
          <w:p w14:paraId="3434287F" w14:textId="77777777" w:rsidR="00745DB1" w:rsidRPr="009B02E9" w:rsidRDefault="00745DB1" w:rsidP="003D4D35">
            <w:pPr>
              <w:jc w:val="center"/>
              <w:rPr>
                <w:color w:val="000000"/>
                <w:sz w:val="20"/>
                <w:szCs w:val="20"/>
              </w:rPr>
            </w:pPr>
            <w:r w:rsidRPr="004516E7">
              <w:rPr>
                <w:color w:val="000000"/>
                <w:sz w:val="20"/>
                <w:szCs w:val="20"/>
              </w:rPr>
              <w:t>123,71</w:t>
            </w:r>
          </w:p>
        </w:tc>
        <w:tc>
          <w:tcPr>
            <w:tcW w:w="1029" w:type="pct"/>
            <w:vAlign w:val="bottom"/>
          </w:tcPr>
          <w:p w14:paraId="500268C7" w14:textId="77777777" w:rsidR="00745DB1" w:rsidRPr="00D72336" w:rsidRDefault="00745DB1" w:rsidP="003D4D35">
            <w:pPr>
              <w:jc w:val="center"/>
              <w:rPr>
                <w:color w:val="000000"/>
                <w:sz w:val="20"/>
                <w:szCs w:val="20"/>
                <w:lang w:val="en-US"/>
              </w:rPr>
            </w:pPr>
            <w:r>
              <w:rPr>
                <w:color w:val="000000"/>
                <w:sz w:val="20"/>
                <w:szCs w:val="20"/>
                <w:lang w:val="en-US"/>
              </w:rPr>
              <w:t>695,14</w:t>
            </w:r>
          </w:p>
        </w:tc>
      </w:tr>
      <w:tr w:rsidR="00745DB1" w:rsidRPr="00D72336" w14:paraId="7EDC3624" w14:textId="77777777" w:rsidTr="003D4D35">
        <w:trPr>
          <w:trHeight w:val="272"/>
          <w:jc w:val="center"/>
        </w:trPr>
        <w:tc>
          <w:tcPr>
            <w:tcW w:w="803" w:type="pct"/>
            <w:shd w:val="clear" w:color="auto" w:fill="auto"/>
            <w:noWrap/>
            <w:vAlign w:val="center"/>
            <w:hideMark/>
          </w:tcPr>
          <w:p w14:paraId="7F16B5E9" w14:textId="77777777" w:rsidR="00745DB1" w:rsidRPr="009B02E9" w:rsidRDefault="00745DB1" w:rsidP="003D4D35">
            <w:pPr>
              <w:jc w:val="center"/>
              <w:rPr>
                <w:color w:val="000000"/>
                <w:sz w:val="20"/>
                <w:szCs w:val="20"/>
              </w:rPr>
            </w:pPr>
            <w:r w:rsidRPr="009B02E9">
              <w:rPr>
                <w:color w:val="000000"/>
                <w:sz w:val="20"/>
                <w:szCs w:val="20"/>
              </w:rPr>
              <w:t>2027</w:t>
            </w:r>
          </w:p>
        </w:tc>
        <w:tc>
          <w:tcPr>
            <w:tcW w:w="1057" w:type="pct"/>
            <w:shd w:val="clear" w:color="auto" w:fill="auto"/>
            <w:noWrap/>
            <w:vAlign w:val="center"/>
            <w:hideMark/>
          </w:tcPr>
          <w:p w14:paraId="254D9A3E" w14:textId="77777777" w:rsidR="00745DB1" w:rsidRPr="009B02E9" w:rsidRDefault="00745DB1" w:rsidP="003D4D35">
            <w:pPr>
              <w:jc w:val="center"/>
              <w:rPr>
                <w:color w:val="000000"/>
                <w:sz w:val="20"/>
                <w:szCs w:val="20"/>
              </w:rPr>
            </w:pPr>
            <w:r w:rsidRPr="009B02E9">
              <w:rPr>
                <w:color w:val="000000"/>
                <w:sz w:val="20"/>
                <w:szCs w:val="20"/>
              </w:rPr>
              <w:t>104,0</w:t>
            </w:r>
          </w:p>
        </w:tc>
        <w:tc>
          <w:tcPr>
            <w:tcW w:w="1082" w:type="pct"/>
            <w:vAlign w:val="bottom"/>
          </w:tcPr>
          <w:p w14:paraId="2D22F3E6" w14:textId="77777777" w:rsidR="00745DB1" w:rsidRPr="00D72336" w:rsidRDefault="00745DB1" w:rsidP="003D4D35">
            <w:pPr>
              <w:jc w:val="center"/>
              <w:rPr>
                <w:color w:val="000000"/>
                <w:sz w:val="20"/>
                <w:szCs w:val="20"/>
                <w:lang w:val="en-US"/>
              </w:rPr>
            </w:pPr>
            <w:r>
              <w:rPr>
                <w:color w:val="000000"/>
                <w:sz w:val="20"/>
                <w:szCs w:val="20"/>
                <w:lang w:val="en-US"/>
              </w:rPr>
              <w:t>7 049,18</w:t>
            </w:r>
          </w:p>
        </w:tc>
        <w:tc>
          <w:tcPr>
            <w:tcW w:w="1029" w:type="pct"/>
            <w:vAlign w:val="bottom"/>
          </w:tcPr>
          <w:p w14:paraId="30F37AF3" w14:textId="77777777" w:rsidR="00745DB1" w:rsidRPr="009B02E9" w:rsidRDefault="00745DB1" w:rsidP="003D4D35">
            <w:pPr>
              <w:jc w:val="center"/>
              <w:rPr>
                <w:color w:val="000000"/>
                <w:sz w:val="20"/>
                <w:szCs w:val="20"/>
              </w:rPr>
            </w:pPr>
            <w:r w:rsidRPr="004516E7">
              <w:rPr>
                <w:color w:val="000000"/>
                <w:sz w:val="20"/>
                <w:szCs w:val="20"/>
              </w:rPr>
              <w:t>128,66</w:t>
            </w:r>
          </w:p>
        </w:tc>
        <w:tc>
          <w:tcPr>
            <w:tcW w:w="1029" w:type="pct"/>
            <w:vAlign w:val="bottom"/>
          </w:tcPr>
          <w:p w14:paraId="07C07F31" w14:textId="3A6D7560" w:rsidR="00745DB1" w:rsidRPr="00D72336" w:rsidRDefault="00745DB1" w:rsidP="009E6DBF">
            <w:pPr>
              <w:jc w:val="center"/>
              <w:rPr>
                <w:color w:val="000000"/>
                <w:sz w:val="20"/>
                <w:szCs w:val="20"/>
                <w:lang w:val="en-US"/>
              </w:rPr>
            </w:pPr>
            <w:r>
              <w:rPr>
                <w:color w:val="000000"/>
                <w:sz w:val="20"/>
                <w:szCs w:val="20"/>
                <w:lang w:val="en-US"/>
              </w:rPr>
              <w:t>722,9</w:t>
            </w:r>
            <w:r w:rsidR="009E6DBF">
              <w:rPr>
                <w:color w:val="000000"/>
                <w:sz w:val="20"/>
                <w:szCs w:val="20"/>
              </w:rPr>
              <w:t>4</w:t>
            </w:r>
          </w:p>
        </w:tc>
      </w:tr>
      <w:tr w:rsidR="00745DB1" w:rsidRPr="00D72336" w14:paraId="15F3E4C5" w14:textId="77777777" w:rsidTr="003D4D35">
        <w:trPr>
          <w:trHeight w:val="272"/>
          <w:jc w:val="center"/>
        </w:trPr>
        <w:tc>
          <w:tcPr>
            <w:tcW w:w="803" w:type="pct"/>
            <w:shd w:val="clear" w:color="auto" w:fill="auto"/>
            <w:noWrap/>
            <w:vAlign w:val="center"/>
          </w:tcPr>
          <w:p w14:paraId="6115FDE2" w14:textId="77777777" w:rsidR="00745DB1" w:rsidRPr="009B02E9" w:rsidRDefault="00745DB1" w:rsidP="003D4D35">
            <w:pPr>
              <w:jc w:val="center"/>
              <w:rPr>
                <w:color w:val="000000"/>
                <w:sz w:val="20"/>
                <w:szCs w:val="20"/>
                <w:lang w:val="en-US"/>
              </w:rPr>
            </w:pPr>
            <w:r w:rsidRPr="009B02E9">
              <w:rPr>
                <w:color w:val="000000"/>
                <w:sz w:val="20"/>
                <w:szCs w:val="20"/>
              </w:rPr>
              <w:t>2028</w:t>
            </w:r>
          </w:p>
        </w:tc>
        <w:tc>
          <w:tcPr>
            <w:tcW w:w="1057" w:type="pct"/>
            <w:shd w:val="clear" w:color="auto" w:fill="auto"/>
            <w:noWrap/>
            <w:vAlign w:val="center"/>
          </w:tcPr>
          <w:p w14:paraId="23B9BC37" w14:textId="77777777" w:rsidR="00745DB1" w:rsidRPr="009B02E9" w:rsidRDefault="00745DB1" w:rsidP="003D4D35">
            <w:pPr>
              <w:jc w:val="center"/>
              <w:rPr>
                <w:color w:val="000000"/>
                <w:sz w:val="20"/>
                <w:szCs w:val="20"/>
              </w:rPr>
            </w:pPr>
            <w:r w:rsidRPr="009B02E9">
              <w:rPr>
                <w:color w:val="000000"/>
                <w:sz w:val="20"/>
                <w:szCs w:val="20"/>
              </w:rPr>
              <w:t>104,0</w:t>
            </w:r>
          </w:p>
        </w:tc>
        <w:tc>
          <w:tcPr>
            <w:tcW w:w="1082" w:type="pct"/>
            <w:vAlign w:val="bottom"/>
          </w:tcPr>
          <w:p w14:paraId="27766026" w14:textId="77777777" w:rsidR="00745DB1" w:rsidRPr="00D72336" w:rsidRDefault="00745DB1" w:rsidP="003D4D35">
            <w:pPr>
              <w:jc w:val="center"/>
              <w:rPr>
                <w:color w:val="000000"/>
                <w:sz w:val="20"/>
                <w:szCs w:val="20"/>
                <w:lang w:val="en-US"/>
              </w:rPr>
            </w:pPr>
            <w:r>
              <w:rPr>
                <w:color w:val="000000"/>
                <w:sz w:val="20"/>
                <w:szCs w:val="20"/>
                <w:lang w:val="en-US"/>
              </w:rPr>
              <w:t>7 331,15</w:t>
            </w:r>
          </w:p>
        </w:tc>
        <w:tc>
          <w:tcPr>
            <w:tcW w:w="1029" w:type="pct"/>
            <w:vAlign w:val="bottom"/>
          </w:tcPr>
          <w:p w14:paraId="0353674D" w14:textId="77777777" w:rsidR="00745DB1" w:rsidRPr="009B02E9" w:rsidRDefault="00745DB1" w:rsidP="003D4D35">
            <w:pPr>
              <w:jc w:val="center"/>
              <w:rPr>
                <w:color w:val="000000"/>
                <w:sz w:val="20"/>
                <w:szCs w:val="20"/>
              </w:rPr>
            </w:pPr>
            <w:r w:rsidRPr="004516E7">
              <w:rPr>
                <w:color w:val="000000"/>
                <w:sz w:val="20"/>
                <w:szCs w:val="20"/>
              </w:rPr>
              <w:t>133,81</w:t>
            </w:r>
          </w:p>
        </w:tc>
        <w:tc>
          <w:tcPr>
            <w:tcW w:w="1029" w:type="pct"/>
            <w:vAlign w:val="bottom"/>
          </w:tcPr>
          <w:p w14:paraId="31AEB21E" w14:textId="43D127E1" w:rsidR="00745DB1" w:rsidRPr="00D72336" w:rsidRDefault="00745DB1" w:rsidP="009E6DBF">
            <w:pPr>
              <w:jc w:val="center"/>
              <w:rPr>
                <w:color w:val="000000"/>
                <w:sz w:val="20"/>
                <w:szCs w:val="20"/>
                <w:lang w:val="en-US"/>
              </w:rPr>
            </w:pPr>
            <w:r>
              <w:rPr>
                <w:color w:val="000000"/>
                <w:sz w:val="20"/>
                <w:szCs w:val="20"/>
                <w:lang w:val="en-US"/>
              </w:rPr>
              <w:t>751,8</w:t>
            </w:r>
            <w:r w:rsidR="009E6DBF">
              <w:rPr>
                <w:color w:val="000000"/>
                <w:sz w:val="20"/>
                <w:szCs w:val="20"/>
              </w:rPr>
              <w:t>6</w:t>
            </w:r>
          </w:p>
        </w:tc>
      </w:tr>
      <w:tr w:rsidR="00745DB1" w:rsidRPr="00D72336" w14:paraId="1D47DB33" w14:textId="77777777" w:rsidTr="003D4D35">
        <w:trPr>
          <w:trHeight w:val="272"/>
          <w:jc w:val="center"/>
        </w:trPr>
        <w:tc>
          <w:tcPr>
            <w:tcW w:w="803" w:type="pct"/>
            <w:shd w:val="clear" w:color="auto" w:fill="auto"/>
            <w:noWrap/>
            <w:vAlign w:val="center"/>
          </w:tcPr>
          <w:p w14:paraId="489C2911" w14:textId="77777777" w:rsidR="00745DB1" w:rsidRPr="009B02E9" w:rsidRDefault="00745DB1" w:rsidP="003D4D35">
            <w:pPr>
              <w:jc w:val="center"/>
              <w:rPr>
                <w:color w:val="000000"/>
                <w:sz w:val="20"/>
                <w:szCs w:val="20"/>
                <w:lang w:val="en-US"/>
              </w:rPr>
            </w:pPr>
            <w:r w:rsidRPr="009B02E9">
              <w:rPr>
                <w:color w:val="000000"/>
                <w:sz w:val="20"/>
                <w:szCs w:val="20"/>
              </w:rPr>
              <w:t>2029</w:t>
            </w:r>
          </w:p>
        </w:tc>
        <w:tc>
          <w:tcPr>
            <w:tcW w:w="1057" w:type="pct"/>
            <w:shd w:val="clear" w:color="auto" w:fill="auto"/>
            <w:noWrap/>
            <w:vAlign w:val="center"/>
          </w:tcPr>
          <w:p w14:paraId="29E0404D" w14:textId="77777777" w:rsidR="00745DB1" w:rsidRPr="009B02E9" w:rsidRDefault="00745DB1" w:rsidP="003D4D35">
            <w:pPr>
              <w:jc w:val="center"/>
              <w:rPr>
                <w:color w:val="000000"/>
                <w:sz w:val="20"/>
                <w:szCs w:val="20"/>
              </w:rPr>
            </w:pPr>
            <w:r w:rsidRPr="009B02E9">
              <w:rPr>
                <w:color w:val="000000"/>
                <w:sz w:val="20"/>
                <w:szCs w:val="20"/>
              </w:rPr>
              <w:t>104,0</w:t>
            </w:r>
          </w:p>
        </w:tc>
        <w:tc>
          <w:tcPr>
            <w:tcW w:w="1082" w:type="pct"/>
            <w:vAlign w:val="bottom"/>
          </w:tcPr>
          <w:p w14:paraId="1B0F9C9F" w14:textId="77777777" w:rsidR="00745DB1" w:rsidRPr="00D72336" w:rsidRDefault="00745DB1" w:rsidP="003D4D35">
            <w:pPr>
              <w:jc w:val="center"/>
              <w:rPr>
                <w:color w:val="000000"/>
                <w:sz w:val="20"/>
                <w:szCs w:val="20"/>
                <w:lang w:val="en-US"/>
              </w:rPr>
            </w:pPr>
            <w:r>
              <w:rPr>
                <w:color w:val="000000"/>
                <w:sz w:val="20"/>
                <w:szCs w:val="20"/>
                <w:lang w:val="en-US"/>
              </w:rPr>
              <w:t>7 624,40</w:t>
            </w:r>
          </w:p>
        </w:tc>
        <w:tc>
          <w:tcPr>
            <w:tcW w:w="1029" w:type="pct"/>
            <w:vAlign w:val="bottom"/>
          </w:tcPr>
          <w:p w14:paraId="40F840A6" w14:textId="77777777" w:rsidR="00745DB1" w:rsidRPr="009B02E9" w:rsidRDefault="00745DB1" w:rsidP="003D4D35">
            <w:pPr>
              <w:jc w:val="center"/>
              <w:rPr>
                <w:color w:val="000000"/>
                <w:sz w:val="20"/>
                <w:szCs w:val="20"/>
              </w:rPr>
            </w:pPr>
            <w:r w:rsidRPr="004516E7">
              <w:rPr>
                <w:color w:val="000000"/>
                <w:sz w:val="20"/>
                <w:szCs w:val="20"/>
              </w:rPr>
              <w:t>139,16</w:t>
            </w:r>
          </w:p>
        </w:tc>
        <w:tc>
          <w:tcPr>
            <w:tcW w:w="1029" w:type="pct"/>
            <w:vAlign w:val="bottom"/>
          </w:tcPr>
          <w:p w14:paraId="0ED505B0" w14:textId="77777777" w:rsidR="00745DB1" w:rsidRPr="00D72336" w:rsidRDefault="00745DB1" w:rsidP="003D4D35">
            <w:pPr>
              <w:jc w:val="center"/>
              <w:rPr>
                <w:color w:val="000000"/>
                <w:sz w:val="20"/>
                <w:szCs w:val="20"/>
                <w:lang w:val="en-US"/>
              </w:rPr>
            </w:pPr>
            <w:r>
              <w:rPr>
                <w:color w:val="000000"/>
                <w:sz w:val="20"/>
                <w:szCs w:val="20"/>
                <w:lang w:val="en-US"/>
              </w:rPr>
              <w:t>781,94</w:t>
            </w:r>
          </w:p>
        </w:tc>
      </w:tr>
      <w:tr w:rsidR="00745DB1" w:rsidRPr="00D72336" w14:paraId="718823AC" w14:textId="77777777" w:rsidTr="003D4D35">
        <w:trPr>
          <w:trHeight w:val="272"/>
          <w:jc w:val="center"/>
        </w:trPr>
        <w:tc>
          <w:tcPr>
            <w:tcW w:w="803" w:type="pct"/>
            <w:shd w:val="clear" w:color="auto" w:fill="auto"/>
            <w:noWrap/>
            <w:vAlign w:val="center"/>
          </w:tcPr>
          <w:p w14:paraId="68B0F816" w14:textId="77777777" w:rsidR="00745DB1" w:rsidRPr="009B02E9" w:rsidRDefault="00745DB1" w:rsidP="003D4D35">
            <w:pPr>
              <w:jc w:val="center"/>
              <w:rPr>
                <w:color w:val="000000"/>
                <w:sz w:val="20"/>
                <w:szCs w:val="20"/>
                <w:lang w:val="en-US"/>
              </w:rPr>
            </w:pPr>
            <w:r w:rsidRPr="009B02E9">
              <w:rPr>
                <w:color w:val="000000"/>
                <w:sz w:val="20"/>
                <w:szCs w:val="20"/>
              </w:rPr>
              <w:t>2030</w:t>
            </w:r>
          </w:p>
        </w:tc>
        <w:tc>
          <w:tcPr>
            <w:tcW w:w="1057" w:type="pct"/>
            <w:shd w:val="clear" w:color="auto" w:fill="auto"/>
            <w:noWrap/>
            <w:vAlign w:val="center"/>
          </w:tcPr>
          <w:p w14:paraId="682A458C" w14:textId="77777777" w:rsidR="00745DB1" w:rsidRPr="009B02E9" w:rsidRDefault="00745DB1" w:rsidP="003D4D35">
            <w:pPr>
              <w:jc w:val="center"/>
              <w:rPr>
                <w:color w:val="000000"/>
                <w:sz w:val="20"/>
                <w:szCs w:val="20"/>
              </w:rPr>
            </w:pPr>
            <w:r w:rsidRPr="009B02E9">
              <w:rPr>
                <w:color w:val="000000"/>
                <w:sz w:val="20"/>
                <w:szCs w:val="20"/>
              </w:rPr>
              <w:t>104,0</w:t>
            </w:r>
          </w:p>
        </w:tc>
        <w:tc>
          <w:tcPr>
            <w:tcW w:w="1082" w:type="pct"/>
            <w:vAlign w:val="bottom"/>
          </w:tcPr>
          <w:p w14:paraId="38BAF8BB" w14:textId="33466ACA" w:rsidR="00745DB1" w:rsidRPr="00D72336" w:rsidRDefault="00745DB1" w:rsidP="00745DB1">
            <w:pPr>
              <w:jc w:val="center"/>
              <w:rPr>
                <w:color w:val="000000"/>
                <w:sz w:val="20"/>
                <w:szCs w:val="20"/>
                <w:lang w:val="en-US"/>
              </w:rPr>
            </w:pPr>
            <w:r>
              <w:rPr>
                <w:color w:val="000000"/>
                <w:sz w:val="20"/>
                <w:szCs w:val="20"/>
                <w:lang w:val="en-US"/>
              </w:rPr>
              <w:t>7 929,3</w:t>
            </w:r>
            <w:r>
              <w:rPr>
                <w:color w:val="000000"/>
                <w:sz w:val="20"/>
                <w:szCs w:val="20"/>
              </w:rPr>
              <w:t>7</w:t>
            </w:r>
          </w:p>
        </w:tc>
        <w:tc>
          <w:tcPr>
            <w:tcW w:w="1029" w:type="pct"/>
            <w:vAlign w:val="bottom"/>
          </w:tcPr>
          <w:p w14:paraId="77E4F4D9" w14:textId="77777777" w:rsidR="00745DB1" w:rsidRPr="009B02E9" w:rsidRDefault="00745DB1" w:rsidP="003D4D35">
            <w:pPr>
              <w:jc w:val="center"/>
              <w:rPr>
                <w:color w:val="000000"/>
                <w:sz w:val="20"/>
                <w:szCs w:val="20"/>
              </w:rPr>
            </w:pPr>
            <w:r w:rsidRPr="004516E7">
              <w:rPr>
                <w:color w:val="000000"/>
                <w:sz w:val="20"/>
                <w:szCs w:val="20"/>
              </w:rPr>
              <w:t>144,73</w:t>
            </w:r>
          </w:p>
        </w:tc>
        <w:tc>
          <w:tcPr>
            <w:tcW w:w="1029" w:type="pct"/>
            <w:vAlign w:val="bottom"/>
          </w:tcPr>
          <w:p w14:paraId="25921DA6" w14:textId="581379E7" w:rsidR="00745DB1" w:rsidRPr="00D72336" w:rsidRDefault="00745DB1" w:rsidP="009E6DBF">
            <w:pPr>
              <w:jc w:val="center"/>
              <w:rPr>
                <w:color w:val="000000"/>
                <w:sz w:val="20"/>
                <w:szCs w:val="20"/>
                <w:lang w:val="en-US"/>
              </w:rPr>
            </w:pPr>
            <w:r>
              <w:rPr>
                <w:color w:val="000000"/>
                <w:sz w:val="20"/>
                <w:szCs w:val="20"/>
                <w:lang w:val="en-US"/>
              </w:rPr>
              <w:t>813,2</w:t>
            </w:r>
            <w:r w:rsidR="009E6DBF">
              <w:rPr>
                <w:color w:val="000000"/>
                <w:sz w:val="20"/>
                <w:szCs w:val="20"/>
              </w:rPr>
              <w:t>1</w:t>
            </w:r>
          </w:p>
        </w:tc>
      </w:tr>
      <w:tr w:rsidR="00745DB1" w:rsidRPr="00D72336" w14:paraId="52ABE881" w14:textId="77777777" w:rsidTr="003D4D35">
        <w:trPr>
          <w:trHeight w:val="272"/>
          <w:jc w:val="center"/>
        </w:trPr>
        <w:tc>
          <w:tcPr>
            <w:tcW w:w="803" w:type="pct"/>
            <w:shd w:val="clear" w:color="auto" w:fill="auto"/>
            <w:noWrap/>
            <w:vAlign w:val="center"/>
          </w:tcPr>
          <w:p w14:paraId="0ECD6A6F" w14:textId="77777777" w:rsidR="00745DB1" w:rsidRPr="009B02E9" w:rsidRDefault="00745DB1" w:rsidP="003D4D35">
            <w:pPr>
              <w:jc w:val="center"/>
              <w:rPr>
                <w:color w:val="000000"/>
                <w:sz w:val="20"/>
                <w:szCs w:val="20"/>
                <w:lang w:val="en-US"/>
              </w:rPr>
            </w:pPr>
            <w:r w:rsidRPr="009B02E9">
              <w:rPr>
                <w:color w:val="000000"/>
                <w:sz w:val="20"/>
                <w:szCs w:val="20"/>
              </w:rPr>
              <w:t>2031</w:t>
            </w:r>
          </w:p>
        </w:tc>
        <w:tc>
          <w:tcPr>
            <w:tcW w:w="1057" w:type="pct"/>
            <w:shd w:val="clear" w:color="auto" w:fill="auto"/>
            <w:noWrap/>
            <w:vAlign w:val="center"/>
          </w:tcPr>
          <w:p w14:paraId="7978DBFE" w14:textId="77777777" w:rsidR="00745DB1" w:rsidRPr="009B02E9" w:rsidRDefault="00745DB1" w:rsidP="003D4D35">
            <w:pPr>
              <w:jc w:val="center"/>
              <w:rPr>
                <w:color w:val="000000"/>
                <w:sz w:val="20"/>
                <w:szCs w:val="20"/>
              </w:rPr>
            </w:pPr>
            <w:r w:rsidRPr="009B02E9">
              <w:rPr>
                <w:color w:val="000000"/>
                <w:sz w:val="20"/>
                <w:szCs w:val="20"/>
              </w:rPr>
              <w:t>104,0</w:t>
            </w:r>
          </w:p>
        </w:tc>
        <w:tc>
          <w:tcPr>
            <w:tcW w:w="1082" w:type="pct"/>
            <w:vAlign w:val="bottom"/>
          </w:tcPr>
          <w:p w14:paraId="2C9C9DE7" w14:textId="77777777" w:rsidR="00745DB1" w:rsidRPr="00D72336" w:rsidRDefault="00745DB1" w:rsidP="003D4D35">
            <w:pPr>
              <w:jc w:val="center"/>
              <w:rPr>
                <w:color w:val="000000"/>
                <w:sz w:val="20"/>
                <w:szCs w:val="20"/>
                <w:lang w:val="en-US"/>
              </w:rPr>
            </w:pPr>
            <w:r>
              <w:rPr>
                <w:color w:val="000000"/>
                <w:sz w:val="20"/>
                <w:szCs w:val="20"/>
                <w:lang w:val="en-US"/>
              </w:rPr>
              <w:t>8 246,55</w:t>
            </w:r>
          </w:p>
        </w:tc>
        <w:tc>
          <w:tcPr>
            <w:tcW w:w="1029" w:type="pct"/>
            <w:vAlign w:val="bottom"/>
          </w:tcPr>
          <w:p w14:paraId="0F627FDC" w14:textId="77777777" w:rsidR="00745DB1" w:rsidRPr="009B02E9" w:rsidRDefault="00745DB1" w:rsidP="003D4D35">
            <w:pPr>
              <w:jc w:val="center"/>
              <w:rPr>
                <w:color w:val="000000"/>
                <w:sz w:val="20"/>
                <w:szCs w:val="20"/>
              </w:rPr>
            </w:pPr>
            <w:r w:rsidRPr="004516E7">
              <w:rPr>
                <w:color w:val="000000"/>
                <w:sz w:val="20"/>
                <w:szCs w:val="20"/>
              </w:rPr>
              <w:t>150,52</w:t>
            </w:r>
          </w:p>
        </w:tc>
        <w:tc>
          <w:tcPr>
            <w:tcW w:w="1029" w:type="pct"/>
            <w:vAlign w:val="bottom"/>
          </w:tcPr>
          <w:p w14:paraId="50CFE5B3" w14:textId="2C829FB4" w:rsidR="00745DB1" w:rsidRPr="00D72336" w:rsidRDefault="00745DB1" w:rsidP="00525435">
            <w:pPr>
              <w:jc w:val="center"/>
              <w:rPr>
                <w:color w:val="000000"/>
                <w:sz w:val="20"/>
                <w:szCs w:val="20"/>
                <w:lang w:val="en-US"/>
              </w:rPr>
            </w:pPr>
            <w:r>
              <w:rPr>
                <w:color w:val="000000"/>
                <w:sz w:val="20"/>
                <w:szCs w:val="20"/>
                <w:lang w:val="en-US"/>
              </w:rPr>
              <w:t>845,7</w:t>
            </w:r>
            <w:r w:rsidR="00525435">
              <w:rPr>
                <w:color w:val="000000"/>
                <w:sz w:val="20"/>
                <w:szCs w:val="20"/>
              </w:rPr>
              <w:t>4</w:t>
            </w:r>
          </w:p>
        </w:tc>
      </w:tr>
      <w:tr w:rsidR="00745DB1" w:rsidRPr="00D72336" w14:paraId="54B8A8DB" w14:textId="77777777" w:rsidTr="003D4D35">
        <w:trPr>
          <w:trHeight w:val="272"/>
          <w:jc w:val="center"/>
        </w:trPr>
        <w:tc>
          <w:tcPr>
            <w:tcW w:w="803" w:type="pct"/>
            <w:shd w:val="clear" w:color="auto" w:fill="auto"/>
            <w:noWrap/>
            <w:vAlign w:val="center"/>
          </w:tcPr>
          <w:p w14:paraId="28038CF5" w14:textId="77777777" w:rsidR="00745DB1" w:rsidRPr="009B02E9" w:rsidRDefault="00745DB1" w:rsidP="003D4D35">
            <w:pPr>
              <w:jc w:val="center"/>
              <w:rPr>
                <w:color w:val="000000"/>
                <w:sz w:val="20"/>
                <w:szCs w:val="20"/>
                <w:lang w:val="en-US"/>
              </w:rPr>
            </w:pPr>
            <w:r w:rsidRPr="009B02E9">
              <w:rPr>
                <w:color w:val="000000"/>
                <w:sz w:val="20"/>
                <w:szCs w:val="20"/>
              </w:rPr>
              <w:t>2032</w:t>
            </w:r>
          </w:p>
        </w:tc>
        <w:tc>
          <w:tcPr>
            <w:tcW w:w="1057" w:type="pct"/>
            <w:shd w:val="clear" w:color="auto" w:fill="auto"/>
            <w:noWrap/>
            <w:vAlign w:val="center"/>
          </w:tcPr>
          <w:p w14:paraId="2B4362A7" w14:textId="77777777" w:rsidR="00745DB1" w:rsidRPr="009B02E9" w:rsidRDefault="00745DB1" w:rsidP="003D4D35">
            <w:pPr>
              <w:jc w:val="center"/>
              <w:rPr>
                <w:color w:val="000000"/>
                <w:sz w:val="20"/>
                <w:szCs w:val="20"/>
              </w:rPr>
            </w:pPr>
            <w:r w:rsidRPr="009B02E9">
              <w:rPr>
                <w:color w:val="000000"/>
                <w:sz w:val="20"/>
                <w:szCs w:val="20"/>
              </w:rPr>
              <w:t>104,0</w:t>
            </w:r>
          </w:p>
        </w:tc>
        <w:tc>
          <w:tcPr>
            <w:tcW w:w="1082" w:type="pct"/>
            <w:vAlign w:val="bottom"/>
          </w:tcPr>
          <w:p w14:paraId="532C7DBA" w14:textId="77777777" w:rsidR="00745DB1" w:rsidRPr="00D72336" w:rsidRDefault="00745DB1" w:rsidP="003D4D35">
            <w:pPr>
              <w:jc w:val="center"/>
              <w:rPr>
                <w:color w:val="000000"/>
                <w:sz w:val="20"/>
                <w:szCs w:val="20"/>
                <w:lang w:val="en-US"/>
              </w:rPr>
            </w:pPr>
            <w:r>
              <w:rPr>
                <w:color w:val="000000"/>
                <w:sz w:val="20"/>
                <w:szCs w:val="20"/>
                <w:lang w:val="en-US"/>
              </w:rPr>
              <w:t>8 576,41</w:t>
            </w:r>
          </w:p>
        </w:tc>
        <w:tc>
          <w:tcPr>
            <w:tcW w:w="1029" w:type="pct"/>
            <w:vAlign w:val="bottom"/>
          </w:tcPr>
          <w:p w14:paraId="6CE03956" w14:textId="77777777" w:rsidR="00745DB1" w:rsidRPr="009B02E9" w:rsidRDefault="00745DB1" w:rsidP="003D4D35">
            <w:pPr>
              <w:jc w:val="center"/>
              <w:rPr>
                <w:color w:val="000000"/>
                <w:sz w:val="20"/>
                <w:szCs w:val="20"/>
              </w:rPr>
            </w:pPr>
            <w:r w:rsidRPr="004516E7">
              <w:rPr>
                <w:color w:val="000000"/>
                <w:sz w:val="20"/>
                <w:szCs w:val="20"/>
              </w:rPr>
              <w:t>156,54</w:t>
            </w:r>
          </w:p>
        </w:tc>
        <w:tc>
          <w:tcPr>
            <w:tcW w:w="1029" w:type="pct"/>
            <w:vAlign w:val="bottom"/>
          </w:tcPr>
          <w:p w14:paraId="7104803D" w14:textId="6FF786D1" w:rsidR="00745DB1" w:rsidRPr="00D72336" w:rsidRDefault="00745DB1" w:rsidP="00525435">
            <w:pPr>
              <w:jc w:val="center"/>
              <w:rPr>
                <w:color w:val="000000"/>
                <w:sz w:val="20"/>
                <w:szCs w:val="20"/>
                <w:lang w:val="en-US"/>
              </w:rPr>
            </w:pPr>
            <w:r>
              <w:rPr>
                <w:color w:val="000000"/>
                <w:sz w:val="20"/>
                <w:szCs w:val="20"/>
                <w:lang w:val="en-US"/>
              </w:rPr>
              <w:t>879,5</w:t>
            </w:r>
            <w:r w:rsidR="00525435">
              <w:rPr>
                <w:color w:val="000000"/>
                <w:sz w:val="20"/>
                <w:szCs w:val="20"/>
              </w:rPr>
              <w:t>7</w:t>
            </w:r>
          </w:p>
        </w:tc>
      </w:tr>
      <w:tr w:rsidR="00745DB1" w:rsidRPr="00D72336" w14:paraId="07415B65" w14:textId="77777777" w:rsidTr="003D4D35">
        <w:trPr>
          <w:trHeight w:val="272"/>
          <w:jc w:val="center"/>
        </w:trPr>
        <w:tc>
          <w:tcPr>
            <w:tcW w:w="803" w:type="pct"/>
            <w:shd w:val="clear" w:color="auto" w:fill="auto"/>
            <w:noWrap/>
            <w:vAlign w:val="center"/>
          </w:tcPr>
          <w:p w14:paraId="4B32CDC6" w14:textId="77777777" w:rsidR="00745DB1" w:rsidRPr="009B02E9" w:rsidRDefault="00745DB1" w:rsidP="003D4D35">
            <w:pPr>
              <w:jc w:val="center"/>
              <w:rPr>
                <w:color w:val="000000"/>
                <w:sz w:val="20"/>
                <w:szCs w:val="20"/>
                <w:lang w:val="en-US"/>
              </w:rPr>
            </w:pPr>
            <w:r w:rsidRPr="009B02E9">
              <w:rPr>
                <w:color w:val="000000"/>
                <w:sz w:val="20"/>
                <w:szCs w:val="20"/>
              </w:rPr>
              <w:t>2033</w:t>
            </w:r>
          </w:p>
        </w:tc>
        <w:tc>
          <w:tcPr>
            <w:tcW w:w="1057" w:type="pct"/>
            <w:shd w:val="clear" w:color="auto" w:fill="auto"/>
            <w:noWrap/>
            <w:vAlign w:val="center"/>
          </w:tcPr>
          <w:p w14:paraId="770CF433" w14:textId="77777777" w:rsidR="00745DB1" w:rsidRPr="009B02E9" w:rsidRDefault="00745DB1" w:rsidP="003D4D35">
            <w:pPr>
              <w:jc w:val="center"/>
              <w:rPr>
                <w:color w:val="000000"/>
                <w:sz w:val="20"/>
                <w:szCs w:val="20"/>
              </w:rPr>
            </w:pPr>
            <w:r w:rsidRPr="009B02E9">
              <w:rPr>
                <w:color w:val="000000"/>
                <w:sz w:val="20"/>
                <w:szCs w:val="20"/>
              </w:rPr>
              <w:t>104,0</w:t>
            </w:r>
          </w:p>
        </w:tc>
        <w:tc>
          <w:tcPr>
            <w:tcW w:w="1082" w:type="pct"/>
            <w:vAlign w:val="bottom"/>
          </w:tcPr>
          <w:p w14:paraId="47014F79" w14:textId="77777777" w:rsidR="00745DB1" w:rsidRPr="00D72336" w:rsidRDefault="00745DB1" w:rsidP="003D4D35">
            <w:pPr>
              <w:jc w:val="center"/>
              <w:rPr>
                <w:color w:val="000000"/>
                <w:sz w:val="20"/>
                <w:szCs w:val="20"/>
                <w:lang w:val="en-US"/>
              </w:rPr>
            </w:pPr>
            <w:r>
              <w:rPr>
                <w:color w:val="000000"/>
                <w:sz w:val="20"/>
                <w:szCs w:val="20"/>
                <w:lang w:val="en-US"/>
              </w:rPr>
              <w:t>8 919,47</w:t>
            </w:r>
          </w:p>
        </w:tc>
        <w:tc>
          <w:tcPr>
            <w:tcW w:w="1029" w:type="pct"/>
            <w:vAlign w:val="bottom"/>
          </w:tcPr>
          <w:p w14:paraId="1852B40B" w14:textId="77777777" w:rsidR="00745DB1" w:rsidRPr="009B02E9" w:rsidRDefault="00745DB1" w:rsidP="003D4D35">
            <w:pPr>
              <w:jc w:val="center"/>
              <w:rPr>
                <w:color w:val="000000"/>
                <w:sz w:val="20"/>
                <w:szCs w:val="20"/>
              </w:rPr>
            </w:pPr>
            <w:r w:rsidRPr="004516E7">
              <w:rPr>
                <w:color w:val="000000"/>
                <w:sz w:val="20"/>
                <w:szCs w:val="20"/>
              </w:rPr>
              <w:t>162,80</w:t>
            </w:r>
          </w:p>
        </w:tc>
        <w:tc>
          <w:tcPr>
            <w:tcW w:w="1029" w:type="pct"/>
            <w:vAlign w:val="bottom"/>
          </w:tcPr>
          <w:p w14:paraId="37D1D0BB" w14:textId="74FB06D0" w:rsidR="00745DB1" w:rsidRPr="00D72336" w:rsidRDefault="00745DB1" w:rsidP="00525435">
            <w:pPr>
              <w:jc w:val="center"/>
              <w:rPr>
                <w:color w:val="000000"/>
                <w:sz w:val="20"/>
                <w:szCs w:val="20"/>
                <w:lang w:val="en-US"/>
              </w:rPr>
            </w:pPr>
            <w:r>
              <w:rPr>
                <w:color w:val="000000"/>
                <w:sz w:val="20"/>
                <w:szCs w:val="20"/>
                <w:lang w:val="en-US"/>
              </w:rPr>
              <w:t>914,7</w:t>
            </w:r>
            <w:r w:rsidR="00525435">
              <w:rPr>
                <w:color w:val="000000"/>
                <w:sz w:val="20"/>
                <w:szCs w:val="20"/>
              </w:rPr>
              <w:t>5</w:t>
            </w:r>
          </w:p>
        </w:tc>
      </w:tr>
      <w:tr w:rsidR="00745DB1" w:rsidRPr="00D72336" w14:paraId="116C6E21" w14:textId="77777777" w:rsidTr="003D4D35">
        <w:trPr>
          <w:trHeight w:val="272"/>
          <w:jc w:val="center"/>
        </w:trPr>
        <w:tc>
          <w:tcPr>
            <w:tcW w:w="803" w:type="pct"/>
            <w:shd w:val="clear" w:color="auto" w:fill="auto"/>
            <w:noWrap/>
            <w:vAlign w:val="center"/>
          </w:tcPr>
          <w:p w14:paraId="715BF3C7" w14:textId="77777777" w:rsidR="00745DB1" w:rsidRPr="009B02E9" w:rsidRDefault="00745DB1" w:rsidP="003D4D35">
            <w:pPr>
              <w:jc w:val="center"/>
              <w:rPr>
                <w:color w:val="000000"/>
                <w:sz w:val="20"/>
                <w:szCs w:val="20"/>
              </w:rPr>
            </w:pPr>
            <w:r>
              <w:rPr>
                <w:color w:val="000000"/>
                <w:sz w:val="20"/>
                <w:szCs w:val="20"/>
              </w:rPr>
              <w:t>2034</w:t>
            </w:r>
          </w:p>
        </w:tc>
        <w:tc>
          <w:tcPr>
            <w:tcW w:w="1057" w:type="pct"/>
            <w:shd w:val="clear" w:color="auto" w:fill="auto"/>
            <w:noWrap/>
            <w:vAlign w:val="center"/>
          </w:tcPr>
          <w:p w14:paraId="6FA3FB12" w14:textId="77777777" w:rsidR="00745DB1" w:rsidRPr="009B02E9" w:rsidRDefault="00745DB1" w:rsidP="003D4D35">
            <w:pPr>
              <w:jc w:val="center"/>
              <w:rPr>
                <w:color w:val="000000"/>
                <w:sz w:val="20"/>
                <w:szCs w:val="20"/>
              </w:rPr>
            </w:pPr>
            <w:r>
              <w:rPr>
                <w:color w:val="000000"/>
                <w:sz w:val="20"/>
                <w:szCs w:val="20"/>
              </w:rPr>
              <w:t>104,0</w:t>
            </w:r>
          </w:p>
        </w:tc>
        <w:tc>
          <w:tcPr>
            <w:tcW w:w="1082" w:type="pct"/>
            <w:vAlign w:val="bottom"/>
          </w:tcPr>
          <w:p w14:paraId="00E3E365" w14:textId="45FF7988" w:rsidR="00745DB1" w:rsidRPr="00D72336" w:rsidRDefault="00745DB1" w:rsidP="00745DB1">
            <w:pPr>
              <w:jc w:val="center"/>
              <w:rPr>
                <w:color w:val="000000"/>
                <w:sz w:val="20"/>
                <w:szCs w:val="20"/>
                <w:lang w:val="en-US"/>
              </w:rPr>
            </w:pPr>
            <w:r>
              <w:rPr>
                <w:color w:val="000000"/>
                <w:sz w:val="20"/>
                <w:szCs w:val="20"/>
                <w:lang w:val="en-US"/>
              </w:rPr>
              <w:t>9 276,2</w:t>
            </w:r>
            <w:r>
              <w:rPr>
                <w:color w:val="000000"/>
                <w:sz w:val="20"/>
                <w:szCs w:val="20"/>
              </w:rPr>
              <w:t>4</w:t>
            </w:r>
          </w:p>
        </w:tc>
        <w:tc>
          <w:tcPr>
            <w:tcW w:w="1032" w:type="pct"/>
            <w:vAlign w:val="bottom"/>
          </w:tcPr>
          <w:p w14:paraId="419744ED" w14:textId="77777777" w:rsidR="00745DB1" w:rsidRPr="00A4691D" w:rsidRDefault="00745DB1" w:rsidP="003D4D35">
            <w:pPr>
              <w:jc w:val="center"/>
              <w:rPr>
                <w:color w:val="000000"/>
                <w:sz w:val="20"/>
                <w:szCs w:val="20"/>
              </w:rPr>
            </w:pPr>
            <w:r w:rsidRPr="004516E7">
              <w:rPr>
                <w:color w:val="000000"/>
                <w:sz w:val="20"/>
                <w:szCs w:val="20"/>
              </w:rPr>
              <w:t>169,31</w:t>
            </w:r>
          </w:p>
        </w:tc>
        <w:tc>
          <w:tcPr>
            <w:tcW w:w="1026" w:type="pct"/>
            <w:vAlign w:val="bottom"/>
          </w:tcPr>
          <w:p w14:paraId="633C0A85" w14:textId="2C1B0F23" w:rsidR="00745DB1" w:rsidRPr="00D72336" w:rsidRDefault="00745DB1" w:rsidP="00525435">
            <w:pPr>
              <w:jc w:val="center"/>
              <w:rPr>
                <w:color w:val="000000"/>
                <w:sz w:val="20"/>
                <w:szCs w:val="20"/>
                <w:lang w:val="en-US"/>
              </w:rPr>
            </w:pPr>
            <w:r>
              <w:rPr>
                <w:color w:val="000000"/>
                <w:sz w:val="20"/>
                <w:szCs w:val="20"/>
                <w:lang w:val="en-US"/>
              </w:rPr>
              <w:t>951,3</w:t>
            </w:r>
            <w:r w:rsidR="00525435">
              <w:rPr>
                <w:color w:val="000000"/>
                <w:sz w:val="20"/>
                <w:szCs w:val="20"/>
              </w:rPr>
              <w:t>4</w:t>
            </w:r>
          </w:p>
        </w:tc>
      </w:tr>
    </w:tbl>
    <w:p w14:paraId="12AD87D5" w14:textId="526ECAA0" w:rsidR="00745DB1" w:rsidRDefault="00745DB1" w:rsidP="00E027B0">
      <w:pPr>
        <w:spacing w:line="240" w:lineRule="atLeast"/>
        <w:ind w:firstLine="284"/>
        <w:jc w:val="center"/>
        <w:rPr>
          <w:b/>
          <w:sz w:val="28"/>
          <w:szCs w:val="28"/>
        </w:rPr>
      </w:pPr>
    </w:p>
    <w:p w14:paraId="7F604FBC" w14:textId="25F3D6F8" w:rsidR="00745DB1" w:rsidRDefault="00745DB1" w:rsidP="00E027B0">
      <w:pPr>
        <w:spacing w:line="240" w:lineRule="atLeast"/>
        <w:ind w:firstLine="284"/>
        <w:jc w:val="center"/>
        <w:rPr>
          <w:b/>
          <w:sz w:val="28"/>
          <w:szCs w:val="28"/>
        </w:rPr>
      </w:pPr>
    </w:p>
    <w:p w14:paraId="168AC130" w14:textId="4DB06634" w:rsidR="00745DB1" w:rsidRDefault="00745DB1" w:rsidP="00E027B0">
      <w:pPr>
        <w:spacing w:line="240" w:lineRule="atLeast"/>
        <w:ind w:firstLine="284"/>
        <w:jc w:val="center"/>
        <w:rPr>
          <w:b/>
          <w:sz w:val="28"/>
          <w:szCs w:val="28"/>
        </w:rPr>
      </w:pPr>
    </w:p>
    <w:p w14:paraId="034DA70B" w14:textId="11C5F728" w:rsidR="00745DB1" w:rsidRDefault="00745DB1" w:rsidP="00E027B0">
      <w:pPr>
        <w:spacing w:line="240" w:lineRule="atLeast"/>
        <w:ind w:firstLine="284"/>
        <w:jc w:val="center"/>
        <w:rPr>
          <w:b/>
          <w:sz w:val="28"/>
          <w:szCs w:val="28"/>
        </w:rPr>
      </w:pPr>
    </w:p>
    <w:p w14:paraId="72A782A9" w14:textId="4E833005" w:rsidR="00745DB1" w:rsidRDefault="00745DB1" w:rsidP="00E027B0">
      <w:pPr>
        <w:spacing w:line="240" w:lineRule="atLeast"/>
        <w:ind w:firstLine="284"/>
        <w:jc w:val="center"/>
        <w:rPr>
          <w:b/>
          <w:sz w:val="28"/>
          <w:szCs w:val="28"/>
        </w:rPr>
      </w:pPr>
    </w:p>
    <w:p w14:paraId="19D61173" w14:textId="6E700596" w:rsidR="00745DB1" w:rsidRDefault="00745DB1" w:rsidP="00E027B0">
      <w:pPr>
        <w:spacing w:line="240" w:lineRule="atLeast"/>
        <w:ind w:firstLine="284"/>
        <w:jc w:val="center"/>
        <w:rPr>
          <w:b/>
          <w:sz w:val="28"/>
          <w:szCs w:val="28"/>
        </w:rPr>
      </w:pPr>
    </w:p>
    <w:p w14:paraId="33261163" w14:textId="77777777" w:rsidR="00173C24" w:rsidRDefault="00173C24" w:rsidP="00173C24">
      <w:pPr>
        <w:ind w:left="720"/>
      </w:pPr>
    </w:p>
    <w:p w14:paraId="264BCB29" w14:textId="77777777" w:rsidR="00173C24" w:rsidRPr="00A13614" w:rsidRDefault="00173C24" w:rsidP="00173C24">
      <w:pPr>
        <w:ind w:left="720"/>
      </w:pPr>
    </w:p>
    <w:tbl>
      <w:tblPr>
        <w:tblW w:w="0" w:type="auto"/>
        <w:jc w:val="center"/>
        <w:tblLook w:val="04A0" w:firstRow="1" w:lastRow="0" w:firstColumn="1" w:lastColumn="0" w:noHBand="0" w:noVBand="1"/>
      </w:tblPr>
      <w:tblGrid>
        <w:gridCol w:w="4785"/>
        <w:gridCol w:w="4785"/>
      </w:tblGrid>
      <w:tr w:rsidR="004D7F46" w:rsidRPr="00B973B0" w14:paraId="5DD57512" w14:textId="77777777" w:rsidTr="00F536E8">
        <w:trPr>
          <w:jc w:val="center"/>
        </w:trPr>
        <w:tc>
          <w:tcPr>
            <w:tcW w:w="4785" w:type="dxa"/>
          </w:tcPr>
          <w:p w14:paraId="519CE738" w14:textId="77777777" w:rsidR="004D7F46" w:rsidRPr="00B973B0" w:rsidRDefault="004D7F46" w:rsidP="00F536E8">
            <w:pPr>
              <w:widowControl w:val="0"/>
              <w:suppressAutoHyphens/>
              <w:ind w:left="720"/>
              <w:contextualSpacing/>
              <w:jc w:val="both"/>
              <w:rPr>
                <w:b/>
                <w:kern w:val="1"/>
              </w:rPr>
            </w:pPr>
            <w:r w:rsidRPr="00B973B0">
              <w:rPr>
                <w:b/>
                <w:kern w:val="1"/>
              </w:rPr>
              <w:t>КОНЦЕДЕНТ:</w:t>
            </w:r>
          </w:p>
        </w:tc>
        <w:tc>
          <w:tcPr>
            <w:tcW w:w="4785" w:type="dxa"/>
          </w:tcPr>
          <w:p w14:paraId="0B5F3087" w14:textId="77777777" w:rsidR="004D7F46" w:rsidRPr="00B973B0" w:rsidRDefault="004D7F46" w:rsidP="00F536E8">
            <w:pPr>
              <w:widowControl w:val="0"/>
              <w:suppressAutoHyphens/>
              <w:ind w:left="720"/>
              <w:contextualSpacing/>
              <w:jc w:val="both"/>
              <w:rPr>
                <w:b/>
                <w:kern w:val="1"/>
              </w:rPr>
            </w:pPr>
            <w:r w:rsidRPr="00B973B0">
              <w:rPr>
                <w:b/>
                <w:kern w:val="1"/>
              </w:rPr>
              <w:t>КОНЦЕССИОНЕР:</w:t>
            </w:r>
          </w:p>
        </w:tc>
      </w:tr>
      <w:tr w:rsidR="004D7F46" w:rsidRPr="00B973B0" w14:paraId="6ACB3658" w14:textId="77777777" w:rsidTr="00F536E8">
        <w:trPr>
          <w:jc w:val="center"/>
        </w:trPr>
        <w:tc>
          <w:tcPr>
            <w:tcW w:w="4785" w:type="dxa"/>
          </w:tcPr>
          <w:p w14:paraId="60F91F0F" w14:textId="77777777" w:rsidR="004D7F46" w:rsidRDefault="004D7F46"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50297563" w14:textId="77777777" w:rsidR="004D7F46" w:rsidRPr="006430BD" w:rsidRDefault="004D7F46" w:rsidP="00F536E8">
            <w:pPr>
              <w:rPr>
                <w:b/>
                <w:sz w:val="22"/>
                <w:szCs w:val="22"/>
              </w:rPr>
            </w:pPr>
          </w:p>
        </w:tc>
        <w:tc>
          <w:tcPr>
            <w:tcW w:w="4785" w:type="dxa"/>
          </w:tcPr>
          <w:p w14:paraId="6189493B" w14:textId="77777777" w:rsidR="004D7F46" w:rsidRPr="00B973B0" w:rsidRDefault="004D7F46" w:rsidP="00F536E8">
            <w:pPr>
              <w:pStyle w:val="a9"/>
              <w:spacing w:before="0" w:beforeAutospacing="0" w:after="75" w:afterAutospacing="0" w:line="252" w:lineRule="atLeast"/>
              <w:rPr>
                <w:b/>
                <w:kern w:val="1"/>
              </w:rPr>
            </w:pPr>
          </w:p>
        </w:tc>
      </w:tr>
      <w:tr w:rsidR="004D7F46" w:rsidRPr="00B973B0" w14:paraId="72068B6C" w14:textId="77777777" w:rsidTr="00F536E8">
        <w:trPr>
          <w:jc w:val="center"/>
        </w:trPr>
        <w:tc>
          <w:tcPr>
            <w:tcW w:w="4785" w:type="dxa"/>
          </w:tcPr>
          <w:p w14:paraId="10F0CCFA" w14:textId="77777777" w:rsidR="004D7F46" w:rsidRPr="005F0A94" w:rsidRDefault="004D7F46" w:rsidP="00F536E8">
            <w:pPr>
              <w:jc w:val="center"/>
              <w:rPr>
                <w:b/>
              </w:rPr>
            </w:pPr>
            <w:r>
              <w:rPr>
                <w:b/>
              </w:rPr>
              <w:t>Глава МО «Баргузинский район»</w:t>
            </w:r>
          </w:p>
          <w:p w14:paraId="00F441CE" w14:textId="77777777" w:rsidR="004D7F46" w:rsidRPr="005F0A94" w:rsidRDefault="004D7F46" w:rsidP="00F536E8">
            <w:pPr>
              <w:jc w:val="center"/>
            </w:pPr>
          </w:p>
          <w:p w14:paraId="358D2B0B" w14:textId="77777777" w:rsidR="004D7F46" w:rsidRDefault="004D7F46" w:rsidP="00F536E8">
            <w:pPr>
              <w:jc w:val="center"/>
              <w:rPr>
                <w:b/>
              </w:rPr>
            </w:pPr>
            <w:r w:rsidRPr="005F0A94">
              <w:t>____________</w:t>
            </w:r>
            <w:r>
              <w:rPr>
                <w:b/>
              </w:rPr>
              <w:t>М.А.Мишурин</w:t>
            </w:r>
          </w:p>
          <w:p w14:paraId="03B9091C" w14:textId="77777777" w:rsidR="004D7F46" w:rsidRPr="00B973B0" w:rsidRDefault="004D7F46" w:rsidP="00F536E8">
            <w:pPr>
              <w:widowControl w:val="0"/>
              <w:suppressAutoHyphens/>
              <w:ind w:left="720"/>
              <w:contextualSpacing/>
              <w:jc w:val="both"/>
              <w:rPr>
                <w:b/>
                <w:kern w:val="1"/>
              </w:rPr>
            </w:pPr>
            <w:r w:rsidRPr="00B973B0">
              <w:rPr>
                <w:b/>
                <w:kern w:val="1"/>
              </w:rPr>
              <w:t>мп</w:t>
            </w:r>
          </w:p>
        </w:tc>
        <w:tc>
          <w:tcPr>
            <w:tcW w:w="4785" w:type="dxa"/>
          </w:tcPr>
          <w:p w14:paraId="6C9F3A61" w14:textId="77777777" w:rsidR="004D7F46" w:rsidRPr="00B973B0" w:rsidRDefault="004D7F46" w:rsidP="00F536E8">
            <w:pPr>
              <w:widowControl w:val="0"/>
              <w:suppressAutoHyphens/>
              <w:ind w:left="720"/>
              <w:contextualSpacing/>
              <w:jc w:val="both"/>
              <w:rPr>
                <w:b/>
                <w:kern w:val="1"/>
              </w:rPr>
            </w:pPr>
          </w:p>
          <w:p w14:paraId="338F98D2" w14:textId="77777777" w:rsidR="004D7F46" w:rsidRDefault="004D7F46"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26E67440" w14:textId="77777777" w:rsidR="004D7F46" w:rsidRPr="00B973B0" w:rsidRDefault="004D7F46" w:rsidP="00F536E8">
            <w:pPr>
              <w:widowControl w:val="0"/>
              <w:suppressAutoHyphens/>
              <w:ind w:left="720"/>
              <w:contextualSpacing/>
              <w:jc w:val="both"/>
              <w:rPr>
                <w:b/>
                <w:kern w:val="1"/>
              </w:rPr>
            </w:pPr>
            <w:r w:rsidRPr="00B973B0">
              <w:rPr>
                <w:b/>
                <w:kern w:val="1"/>
              </w:rPr>
              <w:t>мп</w:t>
            </w:r>
          </w:p>
        </w:tc>
      </w:tr>
    </w:tbl>
    <w:p w14:paraId="1B10553A" w14:textId="77777777" w:rsidR="00B77C60" w:rsidRDefault="00B77C60" w:rsidP="00E027B0">
      <w:pPr>
        <w:rPr>
          <w:b/>
          <w:sz w:val="28"/>
          <w:szCs w:val="28"/>
        </w:rPr>
      </w:pPr>
    </w:p>
    <w:p w14:paraId="6D8D0D8C" w14:textId="77777777" w:rsidR="00E027B0" w:rsidRDefault="00E027B0" w:rsidP="00E027B0"/>
    <w:p w14:paraId="574DB46F" w14:textId="77777777" w:rsidR="00E027B0" w:rsidRDefault="00E027B0" w:rsidP="00E027B0">
      <w:pPr>
        <w:spacing w:after="200" w:line="276" w:lineRule="auto"/>
        <w:rPr>
          <w:color w:val="000000"/>
        </w:rPr>
      </w:pPr>
      <w:r>
        <w:rPr>
          <w:color w:val="000000"/>
        </w:rPr>
        <w:br w:type="page"/>
      </w:r>
    </w:p>
    <w:p w14:paraId="409A5A76" w14:textId="22642160" w:rsidR="00B77C60" w:rsidRPr="00B77C60" w:rsidRDefault="00B77C60" w:rsidP="00B77C60">
      <w:pPr>
        <w:jc w:val="right"/>
      </w:pPr>
      <w:r w:rsidRPr="00B77C60">
        <w:lastRenderedPageBreak/>
        <w:t xml:space="preserve">Приложение № </w:t>
      </w:r>
      <w:r w:rsidR="00267A7B">
        <w:t>9</w:t>
      </w:r>
    </w:p>
    <w:p w14:paraId="7C8D39A7" w14:textId="77777777" w:rsidR="00B77C60" w:rsidRPr="002B26FC" w:rsidRDefault="00B77C60" w:rsidP="00B77C60">
      <w:pPr>
        <w:jc w:val="right"/>
        <w:rPr>
          <w:sz w:val="20"/>
          <w:szCs w:val="20"/>
        </w:rPr>
      </w:pPr>
      <w:r w:rsidRPr="00B77C60">
        <w:t>к Концессионному соглашению</w:t>
      </w:r>
    </w:p>
    <w:p w14:paraId="50E9C53C" w14:textId="77777777" w:rsidR="00B77C60" w:rsidRPr="002B26FC" w:rsidRDefault="00B77C60" w:rsidP="00B77C60">
      <w:pPr>
        <w:jc w:val="right"/>
        <w:rPr>
          <w:sz w:val="20"/>
          <w:szCs w:val="20"/>
        </w:rPr>
      </w:pPr>
      <w:r>
        <w:rPr>
          <w:bCs/>
          <w:color w:val="000000"/>
        </w:rPr>
        <w:t>№ __ от «__» ________ 20__</w:t>
      </w:r>
      <w:r w:rsidRPr="00AF39E7">
        <w:rPr>
          <w:bCs/>
          <w:color w:val="000000"/>
        </w:rPr>
        <w:t xml:space="preserve"> г.</w:t>
      </w:r>
    </w:p>
    <w:p w14:paraId="555AF49B" w14:textId="77777777" w:rsidR="00E027B0" w:rsidRPr="00B973B0" w:rsidRDefault="00E027B0" w:rsidP="00E027B0">
      <w:pPr>
        <w:jc w:val="center"/>
        <w:rPr>
          <w:b/>
        </w:rPr>
      </w:pPr>
    </w:p>
    <w:p w14:paraId="1D66B65A" w14:textId="77777777" w:rsidR="00E027B0" w:rsidRPr="00B973B0" w:rsidRDefault="00E027B0" w:rsidP="00E027B0">
      <w:pPr>
        <w:jc w:val="center"/>
        <w:rPr>
          <w:b/>
        </w:rPr>
      </w:pPr>
      <w:r w:rsidRPr="00B973B0">
        <w:rPr>
          <w:b/>
        </w:rPr>
        <w:t>АКТ ПРИЕМА-ПЕРЕДАЧИ</w:t>
      </w:r>
    </w:p>
    <w:p w14:paraId="086E5E96" w14:textId="77777777" w:rsidR="00E027B0" w:rsidRPr="00B973B0" w:rsidRDefault="00E027B0" w:rsidP="00E027B0">
      <w:pPr>
        <w:jc w:val="center"/>
      </w:pPr>
      <w:r w:rsidRPr="00B973B0">
        <w:t xml:space="preserve">объекта концессионного соглашения </w:t>
      </w:r>
    </w:p>
    <w:p w14:paraId="6936FF79" w14:textId="60C7B964" w:rsidR="00E027B0" w:rsidRPr="00B973B0" w:rsidRDefault="006A30E4" w:rsidP="00E027B0">
      <w:pPr>
        <w:jc w:val="both"/>
      </w:pPr>
      <w:r>
        <w:t>с.Баргузин</w:t>
      </w:r>
      <w:r w:rsidR="00E027B0" w:rsidRPr="00B973B0">
        <w:t xml:space="preserve">                                                                    </w:t>
      </w:r>
      <w:r w:rsidR="00E027B0">
        <w:t xml:space="preserve">                      «___» ___________ 20__</w:t>
      </w:r>
      <w:r w:rsidR="00E027B0" w:rsidRPr="00B973B0">
        <w:t xml:space="preserve"> г.</w:t>
      </w:r>
    </w:p>
    <w:p w14:paraId="7DF3BEDD" w14:textId="77777777" w:rsidR="00E027B0" w:rsidRPr="00B973B0" w:rsidRDefault="00E027B0" w:rsidP="00E027B0">
      <w:pPr>
        <w:jc w:val="both"/>
      </w:pPr>
    </w:p>
    <w:p w14:paraId="5164FAFA" w14:textId="52C937BF" w:rsidR="00FC122E" w:rsidRPr="00B973B0" w:rsidRDefault="005631F3" w:rsidP="00FC122E">
      <w:pPr>
        <w:widowControl w:val="0"/>
        <w:ind w:firstLine="708"/>
        <w:jc w:val="both"/>
      </w:pPr>
      <w:r w:rsidRPr="00284577">
        <w:rPr>
          <w:rFonts w:eastAsia="Times New Roman CYR"/>
          <w:b/>
          <w:color w:val="000000"/>
        </w:rPr>
        <w:t>Муни</w:t>
      </w:r>
      <w:r>
        <w:rPr>
          <w:rFonts w:eastAsia="Times New Roman CYR"/>
          <w:b/>
          <w:color w:val="000000"/>
        </w:rPr>
        <w:t>ципальное образование «Баргузинский</w:t>
      </w:r>
      <w:r w:rsidRPr="00284577">
        <w:rPr>
          <w:rFonts w:eastAsia="Times New Roman CYR"/>
          <w:b/>
          <w:color w:val="000000"/>
        </w:rPr>
        <w:t xml:space="preserve"> район»</w:t>
      </w:r>
      <w:r w:rsidRPr="00016EBB">
        <w:t xml:space="preserve"> Республики Бурятия</w:t>
      </w:r>
      <w:r w:rsidRPr="00016EBB">
        <w:rPr>
          <w:rFonts w:eastAsia="Times New Roman CYR"/>
          <w:color w:val="000000"/>
        </w:rPr>
        <w:t xml:space="preserve">, </w:t>
      </w:r>
      <w:r>
        <w:rPr>
          <w:rFonts w:eastAsia="Times New Roman CYR"/>
          <w:color w:val="000000"/>
        </w:rPr>
        <w:t xml:space="preserve">от имени которого выступает Глава муниципального образования «Баргузинский район» </w:t>
      </w:r>
      <w:r w:rsidRPr="007E2357">
        <w:rPr>
          <w:rFonts w:eastAsia="Times New Roman CYR"/>
          <w:color w:val="000000"/>
        </w:rPr>
        <w:t xml:space="preserve"> </w:t>
      </w:r>
      <w:r>
        <w:rPr>
          <w:rFonts w:eastAsia="Times New Roman CYR"/>
          <w:color w:val="000000"/>
        </w:rPr>
        <w:t xml:space="preserve">Мишурин Михаил Александрович, действующий на основании Устава, </w:t>
      </w:r>
      <w:r w:rsidRPr="00016EBB">
        <w:t xml:space="preserve">именуемое в дальнейшем </w:t>
      </w:r>
      <w:r w:rsidR="00051A36" w:rsidRPr="006E0A81">
        <w:t xml:space="preserve">Концедент, с одной  стороны </w:t>
      </w:r>
      <w:r w:rsidR="00051A36">
        <w:rPr>
          <w:b/>
        </w:rPr>
        <w:t>…</w:t>
      </w:r>
      <w:r w:rsidR="00051A36" w:rsidRPr="006E0A81">
        <w:t xml:space="preserve"> (ИНН </w:t>
      </w:r>
      <w:r w:rsidR="00051A36">
        <w:t>…</w:t>
      </w:r>
      <w:r w:rsidR="00051A36" w:rsidRPr="006E0A81">
        <w:t xml:space="preserve">, ОГРН </w:t>
      </w:r>
      <w:r w:rsidR="00051A36">
        <w:t>…</w:t>
      </w:r>
      <w:r w:rsidR="00051A36" w:rsidRPr="00016EBB">
        <w:t xml:space="preserve">), в лице </w:t>
      </w:r>
      <w:r w:rsidR="00051A36">
        <w:t>…</w:t>
      </w:r>
      <w:r w:rsidR="00051A36" w:rsidRPr="00016EBB">
        <w:t xml:space="preserve">, действующего на основании </w:t>
      </w:r>
      <w:r w:rsidR="00051A36">
        <w:t>…</w:t>
      </w:r>
      <w:r w:rsidR="00051A36" w:rsidRPr="00016EBB">
        <w:t>, именуемое в дальнейшем Концессионер, в соответствии с Протоколом</w:t>
      </w:r>
      <w:r w:rsidR="00D013D7">
        <w:t xml:space="preserve"> конкурсной комиссии о результатах проведения конкурса</w:t>
      </w:r>
      <w:r w:rsidR="00051A36">
        <w:t xml:space="preserve"> от .</w:t>
      </w:r>
      <w:r w:rsidR="00051A36" w:rsidRPr="00016EBB">
        <w:t>.202</w:t>
      </w:r>
      <w:r w:rsidR="00525435">
        <w:t>4</w:t>
      </w:r>
      <w:r w:rsidR="00051A36" w:rsidRPr="00016EBB">
        <w:t xml:space="preserve"> г. №</w:t>
      </w:r>
      <w:r w:rsidR="00051A36">
        <w:t>…</w:t>
      </w:r>
      <w:r w:rsidR="00051A36" w:rsidRPr="00016EBB">
        <w:t xml:space="preserve"> (сообщение №</w:t>
      </w:r>
      <w:r w:rsidR="00051A36">
        <w:t>…</w:t>
      </w:r>
      <w:r w:rsidR="00051A36" w:rsidRPr="00016EBB">
        <w:t>)</w:t>
      </w:r>
      <w:r w:rsidR="00FC122E" w:rsidRPr="00B973B0">
        <w:t>, составили акт приема–передачи объектов концессионного соглашения о нижеследующем:</w:t>
      </w:r>
    </w:p>
    <w:p w14:paraId="6A45E066" w14:textId="5AE3B7FA" w:rsidR="00E027B0" w:rsidRPr="00B973B0" w:rsidRDefault="00E027B0" w:rsidP="00E027B0">
      <w:pPr>
        <w:widowControl w:val="0"/>
        <w:ind w:firstLine="708"/>
        <w:jc w:val="both"/>
      </w:pPr>
      <w:r w:rsidRPr="00B973B0">
        <w:t xml:space="preserve">1. В целях исполнения концессионного соглашения </w:t>
      </w:r>
      <w:r>
        <w:t>№ ___ от «_____» __________ 20__</w:t>
      </w:r>
      <w:r w:rsidRPr="00B973B0">
        <w:t xml:space="preserve"> года </w:t>
      </w:r>
      <w:r w:rsidRPr="00B973B0">
        <w:rPr>
          <w:color w:val="000000"/>
        </w:rPr>
        <w:t xml:space="preserve">в отношении </w:t>
      </w:r>
      <w:r w:rsidR="00D8437C" w:rsidRPr="006E0A81">
        <w:t xml:space="preserve">объектов </w:t>
      </w:r>
      <w:r w:rsidR="00D8437C">
        <w:t xml:space="preserve">теплоснабжения, централизованных систем горячего водоснабжения, холодного водоснабжения и водоотведения, отдельных объектов таких систем, </w:t>
      </w:r>
      <w:r w:rsidRPr="00B973B0">
        <w:t>Концедент передает, а Концессионер принимает объект недвижимого имущества</w:t>
      </w:r>
      <w:r w:rsidRPr="00B973B0">
        <w:rPr>
          <w:color w:val="000000"/>
        </w:rPr>
        <w:t xml:space="preserve"> согласно Приложению № 1 </w:t>
      </w:r>
      <w:r w:rsidRPr="00B973B0">
        <w:rPr>
          <w:color w:val="000000"/>
          <w:kern w:val="3"/>
          <w:lang w:eastAsia="ja-JP" w:bidi="fa-IR"/>
        </w:rPr>
        <w:t>к концессионному соглашению.</w:t>
      </w:r>
    </w:p>
    <w:p w14:paraId="15BE8C1D" w14:textId="77777777" w:rsidR="00E027B0" w:rsidRPr="00B973B0" w:rsidRDefault="00E027B0" w:rsidP="00E027B0">
      <w:pPr>
        <w:ind w:firstLine="708"/>
        <w:jc w:val="both"/>
      </w:pPr>
      <w:r w:rsidRPr="00B973B0">
        <w:t>2. Стороны подтверждают, что на момент приема – передачи передаваемые объекты движимого и недвижимого имущества находятся в технически исправном состоянии, видимых повреждений не имеет.</w:t>
      </w:r>
    </w:p>
    <w:p w14:paraId="1E316304" w14:textId="77777777" w:rsidR="00FC122E" w:rsidRDefault="00FC122E" w:rsidP="00FC122E">
      <w:pPr>
        <w:jc w:val="both"/>
      </w:pPr>
    </w:p>
    <w:tbl>
      <w:tblPr>
        <w:tblW w:w="0" w:type="auto"/>
        <w:jc w:val="center"/>
        <w:tblLook w:val="04A0" w:firstRow="1" w:lastRow="0" w:firstColumn="1" w:lastColumn="0" w:noHBand="0" w:noVBand="1"/>
      </w:tblPr>
      <w:tblGrid>
        <w:gridCol w:w="4785"/>
        <w:gridCol w:w="4785"/>
      </w:tblGrid>
      <w:tr w:rsidR="006362C2" w:rsidRPr="00B973B0" w14:paraId="22E1614B" w14:textId="77777777" w:rsidTr="00F536E8">
        <w:trPr>
          <w:jc w:val="center"/>
        </w:trPr>
        <w:tc>
          <w:tcPr>
            <w:tcW w:w="4785" w:type="dxa"/>
          </w:tcPr>
          <w:p w14:paraId="26FAD852" w14:textId="77777777" w:rsidR="006362C2" w:rsidRPr="00B973B0" w:rsidRDefault="006362C2" w:rsidP="00F536E8">
            <w:pPr>
              <w:widowControl w:val="0"/>
              <w:suppressAutoHyphens/>
              <w:ind w:left="720"/>
              <w:contextualSpacing/>
              <w:jc w:val="both"/>
              <w:rPr>
                <w:b/>
                <w:kern w:val="1"/>
              </w:rPr>
            </w:pPr>
            <w:r w:rsidRPr="00B973B0">
              <w:rPr>
                <w:b/>
                <w:kern w:val="1"/>
              </w:rPr>
              <w:t>КОНЦЕДЕНТ:</w:t>
            </w:r>
          </w:p>
        </w:tc>
        <w:tc>
          <w:tcPr>
            <w:tcW w:w="4785" w:type="dxa"/>
          </w:tcPr>
          <w:p w14:paraId="00499B8F" w14:textId="77777777" w:rsidR="006362C2" w:rsidRPr="00B973B0" w:rsidRDefault="006362C2" w:rsidP="00F536E8">
            <w:pPr>
              <w:widowControl w:val="0"/>
              <w:suppressAutoHyphens/>
              <w:ind w:left="720"/>
              <w:contextualSpacing/>
              <w:jc w:val="both"/>
              <w:rPr>
                <w:b/>
                <w:kern w:val="1"/>
              </w:rPr>
            </w:pPr>
            <w:r w:rsidRPr="00B973B0">
              <w:rPr>
                <w:b/>
                <w:kern w:val="1"/>
              </w:rPr>
              <w:t>КОНЦЕССИОНЕР:</w:t>
            </w:r>
          </w:p>
        </w:tc>
      </w:tr>
      <w:tr w:rsidR="006362C2" w:rsidRPr="00B973B0" w14:paraId="44A26D28" w14:textId="77777777" w:rsidTr="00F536E8">
        <w:trPr>
          <w:jc w:val="center"/>
        </w:trPr>
        <w:tc>
          <w:tcPr>
            <w:tcW w:w="4785" w:type="dxa"/>
          </w:tcPr>
          <w:p w14:paraId="3B5E3165" w14:textId="77777777" w:rsidR="006362C2" w:rsidRDefault="006362C2"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2799CBEE" w14:textId="77777777" w:rsidR="006362C2" w:rsidRPr="006430BD" w:rsidRDefault="006362C2" w:rsidP="00F536E8">
            <w:pPr>
              <w:rPr>
                <w:b/>
                <w:sz w:val="22"/>
                <w:szCs w:val="22"/>
              </w:rPr>
            </w:pPr>
          </w:p>
        </w:tc>
        <w:tc>
          <w:tcPr>
            <w:tcW w:w="4785" w:type="dxa"/>
          </w:tcPr>
          <w:p w14:paraId="523133F0" w14:textId="77777777" w:rsidR="006362C2" w:rsidRPr="00B973B0" w:rsidRDefault="006362C2" w:rsidP="00F536E8">
            <w:pPr>
              <w:pStyle w:val="a9"/>
              <w:spacing w:before="0" w:beforeAutospacing="0" w:after="75" w:afterAutospacing="0" w:line="252" w:lineRule="atLeast"/>
              <w:rPr>
                <w:b/>
                <w:kern w:val="1"/>
              </w:rPr>
            </w:pPr>
          </w:p>
        </w:tc>
      </w:tr>
      <w:tr w:rsidR="006362C2" w:rsidRPr="00B973B0" w14:paraId="5C310BAF" w14:textId="77777777" w:rsidTr="00F536E8">
        <w:trPr>
          <w:jc w:val="center"/>
        </w:trPr>
        <w:tc>
          <w:tcPr>
            <w:tcW w:w="4785" w:type="dxa"/>
          </w:tcPr>
          <w:p w14:paraId="264271BF" w14:textId="77777777" w:rsidR="006362C2" w:rsidRPr="005F0A94" w:rsidRDefault="006362C2" w:rsidP="00F536E8">
            <w:pPr>
              <w:jc w:val="center"/>
              <w:rPr>
                <w:b/>
              </w:rPr>
            </w:pPr>
            <w:r>
              <w:rPr>
                <w:b/>
              </w:rPr>
              <w:t>Глава МО «Баргузинский район»</w:t>
            </w:r>
          </w:p>
          <w:p w14:paraId="5E127A89" w14:textId="77777777" w:rsidR="006362C2" w:rsidRPr="005F0A94" w:rsidRDefault="006362C2" w:rsidP="00F536E8">
            <w:pPr>
              <w:jc w:val="center"/>
            </w:pPr>
          </w:p>
          <w:p w14:paraId="05F3C4EC" w14:textId="77777777" w:rsidR="006362C2" w:rsidRDefault="006362C2" w:rsidP="00F536E8">
            <w:pPr>
              <w:jc w:val="center"/>
              <w:rPr>
                <w:b/>
              </w:rPr>
            </w:pPr>
            <w:r w:rsidRPr="005F0A94">
              <w:t>____________</w:t>
            </w:r>
            <w:r>
              <w:rPr>
                <w:b/>
              </w:rPr>
              <w:t>М.А.Мишурин</w:t>
            </w:r>
          </w:p>
          <w:p w14:paraId="73D63B77" w14:textId="77777777" w:rsidR="006362C2" w:rsidRPr="00B973B0" w:rsidRDefault="006362C2" w:rsidP="00F536E8">
            <w:pPr>
              <w:widowControl w:val="0"/>
              <w:suppressAutoHyphens/>
              <w:ind w:left="720"/>
              <w:contextualSpacing/>
              <w:jc w:val="both"/>
              <w:rPr>
                <w:b/>
                <w:kern w:val="1"/>
              </w:rPr>
            </w:pPr>
            <w:r w:rsidRPr="00B973B0">
              <w:rPr>
                <w:b/>
                <w:kern w:val="1"/>
              </w:rPr>
              <w:t>мп</w:t>
            </w:r>
          </w:p>
        </w:tc>
        <w:tc>
          <w:tcPr>
            <w:tcW w:w="4785" w:type="dxa"/>
          </w:tcPr>
          <w:p w14:paraId="7CB44B19" w14:textId="77777777" w:rsidR="006362C2" w:rsidRPr="00B973B0" w:rsidRDefault="006362C2" w:rsidP="00F536E8">
            <w:pPr>
              <w:widowControl w:val="0"/>
              <w:suppressAutoHyphens/>
              <w:ind w:left="720"/>
              <w:contextualSpacing/>
              <w:jc w:val="both"/>
              <w:rPr>
                <w:b/>
                <w:kern w:val="1"/>
              </w:rPr>
            </w:pPr>
          </w:p>
          <w:p w14:paraId="2BB1FC7D" w14:textId="77777777" w:rsidR="006362C2" w:rsidRDefault="006362C2"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66300B5E" w14:textId="77777777" w:rsidR="006362C2" w:rsidRPr="00B973B0" w:rsidRDefault="006362C2" w:rsidP="00F536E8">
            <w:pPr>
              <w:widowControl w:val="0"/>
              <w:suppressAutoHyphens/>
              <w:ind w:left="720"/>
              <w:contextualSpacing/>
              <w:jc w:val="both"/>
              <w:rPr>
                <w:b/>
                <w:kern w:val="1"/>
              </w:rPr>
            </w:pPr>
            <w:r w:rsidRPr="00B973B0">
              <w:rPr>
                <w:b/>
                <w:kern w:val="1"/>
              </w:rPr>
              <w:t>мп</w:t>
            </w:r>
          </w:p>
        </w:tc>
      </w:tr>
    </w:tbl>
    <w:p w14:paraId="40415F89" w14:textId="77777777" w:rsidR="006362C2" w:rsidRDefault="006362C2" w:rsidP="00FC122E">
      <w:pPr>
        <w:jc w:val="both"/>
      </w:pPr>
    </w:p>
    <w:p w14:paraId="61DABC9C" w14:textId="77777777" w:rsidR="00051A36" w:rsidRDefault="00051A36">
      <w:r>
        <w:br w:type="page"/>
      </w:r>
    </w:p>
    <w:p w14:paraId="03651D08" w14:textId="1A6BCE6B" w:rsidR="00051A36" w:rsidRPr="00B77C60" w:rsidRDefault="00051A36" w:rsidP="00051A36">
      <w:pPr>
        <w:jc w:val="right"/>
      </w:pPr>
      <w:r w:rsidRPr="00B77C60">
        <w:lastRenderedPageBreak/>
        <w:t xml:space="preserve">Приложение № </w:t>
      </w:r>
      <w:r>
        <w:t>10</w:t>
      </w:r>
    </w:p>
    <w:p w14:paraId="59175FCC" w14:textId="77777777" w:rsidR="00051A36" w:rsidRPr="002B26FC" w:rsidRDefault="00051A36" w:rsidP="00051A36">
      <w:pPr>
        <w:jc w:val="right"/>
        <w:rPr>
          <w:sz w:val="20"/>
          <w:szCs w:val="20"/>
        </w:rPr>
      </w:pPr>
      <w:r w:rsidRPr="00B77C60">
        <w:t>к Концессионному соглашению</w:t>
      </w:r>
    </w:p>
    <w:p w14:paraId="70C2EF2C" w14:textId="77777777" w:rsidR="00051A36" w:rsidRPr="002B26FC" w:rsidRDefault="00051A36" w:rsidP="00051A36">
      <w:pPr>
        <w:jc w:val="right"/>
        <w:rPr>
          <w:sz w:val="20"/>
          <w:szCs w:val="20"/>
        </w:rPr>
      </w:pPr>
      <w:r>
        <w:rPr>
          <w:bCs/>
          <w:color w:val="000000"/>
        </w:rPr>
        <w:t>№ __ от «__» ________ 20__</w:t>
      </w:r>
      <w:r w:rsidRPr="00AF39E7">
        <w:rPr>
          <w:bCs/>
          <w:color w:val="000000"/>
        </w:rPr>
        <w:t xml:space="preserve"> г.</w:t>
      </w:r>
    </w:p>
    <w:p w14:paraId="73223B3C" w14:textId="77777777" w:rsidR="00267A7B" w:rsidRDefault="00267A7B" w:rsidP="00FC122E">
      <w:pPr>
        <w:jc w:val="both"/>
      </w:pPr>
    </w:p>
    <w:p w14:paraId="1F82A1B7" w14:textId="77777777" w:rsidR="00051A36" w:rsidRDefault="00051A36" w:rsidP="00FC122E">
      <w:pPr>
        <w:jc w:val="both"/>
      </w:pPr>
    </w:p>
    <w:p w14:paraId="58055284" w14:textId="77777777" w:rsidR="0045563D" w:rsidRDefault="0045563D" w:rsidP="0045563D">
      <w:pPr>
        <w:tabs>
          <w:tab w:val="left" w:pos="567"/>
          <w:tab w:val="left" w:pos="993"/>
        </w:tabs>
        <w:ind w:left="568"/>
        <w:jc w:val="center"/>
        <w:rPr>
          <w:b/>
          <w:sz w:val="28"/>
          <w:szCs w:val="28"/>
        </w:rPr>
      </w:pPr>
      <w:r w:rsidRPr="00051A36">
        <w:rPr>
          <w:b/>
          <w:sz w:val="28"/>
          <w:szCs w:val="28"/>
        </w:rPr>
        <w:t>Описание земельного участка</w:t>
      </w:r>
    </w:p>
    <w:tbl>
      <w:tblPr>
        <w:tblStyle w:val="ae"/>
        <w:tblW w:w="10490" w:type="dxa"/>
        <w:tblInd w:w="-572" w:type="dxa"/>
        <w:tblLook w:val="04A0" w:firstRow="1" w:lastRow="0" w:firstColumn="1" w:lastColumn="0" w:noHBand="0" w:noVBand="1"/>
      </w:tblPr>
      <w:tblGrid>
        <w:gridCol w:w="1725"/>
        <w:gridCol w:w="1891"/>
        <w:gridCol w:w="1487"/>
        <w:gridCol w:w="1977"/>
        <w:gridCol w:w="1416"/>
        <w:gridCol w:w="1994"/>
      </w:tblGrid>
      <w:tr w:rsidR="0045563D" w:rsidRPr="009B02E9" w14:paraId="5A26AF79" w14:textId="77777777" w:rsidTr="00F7299E">
        <w:tc>
          <w:tcPr>
            <w:tcW w:w="1725" w:type="dxa"/>
            <w:vAlign w:val="center"/>
          </w:tcPr>
          <w:p w14:paraId="0963313A" w14:textId="77777777" w:rsidR="0045563D" w:rsidRPr="00F7299E" w:rsidRDefault="0045563D" w:rsidP="00D21C3C">
            <w:pPr>
              <w:widowControl w:val="0"/>
              <w:tabs>
                <w:tab w:val="left" w:pos="567"/>
                <w:tab w:val="left" w:pos="993"/>
              </w:tabs>
              <w:jc w:val="center"/>
              <w:rPr>
                <w:b/>
                <w:sz w:val="20"/>
                <w:szCs w:val="20"/>
              </w:rPr>
            </w:pPr>
            <w:r w:rsidRPr="00F7299E">
              <w:rPr>
                <w:rStyle w:val="95pt0pt"/>
                <w:sz w:val="20"/>
                <w:szCs w:val="20"/>
              </w:rPr>
              <w:t>Наименование объекта недвижимости</w:t>
            </w:r>
          </w:p>
        </w:tc>
        <w:tc>
          <w:tcPr>
            <w:tcW w:w="1891" w:type="dxa"/>
            <w:vAlign w:val="center"/>
          </w:tcPr>
          <w:p w14:paraId="3D6435BE" w14:textId="77777777" w:rsidR="0045563D" w:rsidRPr="00F7299E" w:rsidRDefault="0045563D" w:rsidP="00D21C3C">
            <w:pPr>
              <w:widowControl w:val="0"/>
              <w:tabs>
                <w:tab w:val="left" w:pos="567"/>
                <w:tab w:val="left" w:pos="993"/>
              </w:tabs>
              <w:jc w:val="center"/>
              <w:rPr>
                <w:b/>
                <w:sz w:val="20"/>
                <w:szCs w:val="20"/>
              </w:rPr>
            </w:pPr>
            <w:r w:rsidRPr="00F7299E">
              <w:rPr>
                <w:rStyle w:val="95pt0pt"/>
                <w:sz w:val="20"/>
                <w:szCs w:val="20"/>
              </w:rPr>
              <w:t>Адрес местонахождения объекта недвижимости</w:t>
            </w:r>
          </w:p>
        </w:tc>
        <w:tc>
          <w:tcPr>
            <w:tcW w:w="1487" w:type="dxa"/>
            <w:vAlign w:val="center"/>
          </w:tcPr>
          <w:p w14:paraId="486E924A" w14:textId="77777777" w:rsidR="0045563D" w:rsidRPr="00F7299E" w:rsidRDefault="0045563D" w:rsidP="00D21C3C">
            <w:pPr>
              <w:widowControl w:val="0"/>
              <w:tabs>
                <w:tab w:val="left" w:pos="567"/>
                <w:tab w:val="left" w:pos="993"/>
              </w:tabs>
              <w:jc w:val="center"/>
              <w:rPr>
                <w:b/>
                <w:sz w:val="20"/>
                <w:szCs w:val="20"/>
              </w:rPr>
            </w:pPr>
            <w:r w:rsidRPr="00F7299E">
              <w:rPr>
                <w:rStyle w:val="95pt0pt"/>
                <w:sz w:val="20"/>
                <w:szCs w:val="20"/>
              </w:rPr>
              <w:t>Общая площадь (кв. м), этажность, длина (пог. м)</w:t>
            </w:r>
          </w:p>
        </w:tc>
        <w:tc>
          <w:tcPr>
            <w:tcW w:w="1977" w:type="dxa"/>
            <w:vAlign w:val="center"/>
          </w:tcPr>
          <w:p w14:paraId="54EEF9AC" w14:textId="77777777" w:rsidR="0045563D" w:rsidRPr="00F7299E" w:rsidRDefault="0045563D" w:rsidP="00D21C3C">
            <w:pPr>
              <w:widowControl w:val="0"/>
              <w:tabs>
                <w:tab w:val="left" w:pos="567"/>
                <w:tab w:val="left" w:pos="993"/>
              </w:tabs>
              <w:jc w:val="center"/>
              <w:rPr>
                <w:b/>
                <w:sz w:val="20"/>
                <w:szCs w:val="20"/>
              </w:rPr>
            </w:pPr>
            <w:r w:rsidRPr="00F7299E">
              <w:rPr>
                <w:rStyle w:val="95pt0pt"/>
                <w:sz w:val="20"/>
                <w:szCs w:val="20"/>
              </w:rPr>
              <w:t>Кадастровый номер</w:t>
            </w:r>
          </w:p>
        </w:tc>
        <w:tc>
          <w:tcPr>
            <w:tcW w:w="1416" w:type="dxa"/>
            <w:vAlign w:val="center"/>
          </w:tcPr>
          <w:p w14:paraId="6EED1EB0" w14:textId="77777777" w:rsidR="0045563D" w:rsidRPr="00F7299E" w:rsidRDefault="0045563D" w:rsidP="00D21C3C">
            <w:pPr>
              <w:widowControl w:val="0"/>
              <w:jc w:val="center"/>
              <w:rPr>
                <w:sz w:val="20"/>
                <w:szCs w:val="20"/>
              </w:rPr>
            </w:pPr>
            <w:r w:rsidRPr="00F7299E">
              <w:rPr>
                <w:rStyle w:val="95pt0pt"/>
                <w:sz w:val="20"/>
                <w:szCs w:val="20"/>
              </w:rPr>
              <w:t>Кадастровая</w:t>
            </w:r>
          </w:p>
          <w:p w14:paraId="19BF32A9" w14:textId="77777777" w:rsidR="0045563D" w:rsidRPr="00F7299E" w:rsidRDefault="0045563D" w:rsidP="00D21C3C">
            <w:pPr>
              <w:widowControl w:val="0"/>
              <w:jc w:val="center"/>
              <w:rPr>
                <w:sz w:val="20"/>
                <w:szCs w:val="20"/>
              </w:rPr>
            </w:pPr>
            <w:r w:rsidRPr="00F7299E">
              <w:rPr>
                <w:rStyle w:val="95pt0pt"/>
                <w:sz w:val="20"/>
                <w:szCs w:val="20"/>
              </w:rPr>
              <w:t>стоимость:</w:t>
            </w:r>
          </w:p>
          <w:p w14:paraId="57074673" w14:textId="77777777" w:rsidR="0045563D" w:rsidRPr="00F7299E" w:rsidRDefault="0045563D" w:rsidP="00D21C3C">
            <w:pPr>
              <w:widowControl w:val="0"/>
              <w:tabs>
                <w:tab w:val="left" w:pos="567"/>
                <w:tab w:val="left" w:pos="993"/>
              </w:tabs>
              <w:jc w:val="center"/>
              <w:rPr>
                <w:b/>
                <w:sz w:val="20"/>
                <w:szCs w:val="20"/>
              </w:rPr>
            </w:pPr>
            <w:r w:rsidRPr="00F7299E">
              <w:rPr>
                <w:rStyle w:val="95pt0pt"/>
                <w:sz w:val="20"/>
                <w:szCs w:val="20"/>
              </w:rPr>
              <w:t xml:space="preserve"> (рублей)</w:t>
            </w:r>
          </w:p>
        </w:tc>
        <w:tc>
          <w:tcPr>
            <w:tcW w:w="1994" w:type="dxa"/>
            <w:vAlign w:val="center"/>
          </w:tcPr>
          <w:p w14:paraId="4D268770" w14:textId="77777777" w:rsidR="0045563D" w:rsidRPr="00F7299E" w:rsidRDefault="0045563D" w:rsidP="00D21C3C">
            <w:pPr>
              <w:widowControl w:val="0"/>
              <w:jc w:val="center"/>
              <w:rPr>
                <w:rStyle w:val="95pt0pt"/>
                <w:sz w:val="20"/>
                <w:szCs w:val="20"/>
              </w:rPr>
            </w:pPr>
            <w:r w:rsidRPr="00F7299E">
              <w:rPr>
                <w:rStyle w:val="260"/>
                <w:sz w:val="20"/>
                <w:szCs w:val="20"/>
              </w:rPr>
              <w:t>Документ, удостоверяющий право собственности</w:t>
            </w:r>
          </w:p>
        </w:tc>
      </w:tr>
      <w:tr w:rsidR="0045563D" w:rsidRPr="009B02E9" w14:paraId="39127F13" w14:textId="77777777" w:rsidTr="00F7299E">
        <w:tc>
          <w:tcPr>
            <w:tcW w:w="1725" w:type="dxa"/>
            <w:vAlign w:val="center"/>
          </w:tcPr>
          <w:p w14:paraId="1926A25B" w14:textId="7FD54383" w:rsidR="0045563D" w:rsidRPr="00F7299E" w:rsidRDefault="0045563D" w:rsidP="00F7299E">
            <w:pPr>
              <w:widowControl w:val="0"/>
              <w:rPr>
                <w:b/>
                <w:sz w:val="20"/>
                <w:szCs w:val="20"/>
              </w:rPr>
            </w:pPr>
            <w:r w:rsidRPr="00F7299E">
              <w:rPr>
                <w:rStyle w:val="95pt0pt"/>
                <w:sz w:val="20"/>
                <w:szCs w:val="20"/>
              </w:rPr>
              <w:t xml:space="preserve">Земельный участок. Категория земель: земли населенных пунктов, </w:t>
            </w:r>
          </w:p>
        </w:tc>
        <w:tc>
          <w:tcPr>
            <w:tcW w:w="1891" w:type="dxa"/>
            <w:vAlign w:val="center"/>
          </w:tcPr>
          <w:p w14:paraId="7A2F3806" w14:textId="337D8D70" w:rsidR="0045563D" w:rsidRPr="00F7299E" w:rsidRDefault="0045563D" w:rsidP="00D66633">
            <w:pPr>
              <w:widowControl w:val="0"/>
              <w:tabs>
                <w:tab w:val="left" w:pos="567"/>
                <w:tab w:val="left" w:pos="993"/>
              </w:tabs>
              <w:jc w:val="center"/>
              <w:rPr>
                <w:b/>
                <w:sz w:val="20"/>
                <w:szCs w:val="20"/>
              </w:rPr>
            </w:pPr>
            <w:r w:rsidRPr="00F7299E">
              <w:rPr>
                <w:rStyle w:val="95pt0pt"/>
                <w:sz w:val="20"/>
                <w:szCs w:val="20"/>
              </w:rPr>
              <w:t xml:space="preserve">Местоположение установлено относительно ориентира, расположенного в границах участка. Почтовый адрес ориентира: </w:t>
            </w:r>
            <w:r w:rsidR="00F7299E" w:rsidRPr="00F7299E">
              <w:rPr>
                <w:sz w:val="20"/>
                <w:szCs w:val="20"/>
              </w:rPr>
              <w:t>Республика Бурятия, р-н Баргузинский, с Баргузин, ул Очирова, уч 17.</w:t>
            </w:r>
          </w:p>
        </w:tc>
        <w:tc>
          <w:tcPr>
            <w:tcW w:w="1487" w:type="dxa"/>
            <w:vAlign w:val="center"/>
          </w:tcPr>
          <w:p w14:paraId="00853C83" w14:textId="461E399A" w:rsidR="0045563D" w:rsidRPr="00F7299E" w:rsidRDefault="00F7299E" w:rsidP="0067698F">
            <w:pPr>
              <w:widowControl w:val="0"/>
              <w:tabs>
                <w:tab w:val="left" w:pos="567"/>
                <w:tab w:val="left" w:pos="993"/>
              </w:tabs>
              <w:jc w:val="center"/>
              <w:rPr>
                <w:b/>
                <w:sz w:val="20"/>
                <w:szCs w:val="20"/>
              </w:rPr>
            </w:pPr>
            <w:r w:rsidRPr="00F7299E">
              <w:rPr>
                <w:rStyle w:val="95pt0pt"/>
                <w:sz w:val="20"/>
                <w:szCs w:val="20"/>
              </w:rPr>
              <w:t>3770,00</w:t>
            </w:r>
          </w:p>
        </w:tc>
        <w:tc>
          <w:tcPr>
            <w:tcW w:w="1977" w:type="dxa"/>
            <w:vAlign w:val="center"/>
          </w:tcPr>
          <w:p w14:paraId="126F2AA9" w14:textId="01328C67" w:rsidR="0045563D" w:rsidRPr="00F7299E" w:rsidRDefault="00F7299E" w:rsidP="00D21C3C">
            <w:pPr>
              <w:widowControl w:val="0"/>
              <w:jc w:val="center"/>
              <w:rPr>
                <w:b/>
                <w:sz w:val="20"/>
                <w:szCs w:val="20"/>
              </w:rPr>
            </w:pPr>
            <w:r w:rsidRPr="00F7299E">
              <w:rPr>
                <w:sz w:val="20"/>
                <w:szCs w:val="20"/>
              </w:rPr>
              <w:t>03:01:020112:145</w:t>
            </w:r>
          </w:p>
        </w:tc>
        <w:tc>
          <w:tcPr>
            <w:tcW w:w="1416" w:type="dxa"/>
            <w:vAlign w:val="center"/>
          </w:tcPr>
          <w:p w14:paraId="4DC44A4B" w14:textId="6C8548BF" w:rsidR="0045563D" w:rsidRPr="00F7299E" w:rsidRDefault="00F7299E" w:rsidP="00D21C3C">
            <w:pPr>
              <w:widowControl w:val="0"/>
              <w:tabs>
                <w:tab w:val="left" w:pos="567"/>
                <w:tab w:val="left" w:pos="993"/>
              </w:tabs>
              <w:jc w:val="center"/>
              <w:rPr>
                <w:b/>
                <w:sz w:val="20"/>
                <w:szCs w:val="20"/>
              </w:rPr>
            </w:pPr>
            <w:r w:rsidRPr="00F7299E">
              <w:rPr>
                <w:sz w:val="20"/>
                <w:szCs w:val="20"/>
              </w:rPr>
              <w:t>830116.3</w:t>
            </w:r>
          </w:p>
        </w:tc>
        <w:tc>
          <w:tcPr>
            <w:tcW w:w="1994" w:type="dxa"/>
            <w:vAlign w:val="center"/>
          </w:tcPr>
          <w:p w14:paraId="7E630DB9" w14:textId="38F7692A" w:rsidR="0045563D" w:rsidRPr="00F7299E" w:rsidRDefault="00F7299E" w:rsidP="0067698F">
            <w:pPr>
              <w:widowControl w:val="0"/>
              <w:tabs>
                <w:tab w:val="left" w:pos="567"/>
                <w:tab w:val="left" w:pos="993"/>
              </w:tabs>
              <w:jc w:val="center"/>
              <w:rPr>
                <w:rStyle w:val="95pt0pt"/>
                <w:sz w:val="20"/>
                <w:szCs w:val="20"/>
              </w:rPr>
            </w:pPr>
            <w:r w:rsidRPr="00F7299E">
              <w:rPr>
                <w:rStyle w:val="260"/>
                <w:sz w:val="20"/>
                <w:szCs w:val="20"/>
              </w:rPr>
              <w:t>Выписка из Единого государственного реестра недвижимости об объекте недвижимости3770</w:t>
            </w:r>
          </w:p>
        </w:tc>
      </w:tr>
    </w:tbl>
    <w:p w14:paraId="008E1C3E" w14:textId="77777777" w:rsidR="00051A36" w:rsidRDefault="00051A36" w:rsidP="00051A36">
      <w:pPr>
        <w:tabs>
          <w:tab w:val="left" w:pos="567"/>
          <w:tab w:val="left" w:pos="993"/>
        </w:tabs>
        <w:ind w:left="568"/>
        <w:jc w:val="center"/>
        <w:rPr>
          <w:b/>
          <w:sz w:val="28"/>
          <w:szCs w:val="28"/>
        </w:rPr>
      </w:pPr>
    </w:p>
    <w:p w14:paraId="609A200C" w14:textId="77777777" w:rsidR="006362C2" w:rsidRDefault="006362C2" w:rsidP="00051A36">
      <w:pPr>
        <w:tabs>
          <w:tab w:val="left" w:pos="567"/>
          <w:tab w:val="left" w:pos="993"/>
        </w:tabs>
        <w:ind w:left="568"/>
        <w:jc w:val="center"/>
        <w:rPr>
          <w:b/>
          <w:sz w:val="28"/>
          <w:szCs w:val="28"/>
        </w:rPr>
      </w:pPr>
    </w:p>
    <w:tbl>
      <w:tblPr>
        <w:tblW w:w="0" w:type="auto"/>
        <w:jc w:val="center"/>
        <w:tblLook w:val="04A0" w:firstRow="1" w:lastRow="0" w:firstColumn="1" w:lastColumn="0" w:noHBand="0" w:noVBand="1"/>
      </w:tblPr>
      <w:tblGrid>
        <w:gridCol w:w="4785"/>
        <w:gridCol w:w="4785"/>
      </w:tblGrid>
      <w:tr w:rsidR="006362C2" w:rsidRPr="00B973B0" w14:paraId="241F1A65" w14:textId="77777777" w:rsidTr="00F536E8">
        <w:trPr>
          <w:jc w:val="center"/>
        </w:trPr>
        <w:tc>
          <w:tcPr>
            <w:tcW w:w="4785" w:type="dxa"/>
          </w:tcPr>
          <w:p w14:paraId="238A8C34" w14:textId="77777777" w:rsidR="006362C2" w:rsidRPr="00B973B0" w:rsidRDefault="006362C2" w:rsidP="00F536E8">
            <w:pPr>
              <w:widowControl w:val="0"/>
              <w:suppressAutoHyphens/>
              <w:ind w:left="720"/>
              <w:contextualSpacing/>
              <w:jc w:val="both"/>
              <w:rPr>
                <w:b/>
                <w:kern w:val="1"/>
              </w:rPr>
            </w:pPr>
            <w:r w:rsidRPr="00B973B0">
              <w:rPr>
                <w:b/>
                <w:kern w:val="1"/>
              </w:rPr>
              <w:t>КОНЦЕДЕНТ:</w:t>
            </w:r>
          </w:p>
        </w:tc>
        <w:tc>
          <w:tcPr>
            <w:tcW w:w="4785" w:type="dxa"/>
          </w:tcPr>
          <w:p w14:paraId="15316C94" w14:textId="77777777" w:rsidR="006362C2" w:rsidRPr="00B973B0" w:rsidRDefault="006362C2" w:rsidP="00F536E8">
            <w:pPr>
              <w:widowControl w:val="0"/>
              <w:suppressAutoHyphens/>
              <w:ind w:left="720"/>
              <w:contextualSpacing/>
              <w:jc w:val="both"/>
              <w:rPr>
                <w:b/>
                <w:kern w:val="1"/>
              </w:rPr>
            </w:pPr>
            <w:r w:rsidRPr="00B973B0">
              <w:rPr>
                <w:b/>
                <w:kern w:val="1"/>
              </w:rPr>
              <w:t>КОНЦЕССИОНЕР:</w:t>
            </w:r>
          </w:p>
        </w:tc>
      </w:tr>
      <w:tr w:rsidR="006362C2" w:rsidRPr="00B973B0" w14:paraId="3D5F284B" w14:textId="77777777" w:rsidTr="00F536E8">
        <w:trPr>
          <w:jc w:val="center"/>
        </w:trPr>
        <w:tc>
          <w:tcPr>
            <w:tcW w:w="4785" w:type="dxa"/>
          </w:tcPr>
          <w:p w14:paraId="58446A1C" w14:textId="77777777" w:rsidR="006362C2" w:rsidRDefault="006362C2"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53A790B5" w14:textId="77777777" w:rsidR="006362C2" w:rsidRPr="006430BD" w:rsidRDefault="006362C2" w:rsidP="00F536E8">
            <w:pPr>
              <w:rPr>
                <w:b/>
                <w:sz w:val="22"/>
                <w:szCs w:val="22"/>
              </w:rPr>
            </w:pPr>
          </w:p>
        </w:tc>
        <w:tc>
          <w:tcPr>
            <w:tcW w:w="4785" w:type="dxa"/>
          </w:tcPr>
          <w:p w14:paraId="5E67561B" w14:textId="77777777" w:rsidR="006362C2" w:rsidRPr="00B973B0" w:rsidRDefault="006362C2" w:rsidP="00F536E8">
            <w:pPr>
              <w:pStyle w:val="a9"/>
              <w:spacing w:before="0" w:beforeAutospacing="0" w:after="75" w:afterAutospacing="0" w:line="252" w:lineRule="atLeast"/>
              <w:rPr>
                <w:b/>
                <w:kern w:val="1"/>
              </w:rPr>
            </w:pPr>
          </w:p>
        </w:tc>
      </w:tr>
      <w:tr w:rsidR="006362C2" w:rsidRPr="00B973B0" w14:paraId="322CC729" w14:textId="77777777" w:rsidTr="00F536E8">
        <w:trPr>
          <w:jc w:val="center"/>
        </w:trPr>
        <w:tc>
          <w:tcPr>
            <w:tcW w:w="4785" w:type="dxa"/>
          </w:tcPr>
          <w:p w14:paraId="0699A0F6" w14:textId="77777777" w:rsidR="006362C2" w:rsidRPr="005F0A94" w:rsidRDefault="006362C2" w:rsidP="00F536E8">
            <w:pPr>
              <w:jc w:val="center"/>
              <w:rPr>
                <w:b/>
              </w:rPr>
            </w:pPr>
            <w:r>
              <w:rPr>
                <w:b/>
              </w:rPr>
              <w:t>Глава МО «Баргузинский район»</w:t>
            </w:r>
          </w:p>
          <w:p w14:paraId="4EC0BD6E" w14:textId="77777777" w:rsidR="006362C2" w:rsidRPr="005F0A94" w:rsidRDefault="006362C2" w:rsidP="00F536E8">
            <w:pPr>
              <w:jc w:val="center"/>
            </w:pPr>
          </w:p>
          <w:p w14:paraId="53300A6A" w14:textId="77777777" w:rsidR="006362C2" w:rsidRDefault="006362C2" w:rsidP="00F536E8">
            <w:pPr>
              <w:jc w:val="center"/>
              <w:rPr>
                <w:b/>
              </w:rPr>
            </w:pPr>
            <w:r w:rsidRPr="005F0A94">
              <w:t>____________</w:t>
            </w:r>
            <w:r>
              <w:rPr>
                <w:b/>
              </w:rPr>
              <w:t>М.А.Мишурин</w:t>
            </w:r>
          </w:p>
          <w:p w14:paraId="750C5C19" w14:textId="77777777" w:rsidR="006362C2" w:rsidRPr="00B973B0" w:rsidRDefault="006362C2" w:rsidP="00F536E8">
            <w:pPr>
              <w:widowControl w:val="0"/>
              <w:suppressAutoHyphens/>
              <w:ind w:left="720"/>
              <w:contextualSpacing/>
              <w:jc w:val="both"/>
              <w:rPr>
                <w:b/>
                <w:kern w:val="1"/>
              </w:rPr>
            </w:pPr>
            <w:r w:rsidRPr="00B973B0">
              <w:rPr>
                <w:b/>
                <w:kern w:val="1"/>
              </w:rPr>
              <w:t>мп</w:t>
            </w:r>
          </w:p>
        </w:tc>
        <w:tc>
          <w:tcPr>
            <w:tcW w:w="4785" w:type="dxa"/>
          </w:tcPr>
          <w:p w14:paraId="763611E1" w14:textId="77777777" w:rsidR="006362C2" w:rsidRPr="00B973B0" w:rsidRDefault="006362C2" w:rsidP="00F536E8">
            <w:pPr>
              <w:widowControl w:val="0"/>
              <w:suppressAutoHyphens/>
              <w:ind w:left="720"/>
              <w:contextualSpacing/>
              <w:jc w:val="both"/>
              <w:rPr>
                <w:b/>
                <w:kern w:val="1"/>
              </w:rPr>
            </w:pPr>
          </w:p>
          <w:p w14:paraId="1358ED09" w14:textId="77777777" w:rsidR="006362C2" w:rsidRDefault="006362C2"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558A3554" w14:textId="77777777" w:rsidR="006362C2" w:rsidRPr="00B973B0" w:rsidRDefault="006362C2" w:rsidP="00F536E8">
            <w:pPr>
              <w:widowControl w:val="0"/>
              <w:suppressAutoHyphens/>
              <w:ind w:left="720"/>
              <w:contextualSpacing/>
              <w:jc w:val="both"/>
              <w:rPr>
                <w:b/>
                <w:kern w:val="1"/>
              </w:rPr>
            </w:pPr>
            <w:r w:rsidRPr="00B973B0">
              <w:rPr>
                <w:b/>
                <w:kern w:val="1"/>
              </w:rPr>
              <w:t>мп</w:t>
            </w:r>
          </w:p>
        </w:tc>
      </w:tr>
    </w:tbl>
    <w:p w14:paraId="13CC66A5" w14:textId="77777777" w:rsidR="006362C2" w:rsidRPr="00051A36" w:rsidRDefault="006362C2" w:rsidP="00051A36">
      <w:pPr>
        <w:tabs>
          <w:tab w:val="left" w:pos="567"/>
          <w:tab w:val="left" w:pos="993"/>
        </w:tabs>
        <w:ind w:left="568"/>
        <w:jc w:val="center"/>
        <w:rPr>
          <w:b/>
          <w:sz w:val="28"/>
          <w:szCs w:val="28"/>
        </w:rPr>
      </w:pPr>
    </w:p>
    <w:sectPr w:rsidR="006362C2" w:rsidRPr="00051A36" w:rsidSect="00CA4A0B">
      <w:headerReference w:type="default" r:id="rId14"/>
      <w:footerReference w:type="even" r:id="rId15"/>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2691F" w14:textId="77777777" w:rsidR="00E27E71" w:rsidRDefault="00E27E71">
      <w:r>
        <w:separator/>
      </w:r>
    </w:p>
  </w:endnote>
  <w:endnote w:type="continuationSeparator" w:id="0">
    <w:p w14:paraId="44E940A8" w14:textId="77777777" w:rsidR="00E27E71" w:rsidRDefault="00E27E71">
      <w:r>
        <w:continuationSeparator/>
      </w:r>
    </w:p>
  </w:endnote>
  <w:endnote w:type="continuationNotice" w:id="1">
    <w:p w14:paraId="2EEC0C2A" w14:textId="77777777" w:rsidR="00E27E71" w:rsidRDefault="00E27E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263226" w:rsidRDefault="00263226"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263226" w:rsidRDefault="00263226" w:rsidP="00502B30">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07E2E" w14:textId="77777777" w:rsidR="00E27E71" w:rsidRDefault="00E27E71">
      <w:r>
        <w:separator/>
      </w:r>
    </w:p>
  </w:footnote>
  <w:footnote w:type="continuationSeparator" w:id="0">
    <w:p w14:paraId="4E6A8B9F" w14:textId="77777777" w:rsidR="00E27E71" w:rsidRDefault="00E27E71">
      <w:r>
        <w:continuationSeparator/>
      </w:r>
    </w:p>
  </w:footnote>
  <w:footnote w:type="continuationNotice" w:id="1">
    <w:p w14:paraId="5B450F27" w14:textId="77777777" w:rsidR="00E27E71" w:rsidRDefault="00E27E7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604FDDA1" w:rsidR="00263226" w:rsidRDefault="00263226">
        <w:pPr>
          <w:pStyle w:val="afc"/>
          <w:jc w:val="center"/>
        </w:pPr>
        <w:r>
          <w:fldChar w:fldCharType="begin"/>
        </w:r>
        <w:r>
          <w:instrText>PAGE   \* MERGEFORMAT</w:instrText>
        </w:r>
        <w:r>
          <w:fldChar w:fldCharType="separate"/>
        </w:r>
        <w:r w:rsidR="000A2700" w:rsidRPr="000A2700">
          <w:rPr>
            <w:noProof/>
            <w:lang w:val="ru-RU"/>
          </w:rPr>
          <w:t>32</w:t>
        </w:r>
        <w:r>
          <w:fldChar w:fldCharType="end"/>
        </w:r>
      </w:p>
    </w:sdtContent>
  </w:sdt>
  <w:p w14:paraId="3DEDB1BC" w14:textId="77777777" w:rsidR="00263226" w:rsidRPr="001769AE" w:rsidRDefault="00263226" w:rsidP="001769AE">
    <w:pPr>
      <w:pStyle w:val="afc"/>
      <w:jc w:val="both"/>
      <w:rPr>
        <w:b/>
        <w:i/>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1E4432"/>
    <w:multiLevelType w:val="hybridMultilevel"/>
    <w:tmpl w:val="50E4C0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8"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9"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4" w15:restartNumberingAfterBreak="0">
    <w:nsid w:val="2BE370EF"/>
    <w:multiLevelType w:val="multilevel"/>
    <w:tmpl w:val="9774C2E6"/>
    <w:lvl w:ilvl="0">
      <w:start w:val="5"/>
      <w:numFmt w:val="decimal"/>
      <w:lvlText w:val="%1."/>
      <w:lvlJc w:val="left"/>
      <w:pPr>
        <w:ind w:left="360" w:hanging="360"/>
      </w:pPr>
      <w:rPr>
        <w:rFonts w:cs="Times New Roman" w:hint="default"/>
      </w:rPr>
    </w:lvl>
    <w:lvl w:ilvl="1">
      <w:start w:val="1"/>
      <w:numFmt w:val="decimal"/>
      <w:lvlText w:val="%1.%2."/>
      <w:lvlJc w:val="left"/>
      <w:pPr>
        <w:ind w:left="780"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15"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7"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4ABE30F0"/>
    <w:multiLevelType w:val="multilevel"/>
    <w:tmpl w:val="938492A8"/>
    <w:lvl w:ilvl="0">
      <w:start w:val="2"/>
      <w:numFmt w:val="decimal"/>
      <w:lvlText w:val="%1."/>
      <w:lvlJc w:val="left"/>
      <w:pPr>
        <w:tabs>
          <w:tab w:val="num" w:pos="786"/>
        </w:tabs>
        <w:ind w:left="786"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4"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5"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8"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0"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550773"/>
    <w:multiLevelType w:val="hybridMultilevel"/>
    <w:tmpl w:val="0DD29972"/>
    <w:lvl w:ilvl="0" w:tplc="38521FAA">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3"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0" w15:restartNumberingAfterBreak="0">
    <w:nsid w:val="775F4C11"/>
    <w:multiLevelType w:val="multilevel"/>
    <w:tmpl w:val="1CB82B94"/>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1"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42"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7F083163"/>
    <w:multiLevelType w:val="hybridMultilevel"/>
    <w:tmpl w:val="CDCEFE7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30"/>
  </w:num>
  <w:num w:numId="4">
    <w:abstractNumId w:val="9"/>
  </w:num>
  <w:num w:numId="5">
    <w:abstractNumId w:val="37"/>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6"/>
  </w:num>
  <w:num w:numId="9">
    <w:abstractNumId w:val="27"/>
  </w:num>
  <w:num w:numId="10">
    <w:abstractNumId w:val="18"/>
  </w:num>
  <w:num w:numId="11">
    <w:abstractNumId w:val="20"/>
  </w:num>
  <w:num w:numId="12">
    <w:abstractNumId w:val="11"/>
  </w:num>
  <w:num w:numId="13">
    <w:abstractNumId w:val="33"/>
  </w:num>
  <w:num w:numId="14">
    <w:abstractNumId w:val="42"/>
  </w:num>
  <w:num w:numId="15">
    <w:abstractNumId w:val="35"/>
    <w:lvlOverride w:ilvl="0">
      <w:lvl w:ilvl="0">
        <w:numFmt w:val="decimal"/>
        <w:lvlText w:val=""/>
        <w:lvlJc w:val="left"/>
      </w:lvl>
    </w:lvlOverride>
    <w:lvlOverride w:ilvl="1">
      <w:lvl w:ilvl="1">
        <w:start w:val="1"/>
        <w:numFmt w:val="decimal"/>
        <w:lvlText w:val="%1.%2."/>
        <w:lvlJc w:val="left"/>
        <w:pPr>
          <w:ind w:left="1566" w:hanging="432"/>
        </w:pPr>
        <w:rPr>
          <w:rFonts w:cs="Times New Roman"/>
          <w:i w:val="0"/>
          <w:color w:val="00000A"/>
          <w:sz w:val="24"/>
          <w:szCs w:val="24"/>
        </w:rPr>
      </w:lvl>
    </w:lvlOverride>
  </w:num>
  <w:num w:numId="16">
    <w:abstractNumId w:val="13"/>
  </w:num>
  <w:num w:numId="17">
    <w:abstractNumId w:val="29"/>
  </w:num>
  <w:num w:numId="18">
    <w:abstractNumId w:val="38"/>
  </w:num>
  <w:num w:numId="19">
    <w:abstractNumId w:val="25"/>
  </w:num>
  <w:num w:numId="20">
    <w:abstractNumId w:val="32"/>
  </w:num>
  <w:num w:numId="21">
    <w:abstractNumId w:val="28"/>
  </w:num>
  <w:num w:numId="22">
    <w:abstractNumId w:val="17"/>
  </w:num>
  <w:num w:numId="23">
    <w:abstractNumId w:val="6"/>
  </w:num>
  <w:num w:numId="24">
    <w:abstractNumId w:val="21"/>
  </w:num>
  <w:num w:numId="25">
    <w:abstractNumId w:val="10"/>
  </w:num>
  <w:num w:numId="26">
    <w:abstractNumId w:val="8"/>
  </w:num>
  <w:num w:numId="27">
    <w:abstractNumId w:val="16"/>
  </w:num>
  <w:num w:numId="28">
    <w:abstractNumId w:val="41"/>
  </w:num>
  <w:num w:numId="29">
    <w:abstractNumId w:val="24"/>
  </w:num>
  <w:num w:numId="30">
    <w:abstractNumId w:val="19"/>
  </w:num>
  <w:num w:numId="31">
    <w:abstractNumId w:val="23"/>
  </w:num>
  <w:num w:numId="32">
    <w:abstractNumId w:val="35"/>
    <w:lvlOverride w:ilvl="0">
      <w:startOverride w:val="1"/>
    </w:lvlOverride>
  </w:num>
  <w:num w:numId="33">
    <w:abstractNumId w:val="32"/>
    <w:lvlOverride w:ilvl="0">
      <w:startOverride w:val="1"/>
    </w:lvlOverride>
  </w:num>
  <w:num w:numId="34">
    <w:abstractNumId w:val="13"/>
  </w:num>
  <w:num w:numId="35">
    <w:abstractNumId w:val="29"/>
  </w:num>
  <w:num w:numId="36">
    <w:abstractNumId w:val="35"/>
  </w:num>
  <w:num w:numId="37">
    <w:abstractNumId w:val="5"/>
    <w:lvlOverride w:ilvl="0">
      <w:startOverride w:val="1"/>
    </w:lvlOverride>
  </w:num>
  <w:num w:numId="38">
    <w:abstractNumId w:val="22"/>
  </w:num>
  <w:num w:numId="39">
    <w:abstractNumId w:val="36"/>
  </w:num>
  <w:num w:numId="40">
    <w:abstractNumId w:val="40"/>
  </w:num>
  <w:num w:numId="41">
    <w:abstractNumId w:val="14"/>
  </w:num>
  <w:num w:numId="42">
    <w:abstractNumId w:val="31"/>
  </w:num>
  <w:num w:numId="43">
    <w:abstractNumId w:val="43"/>
  </w:num>
  <w:num w:numId="44">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3461"/>
    <w:rsid w:val="00003A65"/>
    <w:rsid w:val="000065C8"/>
    <w:rsid w:val="00006F7D"/>
    <w:rsid w:val="0000731D"/>
    <w:rsid w:val="000078D9"/>
    <w:rsid w:val="00010108"/>
    <w:rsid w:val="00010317"/>
    <w:rsid w:val="00010F13"/>
    <w:rsid w:val="00011A1E"/>
    <w:rsid w:val="00012081"/>
    <w:rsid w:val="00012A96"/>
    <w:rsid w:val="000149D6"/>
    <w:rsid w:val="00016029"/>
    <w:rsid w:val="0001733C"/>
    <w:rsid w:val="00017ADD"/>
    <w:rsid w:val="00017B03"/>
    <w:rsid w:val="0002005F"/>
    <w:rsid w:val="000215FF"/>
    <w:rsid w:val="000219BD"/>
    <w:rsid w:val="000240B4"/>
    <w:rsid w:val="000252D2"/>
    <w:rsid w:val="0002640E"/>
    <w:rsid w:val="00026CBA"/>
    <w:rsid w:val="00035ACA"/>
    <w:rsid w:val="00035B3D"/>
    <w:rsid w:val="00036415"/>
    <w:rsid w:val="000370A2"/>
    <w:rsid w:val="000404AF"/>
    <w:rsid w:val="000404B3"/>
    <w:rsid w:val="00040DFC"/>
    <w:rsid w:val="00042922"/>
    <w:rsid w:val="00044EC3"/>
    <w:rsid w:val="000456C1"/>
    <w:rsid w:val="00045E6B"/>
    <w:rsid w:val="000460FE"/>
    <w:rsid w:val="000468BC"/>
    <w:rsid w:val="000473F6"/>
    <w:rsid w:val="00051301"/>
    <w:rsid w:val="00051A36"/>
    <w:rsid w:val="000528D8"/>
    <w:rsid w:val="00055351"/>
    <w:rsid w:val="00055756"/>
    <w:rsid w:val="0005630F"/>
    <w:rsid w:val="0005657E"/>
    <w:rsid w:val="00056D83"/>
    <w:rsid w:val="000571F1"/>
    <w:rsid w:val="000603C7"/>
    <w:rsid w:val="000605B2"/>
    <w:rsid w:val="00060831"/>
    <w:rsid w:val="00060B8C"/>
    <w:rsid w:val="00061F2D"/>
    <w:rsid w:val="000621D1"/>
    <w:rsid w:val="00062559"/>
    <w:rsid w:val="0006390A"/>
    <w:rsid w:val="00064928"/>
    <w:rsid w:val="00065655"/>
    <w:rsid w:val="00065FD6"/>
    <w:rsid w:val="00066B30"/>
    <w:rsid w:val="00066F7F"/>
    <w:rsid w:val="000672C4"/>
    <w:rsid w:val="00067BC0"/>
    <w:rsid w:val="00070B29"/>
    <w:rsid w:val="00071242"/>
    <w:rsid w:val="000712A9"/>
    <w:rsid w:val="0007172E"/>
    <w:rsid w:val="000724A7"/>
    <w:rsid w:val="00072727"/>
    <w:rsid w:val="00072C75"/>
    <w:rsid w:val="00074CA1"/>
    <w:rsid w:val="00075E50"/>
    <w:rsid w:val="0007722F"/>
    <w:rsid w:val="00077B81"/>
    <w:rsid w:val="00080511"/>
    <w:rsid w:val="00081AAB"/>
    <w:rsid w:val="00081F11"/>
    <w:rsid w:val="00082984"/>
    <w:rsid w:val="00084223"/>
    <w:rsid w:val="00085251"/>
    <w:rsid w:val="000856B5"/>
    <w:rsid w:val="0008604C"/>
    <w:rsid w:val="0008699E"/>
    <w:rsid w:val="000901A8"/>
    <w:rsid w:val="00090ABE"/>
    <w:rsid w:val="000915DC"/>
    <w:rsid w:val="00092869"/>
    <w:rsid w:val="00094D7A"/>
    <w:rsid w:val="0009572F"/>
    <w:rsid w:val="00095FBB"/>
    <w:rsid w:val="0009699B"/>
    <w:rsid w:val="0009751C"/>
    <w:rsid w:val="00097EB3"/>
    <w:rsid w:val="000A0B7E"/>
    <w:rsid w:val="000A0D65"/>
    <w:rsid w:val="000A1CFF"/>
    <w:rsid w:val="000A2635"/>
    <w:rsid w:val="000A2700"/>
    <w:rsid w:val="000A2CE5"/>
    <w:rsid w:val="000A3652"/>
    <w:rsid w:val="000A3939"/>
    <w:rsid w:val="000A56ED"/>
    <w:rsid w:val="000A63E3"/>
    <w:rsid w:val="000B09A0"/>
    <w:rsid w:val="000B111B"/>
    <w:rsid w:val="000B11F1"/>
    <w:rsid w:val="000B1949"/>
    <w:rsid w:val="000B3356"/>
    <w:rsid w:val="000B34E5"/>
    <w:rsid w:val="000B4768"/>
    <w:rsid w:val="000B4E66"/>
    <w:rsid w:val="000B6BCA"/>
    <w:rsid w:val="000B6C63"/>
    <w:rsid w:val="000B6EF6"/>
    <w:rsid w:val="000B7782"/>
    <w:rsid w:val="000B7C27"/>
    <w:rsid w:val="000C0163"/>
    <w:rsid w:val="000C02F3"/>
    <w:rsid w:val="000C06BD"/>
    <w:rsid w:val="000C1F89"/>
    <w:rsid w:val="000C2085"/>
    <w:rsid w:val="000C3BB4"/>
    <w:rsid w:val="000C62D0"/>
    <w:rsid w:val="000C7196"/>
    <w:rsid w:val="000C7970"/>
    <w:rsid w:val="000D00D1"/>
    <w:rsid w:val="000D12AE"/>
    <w:rsid w:val="000D1871"/>
    <w:rsid w:val="000D3542"/>
    <w:rsid w:val="000D3FCF"/>
    <w:rsid w:val="000D41B1"/>
    <w:rsid w:val="000D4406"/>
    <w:rsid w:val="000D490D"/>
    <w:rsid w:val="000D5344"/>
    <w:rsid w:val="000D5B57"/>
    <w:rsid w:val="000D5F49"/>
    <w:rsid w:val="000D705E"/>
    <w:rsid w:val="000D76B6"/>
    <w:rsid w:val="000D7CDA"/>
    <w:rsid w:val="000E0227"/>
    <w:rsid w:val="000E15C0"/>
    <w:rsid w:val="000E181C"/>
    <w:rsid w:val="000E295D"/>
    <w:rsid w:val="000E3478"/>
    <w:rsid w:val="000E3FA4"/>
    <w:rsid w:val="000E40BE"/>
    <w:rsid w:val="000E44A5"/>
    <w:rsid w:val="000E5F99"/>
    <w:rsid w:val="000E69D3"/>
    <w:rsid w:val="000E7060"/>
    <w:rsid w:val="000F2442"/>
    <w:rsid w:val="000F3DB8"/>
    <w:rsid w:val="000F4F48"/>
    <w:rsid w:val="000F62CA"/>
    <w:rsid w:val="000F6B82"/>
    <w:rsid w:val="000F70B1"/>
    <w:rsid w:val="000F71AC"/>
    <w:rsid w:val="000F7F40"/>
    <w:rsid w:val="001003E4"/>
    <w:rsid w:val="00101B44"/>
    <w:rsid w:val="00101D33"/>
    <w:rsid w:val="001028E4"/>
    <w:rsid w:val="00103613"/>
    <w:rsid w:val="0010362C"/>
    <w:rsid w:val="001054BF"/>
    <w:rsid w:val="00105721"/>
    <w:rsid w:val="001063AD"/>
    <w:rsid w:val="0010720D"/>
    <w:rsid w:val="00107E01"/>
    <w:rsid w:val="00107F45"/>
    <w:rsid w:val="00110BA4"/>
    <w:rsid w:val="00111F39"/>
    <w:rsid w:val="0011222A"/>
    <w:rsid w:val="0011336A"/>
    <w:rsid w:val="00113789"/>
    <w:rsid w:val="00114DBB"/>
    <w:rsid w:val="001153BA"/>
    <w:rsid w:val="00116ADC"/>
    <w:rsid w:val="00117590"/>
    <w:rsid w:val="00117A95"/>
    <w:rsid w:val="00117C1F"/>
    <w:rsid w:val="00117CB4"/>
    <w:rsid w:val="001206F6"/>
    <w:rsid w:val="00122E29"/>
    <w:rsid w:val="00123A7F"/>
    <w:rsid w:val="00125424"/>
    <w:rsid w:val="00125AAA"/>
    <w:rsid w:val="0012624B"/>
    <w:rsid w:val="00126FFD"/>
    <w:rsid w:val="00127F70"/>
    <w:rsid w:val="00130FB1"/>
    <w:rsid w:val="00132AFF"/>
    <w:rsid w:val="00133220"/>
    <w:rsid w:val="00133D86"/>
    <w:rsid w:val="001345D6"/>
    <w:rsid w:val="0013551E"/>
    <w:rsid w:val="0013553F"/>
    <w:rsid w:val="001367D3"/>
    <w:rsid w:val="00136C25"/>
    <w:rsid w:val="0014120C"/>
    <w:rsid w:val="0014145C"/>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5A38"/>
    <w:rsid w:val="00157D15"/>
    <w:rsid w:val="00160075"/>
    <w:rsid w:val="00160153"/>
    <w:rsid w:val="001603D9"/>
    <w:rsid w:val="0016128A"/>
    <w:rsid w:val="0016169C"/>
    <w:rsid w:val="001630C0"/>
    <w:rsid w:val="001641DC"/>
    <w:rsid w:val="00164574"/>
    <w:rsid w:val="00164D93"/>
    <w:rsid w:val="00170601"/>
    <w:rsid w:val="001716AE"/>
    <w:rsid w:val="00172D3B"/>
    <w:rsid w:val="00172DA8"/>
    <w:rsid w:val="00172FE8"/>
    <w:rsid w:val="00173C24"/>
    <w:rsid w:val="00174237"/>
    <w:rsid w:val="0017455C"/>
    <w:rsid w:val="00174C11"/>
    <w:rsid w:val="001751DA"/>
    <w:rsid w:val="00175F0C"/>
    <w:rsid w:val="001769AE"/>
    <w:rsid w:val="0017702A"/>
    <w:rsid w:val="00177802"/>
    <w:rsid w:val="001809F3"/>
    <w:rsid w:val="00181275"/>
    <w:rsid w:val="00182190"/>
    <w:rsid w:val="0018571C"/>
    <w:rsid w:val="00187982"/>
    <w:rsid w:val="001906F2"/>
    <w:rsid w:val="00193E16"/>
    <w:rsid w:val="00194E3D"/>
    <w:rsid w:val="001951ED"/>
    <w:rsid w:val="001952BE"/>
    <w:rsid w:val="00195A40"/>
    <w:rsid w:val="001962F2"/>
    <w:rsid w:val="0019638C"/>
    <w:rsid w:val="00197B86"/>
    <w:rsid w:val="00197BA9"/>
    <w:rsid w:val="001A017F"/>
    <w:rsid w:val="001A35E0"/>
    <w:rsid w:val="001A3D20"/>
    <w:rsid w:val="001A3E36"/>
    <w:rsid w:val="001A5CD1"/>
    <w:rsid w:val="001A76E5"/>
    <w:rsid w:val="001A7F6B"/>
    <w:rsid w:val="001B0808"/>
    <w:rsid w:val="001B0B21"/>
    <w:rsid w:val="001B2353"/>
    <w:rsid w:val="001B26B2"/>
    <w:rsid w:val="001B345E"/>
    <w:rsid w:val="001B363B"/>
    <w:rsid w:val="001B37FC"/>
    <w:rsid w:val="001B387D"/>
    <w:rsid w:val="001B4712"/>
    <w:rsid w:val="001B4A99"/>
    <w:rsid w:val="001B4BA2"/>
    <w:rsid w:val="001B598C"/>
    <w:rsid w:val="001B6E6F"/>
    <w:rsid w:val="001B75C6"/>
    <w:rsid w:val="001C09C7"/>
    <w:rsid w:val="001C0AE2"/>
    <w:rsid w:val="001C1A69"/>
    <w:rsid w:val="001C2718"/>
    <w:rsid w:val="001C4CD7"/>
    <w:rsid w:val="001C56C0"/>
    <w:rsid w:val="001C5F0F"/>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39E5"/>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363"/>
    <w:rsid w:val="001F7F3D"/>
    <w:rsid w:val="00200218"/>
    <w:rsid w:val="0020042B"/>
    <w:rsid w:val="0020051B"/>
    <w:rsid w:val="00201330"/>
    <w:rsid w:val="00201812"/>
    <w:rsid w:val="00202323"/>
    <w:rsid w:val="002038F5"/>
    <w:rsid w:val="0020474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17E71"/>
    <w:rsid w:val="0022114E"/>
    <w:rsid w:val="00221B52"/>
    <w:rsid w:val="00221B71"/>
    <w:rsid w:val="00221FA4"/>
    <w:rsid w:val="0022223C"/>
    <w:rsid w:val="002225A3"/>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1DCF"/>
    <w:rsid w:val="002525BB"/>
    <w:rsid w:val="002538BA"/>
    <w:rsid w:val="0025426D"/>
    <w:rsid w:val="00254811"/>
    <w:rsid w:val="00254934"/>
    <w:rsid w:val="002551EC"/>
    <w:rsid w:val="00255955"/>
    <w:rsid w:val="00255D72"/>
    <w:rsid w:val="00256089"/>
    <w:rsid w:val="00256532"/>
    <w:rsid w:val="00256892"/>
    <w:rsid w:val="00256CEB"/>
    <w:rsid w:val="00257382"/>
    <w:rsid w:val="00260646"/>
    <w:rsid w:val="00260978"/>
    <w:rsid w:val="002624FC"/>
    <w:rsid w:val="002628E9"/>
    <w:rsid w:val="00263226"/>
    <w:rsid w:val="002633BF"/>
    <w:rsid w:val="00263417"/>
    <w:rsid w:val="00263AA1"/>
    <w:rsid w:val="00263C1C"/>
    <w:rsid w:val="00264A1D"/>
    <w:rsid w:val="00265AAF"/>
    <w:rsid w:val="00266338"/>
    <w:rsid w:val="00267A7B"/>
    <w:rsid w:val="00270B8E"/>
    <w:rsid w:val="00270D75"/>
    <w:rsid w:val="00271566"/>
    <w:rsid w:val="00271FA7"/>
    <w:rsid w:val="00272421"/>
    <w:rsid w:val="00272EFD"/>
    <w:rsid w:val="002736C7"/>
    <w:rsid w:val="00274D2F"/>
    <w:rsid w:val="00276B7C"/>
    <w:rsid w:val="00280498"/>
    <w:rsid w:val="0028069E"/>
    <w:rsid w:val="002806E6"/>
    <w:rsid w:val="00281FF2"/>
    <w:rsid w:val="00282C20"/>
    <w:rsid w:val="00283E8C"/>
    <w:rsid w:val="00284577"/>
    <w:rsid w:val="0028498E"/>
    <w:rsid w:val="00285954"/>
    <w:rsid w:val="00285E50"/>
    <w:rsid w:val="00286A3A"/>
    <w:rsid w:val="00287F3B"/>
    <w:rsid w:val="00292649"/>
    <w:rsid w:val="00292999"/>
    <w:rsid w:val="00293535"/>
    <w:rsid w:val="00293C44"/>
    <w:rsid w:val="00294D4B"/>
    <w:rsid w:val="00295861"/>
    <w:rsid w:val="002959A1"/>
    <w:rsid w:val="00295E1F"/>
    <w:rsid w:val="00296B7B"/>
    <w:rsid w:val="002A0B40"/>
    <w:rsid w:val="002A1ADA"/>
    <w:rsid w:val="002A1B82"/>
    <w:rsid w:val="002A1F66"/>
    <w:rsid w:val="002A3E9C"/>
    <w:rsid w:val="002A44C3"/>
    <w:rsid w:val="002A542E"/>
    <w:rsid w:val="002A752C"/>
    <w:rsid w:val="002B0721"/>
    <w:rsid w:val="002B0E7D"/>
    <w:rsid w:val="002B381B"/>
    <w:rsid w:val="002B386A"/>
    <w:rsid w:val="002B4222"/>
    <w:rsid w:val="002B50AB"/>
    <w:rsid w:val="002B5582"/>
    <w:rsid w:val="002B58C0"/>
    <w:rsid w:val="002B6407"/>
    <w:rsid w:val="002B65FD"/>
    <w:rsid w:val="002B6E88"/>
    <w:rsid w:val="002C01B4"/>
    <w:rsid w:val="002C0D18"/>
    <w:rsid w:val="002C0F5B"/>
    <w:rsid w:val="002C108E"/>
    <w:rsid w:val="002C1DBF"/>
    <w:rsid w:val="002C29CE"/>
    <w:rsid w:val="002C35E8"/>
    <w:rsid w:val="002C401B"/>
    <w:rsid w:val="002C4C46"/>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3628"/>
    <w:rsid w:val="002F3FEF"/>
    <w:rsid w:val="002F44F0"/>
    <w:rsid w:val="002F4D47"/>
    <w:rsid w:val="002F4F18"/>
    <w:rsid w:val="002F77E9"/>
    <w:rsid w:val="003019BA"/>
    <w:rsid w:val="00302412"/>
    <w:rsid w:val="003027B5"/>
    <w:rsid w:val="0030364A"/>
    <w:rsid w:val="00303D96"/>
    <w:rsid w:val="00304231"/>
    <w:rsid w:val="00305B97"/>
    <w:rsid w:val="00306399"/>
    <w:rsid w:val="00306521"/>
    <w:rsid w:val="003068B8"/>
    <w:rsid w:val="00306AF0"/>
    <w:rsid w:val="00307F6A"/>
    <w:rsid w:val="003102EE"/>
    <w:rsid w:val="00310AD0"/>
    <w:rsid w:val="00311FD4"/>
    <w:rsid w:val="003127B1"/>
    <w:rsid w:val="00312C65"/>
    <w:rsid w:val="00313838"/>
    <w:rsid w:val="0031463C"/>
    <w:rsid w:val="0031471D"/>
    <w:rsid w:val="0031478D"/>
    <w:rsid w:val="003150E0"/>
    <w:rsid w:val="003169A1"/>
    <w:rsid w:val="00317D5B"/>
    <w:rsid w:val="0032034D"/>
    <w:rsid w:val="003225AC"/>
    <w:rsid w:val="00322C05"/>
    <w:rsid w:val="0032432F"/>
    <w:rsid w:val="00324364"/>
    <w:rsid w:val="003245B0"/>
    <w:rsid w:val="003248EE"/>
    <w:rsid w:val="0032550D"/>
    <w:rsid w:val="00325CDF"/>
    <w:rsid w:val="00326260"/>
    <w:rsid w:val="003267A3"/>
    <w:rsid w:val="003269A9"/>
    <w:rsid w:val="00327003"/>
    <w:rsid w:val="003272F0"/>
    <w:rsid w:val="00330109"/>
    <w:rsid w:val="003310F7"/>
    <w:rsid w:val="0033342A"/>
    <w:rsid w:val="0033376A"/>
    <w:rsid w:val="0033655E"/>
    <w:rsid w:val="0034091C"/>
    <w:rsid w:val="00341E78"/>
    <w:rsid w:val="00342D30"/>
    <w:rsid w:val="00342EC2"/>
    <w:rsid w:val="00343092"/>
    <w:rsid w:val="003430CA"/>
    <w:rsid w:val="0034440F"/>
    <w:rsid w:val="00344590"/>
    <w:rsid w:val="0034496D"/>
    <w:rsid w:val="00344FD2"/>
    <w:rsid w:val="00345032"/>
    <w:rsid w:val="00345093"/>
    <w:rsid w:val="00345B02"/>
    <w:rsid w:val="0034697C"/>
    <w:rsid w:val="0034753B"/>
    <w:rsid w:val="00347B1D"/>
    <w:rsid w:val="003505EF"/>
    <w:rsid w:val="003511CA"/>
    <w:rsid w:val="003528FF"/>
    <w:rsid w:val="00353BC6"/>
    <w:rsid w:val="0035416F"/>
    <w:rsid w:val="003546CB"/>
    <w:rsid w:val="00355368"/>
    <w:rsid w:val="00356357"/>
    <w:rsid w:val="003575EF"/>
    <w:rsid w:val="00357EC2"/>
    <w:rsid w:val="00360A52"/>
    <w:rsid w:val="00360CDD"/>
    <w:rsid w:val="0036240E"/>
    <w:rsid w:val="00362422"/>
    <w:rsid w:val="00364B53"/>
    <w:rsid w:val="00364D4D"/>
    <w:rsid w:val="0036533D"/>
    <w:rsid w:val="00365C5F"/>
    <w:rsid w:val="00365DC5"/>
    <w:rsid w:val="00366B8B"/>
    <w:rsid w:val="00370E17"/>
    <w:rsid w:val="003715FD"/>
    <w:rsid w:val="003716F4"/>
    <w:rsid w:val="00371B8A"/>
    <w:rsid w:val="003722A9"/>
    <w:rsid w:val="00374D3D"/>
    <w:rsid w:val="003755CD"/>
    <w:rsid w:val="003757E5"/>
    <w:rsid w:val="00375E2F"/>
    <w:rsid w:val="00377E99"/>
    <w:rsid w:val="00380AE2"/>
    <w:rsid w:val="003816D9"/>
    <w:rsid w:val="00382842"/>
    <w:rsid w:val="00382847"/>
    <w:rsid w:val="00383487"/>
    <w:rsid w:val="003839C7"/>
    <w:rsid w:val="00385416"/>
    <w:rsid w:val="0038592C"/>
    <w:rsid w:val="00387795"/>
    <w:rsid w:val="00387DC0"/>
    <w:rsid w:val="003902E1"/>
    <w:rsid w:val="0039131C"/>
    <w:rsid w:val="003927C8"/>
    <w:rsid w:val="00392864"/>
    <w:rsid w:val="00393517"/>
    <w:rsid w:val="00393B68"/>
    <w:rsid w:val="00393E8E"/>
    <w:rsid w:val="0039633B"/>
    <w:rsid w:val="0039724B"/>
    <w:rsid w:val="00397595"/>
    <w:rsid w:val="003A1398"/>
    <w:rsid w:val="003A13E4"/>
    <w:rsid w:val="003A2C3F"/>
    <w:rsid w:val="003A348E"/>
    <w:rsid w:val="003A60C9"/>
    <w:rsid w:val="003A6D34"/>
    <w:rsid w:val="003A6DAA"/>
    <w:rsid w:val="003A715A"/>
    <w:rsid w:val="003B039A"/>
    <w:rsid w:val="003B06D5"/>
    <w:rsid w:val="003B10D5"/>
    <w:rsid w:val="003B1499"/>
    <w:rsid w:val="003B16AE"/>
    <w:rsid w:val="003B2539"/>
    <w:rsid w:val="003B284C"/>
    <w:rsid w:val="003B3FDD"/>
    <w:rsid w:val="003B404A"/>
    <w:rsid w:val="003B4446"/>
    <w:rsid w:val="003B4912"/>
    <w:rsid w:val="003B5819"/>
    <w:rsid w:val="003B611E"/>
    <w:rsid w:val="003B67A4"/>
    <w:rsid w:val="003B6C2B"/>
    <w:rsid w:val="003B6C89"/>
    <w:rsid w:val="003B7A0C"/>
    <w:rsid w:val="003C4FBF"/>
    <w:rsid w:val="003C589A"/>
    <w:rsid w:val="003C706E"/>
    <w:rsid w:val="003C740C"/>
    <w:rsid w:val="003D0853"/>
    <w:rsid w:val="003D0934"/>
    <w:rsid w:val="003D2A09"/>
    <w:rsid w:val="003D2CC3"/>
    <w:rsid w:val="003D4014"/>
    <w:rsid w:val="003D4525"/>
    <w:rsid w:val="003D4D35"/>
    <w:rsid w:val="003D6523"/>
    <w:rsid w:val="003D6B94"/>
    <w:rsid w:val="003D74C0"/>
    <w:rsid w:val="003E0080"/>
    <w:rsid w:val="003E0ECE"/>
    <w:rsid w:val="003E19EE"/>
    <w:rsid w:val="003E26F6"/>
    <w:rsid w:val="003E2E12"/>
    <w:rsid w:val="003E3869"/>
    <w:rsid w:val="003E3D0C"/>
    <w:rsid w:val="003E3EC6"/>
    <w:rsid w:val="003E4401"/>
    <w:rsid w:val="003E4D79"/>
    <w:rsid w:val="003E7808"/>
    <w:rsid w:val="003F109B"/>
    <w:rsid w:val="003F10A7"/>
    <w:rsid w:val="003F1DA1"/>
    <w:rsid w:val="003F2161"/>
    <w:rsid w:val="003F22A6"/>
    <w:rsid w:val="003F3732"/>
    <w:rsid w:val="003F40AA"/>
    <w:rsid w:val="003F44A7"/>
    <w:rsid w:val="003F552D"/>
    <w:rsid w:val="003F69F0"/>
    <w:rsid w:val="003F79A1"/>
    <w:rsid w:val="00401A1A"/>
    <w:rsid w:val="00402971"/>
    <w:rsid w:val="0040331A"/>
    <w:rsid w:val="00405097"/>
    <w:rsid w:val="0040648E"/>
    <w:rsid w:val="00406F98"/>
    <w:rsid w:val="00412676"/>
    <w:rsid w:val="00412B11"/>
    <w:rsid w:val="00413D82"/>
    <w:rsid w:val="00413F14"/>
    <w:rsid w:val="004154E0"/>
    <w:rsid w:val="00421685"/>
    <w:rsid w:val="00422A72"/>
    <w:rsid w:val="00422FB9"/>
    <w:rsid w:val="004244EF"/>
    <w:rsid w:val="004258B9"/>
    <w:rsid w:val="004259DE"/>
    <w:rsid w:val="0042609B"/>
    <w:rsid w:val="00426755"/>
    <w:rsid w:val="00426D98"/>
    <w:rsid w:val="00427040"/>
    <w:rsid w:val="00430164"/>
    <w:rsid w:val="004304A1"/>
    <w:rsid w:val="00430648"/>
    <w:rsid w:val="00430B3A"/>
    <w:rsid w:val="00431C9C"/>
    <w:rsid w:val="00431E78"/>
    <w:rsid w:val="004330A8"/>
    <w:rsid w:val="0043461C"/>
    <w:rsid w:val="0043480E"/>
    <w:rsid w:val="00435353"/>
    <w:rsid w:val="00435A0B"/>
    <w:rsid w:val="00435AAB"/>
    <w:rsid w:val="00435BB6"/>
    <w:rsid w:val="00435CEA"/>
    <w:rsid w:val="004369CC"/>
    <w:rsid w:val="00436F56"/>
    <w:rsid w:val="0044051E"/>
    <w:rsid w:val="0044082A"/>
    <w:rsid w:val="0044084A"/>
    <w:rsid w:val="00441A05"/>
    <w:rsid w:val="004427BA"/>
    <w:rsid w:val="00443882"/>
    <w:rsid w:val="00443E8B"/>
    <w:rsid w:val="004442FF"/>
    <w:rsid w:val="00444FBD"/>
    <w:rsid w:val="00445963"/>
    <w:rsid w:val="0044681F"/>
    <w:rsid w:val="0044769F"/>
    <w:rsid w:val="0044782E"/>
    <w:rsid w:val="00447A1E"/>
    <w:rsid w:val="00447CBD"/>
    <w:rsid w:val="004516E7"/>
    <w:rsid w:val="0045173F"/>
    <w:rsid w:val="004517FC"/>
    <w:rsid w:val="0045366C"/>
    <w:rsid w:val="00453838"/>
    <w:rsid w:val="004555A5"/>
    <w:rsid w:val="0045563D"/>
    <w:rsid w:val="004565C2"/>
    <w:rsid w:val="00456F7E"/>
    <w:rsid w:val="004603B7"/>
    <w:rsid w:val="004603EB"/>
    <w:rsid w:val="004609EA"/>
    <w:rsid w:val="004614A9"/>
    <w:rsid w:val="004616B5"/>
    <w:rsid w:val="00461AD2"/>
    <w:rsid w:val="00461E86"/>
    <w:rsid w:val="00463D77"/>
    <w:rsid w:val="00465654"/>
    <w:rsid w:val="0046612D"/>
    <w:rsid w:val="004662A8"/>
    <w:rsid w:val="004664D0"/>
    <w:rsid w:val="00466D79"/>
    <w:rsid w:val="00467D31"/>
    <w:rsid w:val="004709E0"/>
    <w:rsid w:val="00471818"/>
    <w:rsid w:val="00474185"/>
    <w:rsid w:val="0047506F"/>
    <w:rsid w:val="00475A41"/>
    <w:rsid w:val="00475E36"/>
    <w:rsid w:val="004760EE"/>
    <w:rsid w:val="0047717D"/>
    <w:rsid w:val="00477537"/>
    <w:rsid w:val="00477C3F"/>
    <w:rsid w:val="0048102C"/>
    <w:rsid w:val="0048223E"/>
    <w:rsid w:val="00483282"/>
    <w:rsid w:val="00483486"/>
    <w:rsid w:val="004835E2"/>
    <w:rsid w:val="00483D75"/>
    <w:rsid w:val="00483F9F"/>
    <w:rsid w:val="0048535F"/>
    <w:rsid w:val="0048540B"/>
    <w:rsid w:val="0048560E"/>
    <w:rsid w:val="00486B72"/>
    <w:rsid w:val="0048716C"/>
    <w:rsid w:val="004901E5"/>
    <w:rsid w:val="0049027E"/>
    <w:rsid w:val="00490FA9"/>
    <w:rsid w:val="004916F4"/>
    <w:rsid w:val="00491846"/>
    <w:rsid w:val="00492D9E"/>
    <w:rsid w:val="004930C4"/>
    <w:rsid w:val="0049318B"/>
    <w:rsid w:val="00493C47"/>
    <w:rsid w:val="00494385"/>
    <w:rsid w:val="00494F2E"/>
    <w:rsid w:val="00495137"/>
    <w:rsid w:val="0049607B"/>
    <w:rsid w:val="004975C2"/>
    <w:rsid w:val="004A0722"/>
    <w:rsid w:val="004A0822"/>
    <w:rsid w:val="004A1307"/>
    <w:rsid w:val="004A1FAB"/>
    <w:rsid w:val="004A2314"/>
    <w:rsid w:val="004A2E41"/>
    <w:rsid w:val="004A2F97"/>
    <w:rsid w:val="004A3974"/>
    <w:rsid w:val="004A4E65"/>
    <w:rsid w:val="004A506A"/>
    <w:rsid w:val="004A507E"/>
    <w:rsid w:val="004A5F24"/>
    <w:rsid w:val="004A634E"/>
    <w:rsid w:val="004A7244"/>
    <w:rsid w:val="004A7B60"/>
    <w:rsid w:val="004B01EB"/>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0748"/>
    <w:rsid w:val="004C222B"/>
    <w:rsid w:val="004C2628"/>
    <w:rsid w:val="004C2791"/>
    <w:rsid w:val="004C2D0A"/>
    <w:rsid w:val="004C3764"/>
    <w:rsid w:val="004C4788"/>
    <w:rsid w:val="004C4F20"/>
    <w:rsid w:val="004C642B"/>
    <w:rsid w:val="004C727D"/>
    <w:rsid w:val="004D028E"/>
    <w:rsid w:val="004D060D"/>
    <w:rsid w:val="004D0C4D"/>
    <w:rsid w:val="004D2B25"/>
    <w:rsid w:val="004D32C4"/>
    <w:rsid w:val="004D40D3"/>
    <w:rsid w:val="004D5961"/>
    <w:rsid w:val="004D59AE"/>
    <w:rsid w:val="004D5AF4"/>
    <w:rsid w:val="004D5F0F"/>
    <w:rsid w:val="004D6479"/>
    <w:rsid w:val="004D68BB"/>
    <w:rsid w:val="004D73B0"/>
    <w:rsid w:val="004D73B5"/>
    <w:rsid w:val="004D7856"/>
    <w:rsid w:val="004D7F3A"/>
    <w:rsid w:val="004D7F46"/>
    <w:rsid w:val="004E2B7D"/>
    <w:rsid w:val="004E4B4C"/>
    <w:rsid w:val="004E5076"/>
    <w:rsid w:val="004E5411"/>
    <w:rsid w:val="004E548F"/>
    <w:rsid w:val="004E6475"/>
    <w:rsid w:val="004E7F08"/>
    <w:rsid w:val="004F0B22"/>
    <w:rsid w:val="004F1B7E"/>
    <w:rsid w:val="004F1C70"/>
    <w:rsid w:val="004F26CA"/>
    <w:rsid w:val="004F2A7A"/>
    <w:rsid w:val="004F3F20"/>
    <w:rsid w:val="004F55C4"/>
    <w:rsid w:val="004F5E35"/>
    <w:rsid w:val="004F7222"/>
    <w:rsid w:val="004F7D1E"/>
    <w:rsid w:val="00501C13"/>
    <w:rsid w:val="005023E7"/>
    <w:rsid w:val="00502B30"/>
    <w:rsid w:val="005034CD"/>
    <w:rsid w:val="005039EE"/>
    <w:rsid w:val="00504B58"/>
    <w:rsid w:val="00505B4A"/>
    <w:rsid w:val="0050629F"/>
    <w:rsid w:val="00506410"/>
    <w:rsid w:val="00510155"/>
    <w:rsid w:val="00511B30"/>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5435"/>
    <w:rsid w:val="00526BF6"/>
    <w:rsid w:val="00527200"/>
    <w:rsid w:val="00527391"/>
    <w:rsid w:val="005274DC"/>
    <w:rsid w:val="005274EF"/>
    <w:rsid w:val="00527E14"/>
    <w:rsid w:val="0053160D"/>
    <w:rsid w:val="005317F0"/>
    <w:rsid w:val="0053216D"/>
    <w:rsid w:val="0053247E"/>
    <w:rsid w:val="005326DC"/>
    <w:rsid w:val="00532948"/>
    <w:rsid w:val="00532CBD"/>
    <w:rsid w:val="005337F1"/>
    <w:rsid w:val="005379C0"/>
    <w:rsid w:val="00540182"/>
    <w:rsid w:val="00540785"/>
    <w:rsid w:val="005409C2"/>
    <w:rsid w:val="00540BD9"/>
    <w:rsid w:val="005415AA"/>
    <w:rsid w:val="0054189F"/>
    <w:rsid w:val="00542CF9"/>
    <w:rsid w:val="00542F51"/>
    <w:rsid w:val="00542FE2"/>
    <w:rsid w:val="00543153"/>
    <w:rsid w:val="0054411D"/>
    <w:rsid w:val="00544D3C"/>
    <w:rsid w:val="00545648"/>
    <w:rsid w:val="00547D08"/>
    <w:rsid w:val="005507FC"/>
    <w:rsid w:val="00551EB6"/>
    <w:rsid w:val="00552BF2"/>
    <w:rsid w:val="005530AE"/>
    <w:rsid w:val="005539CB"/>
    <w:rsid w:val="00553A05"/>
    <w:rsid w:val="00554D39"/>
    <w:rsid w:val="00554E10"/>
    <w:rsid w:val="00554F6B"/>
    <w:rsid w:val="0055529F"/>
    <w:rsid w:val="005575D0"/>
    <w:rsid w:val="00557BBD"/>
    <w:rsid w:val="00557DA8"/>
    <w:rsid w:val="005617B2"/>
    <w:rsid w:val="00561E25"/>
    <w:rsid w:val="005631F3"/>
    <w:rsid w:val="0056341B"/>
    <w:rsid w:val="00563660"/>
    <w:rsid w:val="00563992"/>
    <w:rsid w:val="005645F9"/>
    <w:rsid w:val="005654B5"/>
    <w:rsid w:val="00567107"/>
    <w:rsid w:val="00567B90"/>
    <w:rsid w:val="005714C0"/>
    <w:rsid w:val="0057285C"/>
    <w:rsid w:val="005728D7"/>
    <w:rsid w:val="00572C2C"/>
    <w:rsid w:val="00572E5B"/>
    <w:rsid w:val="00573151"/>
    <w:rsid w:val="005737EA"/>
    <w:rsid w:val="00574C29"/>
    <w:rsid w:val="00574C9C"/>
    <w:rsid w:val="00575F54"/>
    <w:rsid w:val="005767D0"/>
    <w:rsid w:val="00576A20"/>
    <w:rsid w:val="00577D3A"/>
    <w:rsid w:val="005857C0"/>
    <w:rsid w:val="00585B8B"/>
    <w:rsid w:val="00587BAB"/>
    <w:rsid w:val="00591C6F"/>
    <w:rsid w:val="00592DB3"/>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0FA0"/>
    <w:rsid w:val="005B14BC"/>
    <w:rsid w:val="005B15AA"/>
    <w:rsid w:val="005B1810"/>
    <w:rsid w:val="005B33A8"/>
    <w:rsid w:val="005B4EE8"/>
    <w:rsid w:val="005B6AFD"/>
    <w:rsid w:val="005B6BF9"/>
    <w:rsid w:val="005B6F49"/>
    <w:rsid w:val="005B7DB7"/>
    <w:rsid w:val="005C07E3"/>
    <w:rsid w:val="005C1C99"/>
    <w:rsid w:val="005C1EFE"/>
    <w:rsid w:val="005C210F"/>
    <w:rsid w:val="005C4E96"/>
    <w:rsid w:val="005C6554"/>
    <w:rsid w:val="005C71C8"/>
    <w:rsid w:val="005D16A1"/>
    <w:rsid w:val="005D1B34"/>
    <w:rsid w:val="005D2535"/>
    <w:rsid w:val="005D4364"/>
    <w:rsid w:val="005D54D6"/>
    <w:rsid w:val="005D5E1A"/>
    <w:rsid w:val="005D61AB"/>
    <w:rsid w:val="005D7631"/>
    <w:rsid w:val="005E010A"/>
    <w:rsid w:val="005E03DD"/>
    <w:rsid w:val="005E0906"/>
    <w:rsid w:val="005E0EED"/>
    <w:rsid w:val="005E1FF6"/>
    <w:rsid w:val="005E4D32"/>
    <w:rsid w:val="005E5C6B"/>
    <w:rsid w:val="005E6AD1"/>
    <w:rsid w:val="005F06F1"/>
    <w:rsid w:val="005F0EF7"/>
    <w:rsid w:val="005F16C2"/>
    <w:rsid w:val="005F2437"/>
    <w:rsid w:val="005F4790"/>
    <w:rsid w:val="005F497E"/>
    <w:rsid w:val="005F57F1"/>
    <w:rsid w:val="005F5BD6"/>
    <w:rsid w:val="00601BB5"/>
    <w:rsid w:val="006023B0"/>
    <w:rsid w:val="00602742"/>
    <w:rsid w:val="006032C7"/>
    <w:rsid w:val="00603439"/>
    <w:rsid w:val="00603C33"/>
    <w:rsid w:val="00604BDA"/>
    <w:rsid w:val="006050A2"/>
    <w:rsid w:val="00606900"/>
    <w:rsid w:val="00606988"/>
    <w:rsid w:val="00607935"/>
    <w:rsid w:val="00607B33"/>
    <w:rsid w:val="00607F5E"/>
    <w:rsid w:val="0061111A"/>
    <w:rsid w:val="0061213A"/>
    <w:rsid w:val="0061265F"/>
    <w:rsid w:val="00612CB1"/>
    <w:rsid w:val="00614C01"/>
    <w:rsid w:val="00614EE9"/>
    <w:rsid w:val="00615200"/>
    <w:rsid w:val="006153BA"/>
    <w:rsid w:val="006154A9"/>
    <w:rsid w:val="00615503"/>
    <w:rsid w:val="00615553"/>
    <w:rsid w:val="00616A3C"/>
    <w:rsid w:val="0061711C"/>
    <w:rsid w:val="00617B22"/>
    <w:rsid w:val="006209BA"/>
    <w:rsid w:val="00620B6F"/>
    <w:rsid w:val="00620C1B"/>
    <w:rsid w:val="006247E4"/>
    <w:rsid w:val="00624A21"/>
    <w:rsid w:val="006254CE"/>
    <w:rsid w:val="0062639F"/>
    <w:rsid w:val="00627526"/>
    <w:rsid w:val="00627A25"/>
    <w:rsid w:val="006308EB"/>
    <w:rsid w:val="0063222D"/>
    <w:rsid w:val="00632CB0"/>
    <w:rsid w:val="00634AC0"/>
    <w:rsid w:val="00635908"/>
    <w:rsid w:val="00636161"/>
    <w:rsid w:val="006362C2"/>
    <w:rsid w:val="0063683B"/>
    <w:rsid w:val="00637BA3"/>
    <w:rsid w:val="00637FB6"/>
    <w:rsid w:val="00643280"/>
    <w:rsid w:val="006433E0"/>
    <w:rsid w:val="006437DC"/>
    <w:rsid w:val="006443C8"/>
    <w:rsid w:val="00644423"/>
    <w:rsid w:val="00644631"/>
    <w:rsid w:val="00644A53"/>
    <w:rsid w:val="00645B0D"/>
    <w:rsid w:val="00645D32"/>
    <w:rsid w:val="00647C16"/>
    <w:rsid w:val="00647C64"/>
    <w:rsid w:val="00647F42"/>
    <w:rsid w:val="0065154D"/>
    <w:rsid w:val="00652316"/>
    <w:rsid w:val="006525C2"/>
    <w:rsid w:val="00654089"/>
    <w:rsid w:val="006557E6"/>
    <w:rsid w:val="006560B8"/>
    <w:rsid w:val="006565B0"/>
    <w:rsid w:val="006616B0"/>
    <w:rsid w:val="006617FD"/>
    <w:rsid w:val="006619CF"/>
    <w:rsid w:val="00661D30"/>
    <w:rsid w:val="006621B0"/>
    <w:rsid w:val="006622A5"/>
    <w:rsid w:val="00662455"/>
    <w:rsid w:val="006625CB"/>
    <w:rsid w:val="00662F4F"/>
    <w:rsid w:val="0066327D"/>
    <w:rsid w:val="00663D9A"/>
    <w:rsid w:val="0066465F"/>
    <w:rsid w:val="00664BDC"/>
    <w:rsid w:val="00665025"/>
    <w:rsid w:val="006654BD"/>
    <w:rsid w:val="00665AAC"/>
    <w:rsid w:val="00665CF9"/>
    <w:rsid w:val="00665EB5"/>
    <w:rsid w:val="006663D1"/>
    <w:rsid w:val="00666C43"/>
    <w:rsid w:val="006672C3"/>
    <w:rsid w:val="00667A2A"/>
    <w:rsid w:val="00670098"/>
    <w:rsid w:val="006705DF"/>
    <w:rsid w:val="006714DD"/>
    <w:rsid w:val="00671D6B"/>
    <w:rsid w:val="006723D5"/>
    <w:rsid w:val="00672D1A"/>
    <w:rsid w:val="00672ECA"/>
    <w:rsid w:val="006747D2"/>
    <w:rsid w:val="00674AFC"/>
    <w:rsid w:val="006757FE"/>
    <w:rsid w:val="00676610"/>
    <w:rsid w:val="0067698F"/>
    <w:rsid w:val="00676F5B"/>
    <w:rsid w:val="00677AFB"/>
    <w:rsid w:val="00681E5A"/>
    <w:rsid w:val="00682015"/>
    <w:rsid w:val="00683EF6"/>
    <w:rsid w:val="00684763"/>
    <w:rsid w:val="00684781"/>
    <w:rsid w:val="0068798A"/>
    <w:rsid w:val="00687AEE"/>
    <w:rsid w:val="00690254"/>
    <w:rsid w:val="00692FC4"/>
    <w:rsid w:val="00693925"/>
    <w:rsid w:val="00694E26"/>
    <w:rsid w:val="0069612F"/>
    <w:rsid w:val="00696D21"/>
    <w:rsid w:val="006A0331"/>
    <w:rsid w:val="006A05A4"/>
    <w:rsid w:val="006A0AFB"/>
    <w:rsid w:val="006A1D0F"/>
    <w:rsid w:val="006A1E80"/>
    <w:rsid w:val="006A30E4"/>
    <w:rsid w:val="006A42E1"/>
    <w:rsid w:val="006A5C2F"/>
    <w:rsid w:val="006B12C7"/>
    <w:rsid w:val="006B2423"/>
    <w:rsid w:val="006B253A"/>
    <w:rsid w:val="006B36EB"/>
    <w:rsid w:val="006B379B"/>
    <w:rsid w:val="006B4F41"/>
    <w:rsid w:val="006B5630"/>
    <w:rsid w:val="006B5AF0"/>
    <w:rsid w:val="006B6384"/>
    <w:rsid w:val="006B64CE"/>
    <w:rsid w:val="006C0060"/>
    <w:rsid w:val="006C0A7C"/>
    <w:rsid w:val="006C1E00"/>
    <w:rsid w:val="006C1EC9"/>
    <w:rsid w:val="006C24AE"/>
    <w:rsid w:val="006C2A10"/>
    <w:rsid w:val="006C2D4D"/>
    <w:rsid w:val="006C2EC7"/>
    <w:rsid w:val="006C4898"/>
    <w:rsid w:val="006C5DF9"/>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213E"/>
    <w:rsid w:val="00703A9B"/>
    <w:rsid w:val="0070452A"/>
    <w:rsid w:val="007049FF"/>
    <w:rsid w:val="00704E29"/>
    <w:rsid w:val="00706972"/>
    <w:rsid w:val="00707292"/>
    <w:rsid w:val="00710059"/>
    <w:rsid w:val="00710091"/>
    <w:rsid w:val="007108B8"/>
    <w:rsid w:val="0071092B"/>
    <w:rsid w:val="007120C7"/>
    <w:rsid w:val="00712B0C"/>
    <w:rsid w:val="0071444A"/>
    <w:rsid w:val="00714B1D"/>
    <w:rsid w:val="007154A7"/>
    <w:rsid w:val="00715E62"/>
    <w:rsid w:val="007174B4"/>
    <w:rsid w:val="00717865"/>
    <w:rsid w:val="00717B55"/>
    <w:rsid w:val="00717BAD"/>
    <w:rsid w:val="00717D3A"/>
    <w:rsid w:val="00721194"/>
    <w:rsid w:val="007215D1"/>
    <w:rsid w:val="00721F51"/>
    <w:rsid w:val="007220BA"/>
    <w:rsid w:val="00723542"/>
    <w:rsid w:val="00723A84"/>
    <w:rsid w:val="00724B5C"/>
    <w:rsid w:val="0072504B"/>
    <w:rsid w:val="0072516D"/>
    <w:rsid w:val="00725CEE"/>
    <w:rsid w:val="00730F11"/>
    <w:rsid w:val="007310CA"/>
    <w:rsid w:val="007317DE"/>
    <w:rsid w:val="00733908"/>
    <w:rsid w:val="00733B0E"/>
    <w:rsid w:val="00736962"/>
    <w:rsid w:val="00736BA9"/>
    <w:rsid w:val="007373BB"/>
    <w:rsid w:val="00737D85"/>
    <w:rsid w:val="00740384"/>
    <w:rsid w:val="00740B47"/>
    <w:rsid w:val="00741A8F"/>
    <w:rsid w:val="00742D1A"/>
    <w:rsid w:val="007432EA"/>
    <w:rsid w:val="00743672"/>
    <w:rsid w:val="007455F9"/>
    <w:rsid w:val="00745DB1"/>
    <w:rsid w:val="00746187"/>
    <w:rsid w:val="00747068"/>
    <w:rsid w:val="00751A92"/>
    <w:rsid w:val="00751B6A"/>
    <w:rsid w:val="0075281C"/>
    <w:rsid w:val="00754962"/>
    <w:rsid w:val="00754D95"/>
    <w:rsid w:val="00755932"/>
    <w:rsid w:val="00757921"/>
    <w:rsid w:val="00760505"/>
    <w:rsid w:val="0076082E"/>
    <w:rsid w:val="00762920"/>
    <w:rsid w:val="007633AF"/>
    <w:rsid w:val="007635BF"/>
    <w:rsid w:val="00763956"/>
    <w:rsid w:val="00765484"/>
    <w:rsid w:val="007655AF"/>
    <w:rsid w:val="00765AE0"/>
    <w:rsid w:val="00767834"/>
    <w:rsid w:val="00767970"/>
    <w:rsid w:val="007701E3"/>
    <w:rsid w:val="00770AD9"/>
    <w:rsid w:val="0077141B"/>
    <w:rsid w:val="00775F86"/>
    <w:rsid w:val="007774C9"/>
    <w:rsid w:val="00777A3D"/>
    <w:rsid w:val="007801FD"/>
    <w:rsid w:val="00782052"/>
    <w:rsid w:val="007823A8"/>
    <w:rsid w:val="007823FC"/>
    <w:rsid w:val="00782B4A"/>
    <w:rsid w:val="007836AE"/>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C0B"/>
    <w:rsid w:val="007A4FB2"/>
    <w:rsid w:val="007A6F0C"/>
    <w:rsid w:val="007A7065"/>
    <w:rsid w:val="007A780C"/>
    <w:rsid w:val="007A7E92"/>
    <w:rsid w:val="007B02D0"/>
    <w:rsid w:val="007B08D9"/>
    <w:rsid w:val="007B18C0"/>
    <w:rsid w:val="007B1992"/>
    <w:rsid w:val="007B2547"/>
    <w:rsid w:val="007B2B18"/>
    <w:rsid w:val="007B2FF2"/>
    <w:rsid w:val="007B4C16"/>
    <w:rsid w:val="007B510A"/>
    <w:rsid w:val="007B5900"/>
    <w:rsid w:val="007B6067"/>
    <w:rsid w:val="007B6491"/>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ACA"/>
    <w:rsid w:val="007D4E20"/>
    <w:rsid w:val="007D5941"/>
    <w:rsid w:val="007D6CB1"/>
    <w:rsid w:val="007D770A"/>
    <w:rsid w:val="007E03F2"/>
    <w:rsid w:val="007E2357"/>
    <w:rsid w:val="007E2886"/>
    <w:rsid w:val="007E2B01"/>
    <w:rsid w:val="007E47C3"/>
    <w:rsid w:val="007E6B45"/>
    <w:rsid w:val="007E7A87"/>
    <w:rsid w:val="007F0D47"/>
    <w:rsid w:val="007F21D3"/>
    <w:rsid w:val="007F24D1"/>
    <w:rsid w:val="007F349D"/>
    <w:rsid w:val="007F3ECC"/>
    <w:rsid w:val="007F6B8F"/>
    <w:rsid w:val="007F7424"/>
    <w:rsid w:val="007F7A0D"/>
    <w:rsid w:val="008026A8"/>
    <w:rsid w:val="008027C1"/>
    <w:rsid w:val="008040BF"/>
    <w:rsid w:val="00804310"/>
    <w:rsid w:val="008043C9"/>
    <w:rsid w:val="008063EB"/>
    <w:rsid w:val="00806A2A"/>
    <w:rsid w:val="0080733D"/>
    <w:rsid w:val="008073B0"/>
    <w:rsid w:val="00807FA2"/>
    <w:rsid w:val="008103C1"/>
    <w:rsid w:val="00810EE8"/>
    <w:rsid w:val="00811D12"/>
    <w:rsid w:val="008125F9"/>
    <w:rsid w:val="008126FD"/>
    <w:rsid w:val="00812B60"/>
    <w:rsid w:val="008130DF"/>
    <w:rsid w:val="0081380F"/>
    <w:rsid w:val="0081559A"/>
    <w:rsid w:val="0081592D"/>
    <w:rsid w:val="00816404"/>
    <w:rsid w:val="00817525"/>
    <w:rsid w:val="008204F5"/>
    <w:rsid w:val="00821191"/>
    <w:rsid w:val="008222C0"/>
    <w:rsid w:val="0082316B"/>
    <w:rsid w:val="008232D1"/>
    <w:rsid w:val="00823CF1"/>
    <w:rsid w:val="0082616A"/>
    <w:rsid w:val="008265ED"/>
    <w:rsid w:val="008276AE"/>
    <w:rsid w:val="008300A5"/>
    <w:rsid w:val="008302EF"/>
    <w:rsid w:val="00831123"/>
    <w:rsid w:val="00831A11"/>
    <w:rsid w:val="00832057"/>
    <w:rsid w:val="0083293A"/>
    <w:rsid w:val="008330F9"/>
    <w:rsid w:val="008351E7"/>
    <w:rsid w:val="0083670E"/>
    <w:rsid w:val="00837460"/>
    <w:rsid w:val="0084269F"/>
    <w:rsid w:val="0084362B"/>
    <w:rsid w:val="008448BD"/>
    <w:rsid w:val="00844AF7"/>
    <w:rsid w:val="00844B17"/>
    <w:rsid w:val="008453C5"/>
    <w:rsid w:val="00845B7E"/>
    <w:rsid w:val="008460EB"/>
    <w:rsid w:val="008467EE"/>
    <w:rsid w:val="00846B00"/>
    <w:rsid w:val="00847801"/>
    <w:rsid w:val="0085156C"/>
    <w:rsid w:val="00852348"/>
    <w:rsid w:val="00853C0D"/>
    <w:rsid w:val="00853DAD"/>
    <w:rsid w:val="0085492D"/>
    <w:rsid w:val="00857E80"/>
    <w:rsid w:val="00857F59"/>
    <w:rsid w:val="00860122"/>
    <w:rsid w:val="00860B4A"/>
    <w:rsid w:val="00860BD8"/>
    <w:rsid w:val="0086156E"/>
    <w:rsid w:val="00861E58"/>
    <w:rsid w:val="00862B3A"/>
    <w:rsid w:val="0086302A"/>
    <w:rsid w:val="0086408E"/>
    <w:rsid w:val="00864AE4"/>
    <w:rsid w:val="00867427"/>
    <w:rsid w:val="00867628"/>
    <w:rsid w:val="00870EF2"/>
    <w:rsid w:val="00871346"/>
    <w:rsid w:val="00871BF8"/>
    <w:rsid w:val="008728CE"/>
    <w:rsid w:val="00872B80"/>
    <w:rsid w:val="00875942"/>
    <w:rsid w:val="008771BD"/>
    <w:rsid w:val="00877256"/>
    <w:rsid w:val="008803D6"/>
    <w:rsid w:val="00881BB7"/>
    <w:rsid w:val="0088267C"/>
    <w:rsid w:val="00883C2F"/>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300"/>
    <w:rsid w:val="00897990"/>
    <w:rsid w:val="00897FB5"/>
    <w:rsid w:val="008A033F"/>
    <w:rsid w:val="008A0346"/>
    <w:rsid w:val="008A3708"/>
    <w:rsid w:val="008A3FEB"/>
    <w:rsid w:val="008A48A5"/>
    <w:rsid w:val="008A5104"/>
    <w:rsid w:val="008A5F5F"/>
    <w:rsid w:val="008A66FA"/>
    <w:rsid w:val="008A6ADC"/>
    <w:rsid w:val="008A7D6A"/>
    <w:rsid w:val="008A7ED0"/>
    <w:rsid w:val="008B20C7"/>
    <w:rsid w:val="008B21A4"/>
    <w:rsid w:val="008B27D9"/>
    <w:rsid w:val="008B2C16"/>
    <w:rsid w:val="008B383A"/>
    <w:rsid w:val="008B49F6"/>
    <w:rsid w:val="008B50AC"/>
    <w:rsid w:val="008B50BE"/>
    <w:rsid w:val="008B56BD"/>
    <w:rsid w:val="008B6193"/>
    <w:rsid w:val="008C0DFA"/>
    <w:rsid w:val="008C1062"/>
    <w:rsid w:val="008C1476"/>
    <w:rsid w:val="008C1693"/>
    <w:rsid w:val="008C3F3B"/>
    <w:rsid w:val="008C3FCD"/>
    <w:rsid w:val="008C4990"/>
    <w:rsid w:val="008C4C7C"/>
    <w:rsid w:val="008C7BE0"/>
    <w:rsid w:val="008D0216"/>
    <w:rsid w:val="008D105E"/>
    <w:rsid w:val="008D19DE"/>
    <w:rsid w:val="008D1A11"/>
    <w:rsid w:val="008D2C6D"/>
    <w:rsid w:val="008D3C6E"/>
    <w:rsid w:val="008D3D54"/>
    <w:rsid w:val="008D3EED"/>
    <w:rsid w:val="008D43A6"/>
    <w:rsid w:val="008D5551"/>
    <w:rsid w:val="008D57E5"/>
    <w:rsid w:val="008D5F16"/>
    <w:rsid w:val="008D797E"/>
    <w:rsid w:val="008E028C"/>
    <w:rsid w:val="008E0473"/>
    <w:rsid w:val="008E05FB"/>
    <w:rsid w:val="008E1767"/>
    <w:rsid w:val="008E1BE4"/>
    <w:rsid w:val="008E34A0"/>
    <w:rsid w:val="008E4800"/>
    <w:rsid w:val="008E4AAC"/>
    <w:rsid w:val="008E5A26"/>
    <w:rsid w:val="008E6020"/>
    <w:rsid w:val="008E6C62"/>
    <w:rsid w:val="008E6F54"/>
    <w:rsid w:val="008F0002"/>
    <w:rsid w:val="008F1020"/>
    <w:rsid w:val="008F21C7"/>
    <w:rsid w:val="008F2EC7"/>
    <w:rsid w:val="008F2FA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4EBE"/>
    <w:rsid w:val="00905A86"/>
    <w:rsid w:val="00906F72"/>
    <w:rsid w:val="00907EC1"/>
    <w:rsid w:val="00910A73"/>
    <w:rsid w:val="00912AA6"/>
    <w:rsid w:val="00912F33"/>
    <w:rsid w:val="00914C16"/>
    <w:rsid w:val="00914D8D"/>
    <w:rsid w:val="009152FA"/>
    <w:rsid w:val="00915A05"/>
    <w:rsid w:val="00915B64"/>
    <w:rsid w:val="00915B6E"/>
    <w:rsid w:val="00920287"/>
    <w:rsid w:val="0092030F"/>
    <w:rsid w:val="009232EF"/>
    <w:rsid w:val="00924C18"/>
    <w:rsid w:val="00925348"/>
    <w:rsid w:val="009253F7"/>
    <w:rsid w:val="009254B2"/>
    <w:rsid w:val="00925653"/>
    <w:rsid w:val="009262BE"/>
    <w:rsid w:val="0092654C"/>
    <w:rsid w:val="00930549"/>
    <w:rsid w:val="00931395"/>
    <w:rsid w:val="00931C4A"/>
    <w:rsid w:val="00931F3B"/>
    <w:rsid w:val="00932809"/>
    <w:rsid w:val="009343AB"/>
    <w:rsid w:val="00934C10"/>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012"/>
    <w:rsid w:val="00950339"/>
    <w:rsid w:val="0095235A"/>
    <w:rsid w:val="009527CD"/>
    <w:rsid w:val="00952F46"/>
    <w:rsid w:val="009542FB"/>
    <w:rsid w:val="009543CB"/>
    <w:rsid w:val="009555E0"/>
    <w:rsid w:val="009573B6"/>
    <w:rsid w:val="0095797C"/>
    <w:rsid w:val="00957D4B"/>
    <w:rsid w:val="00960E69"/>
    <w:rsid w:val="00960EB1"/>
    <w:rsid w:val="009612C8"/>
    <w:rsid w:val="00961692"/>
    <w:rsid w:val="009627C4"/>
    <w:rsid w:val="009629E7"/>
    <w:rsid w:val="0096428B"/>
    <w:rsid w:val="009649E0"/>
    <w:rsid w:val="00965106"/>
    <w:rsid w:val="0096571C"/>
    <w:rsid w:val="00965858"/>
    <w:rsid w:val="009663E5"/>
    <w:rsid w:val="009664C3"/>
    <w:rsid w:val="00966B1C"/>
    <w:rsid w:val="0096765C"/>
    <w:rsid w:val="009718B1"/>
    <w:rsid w:val="009728EF"/>
    <w:rsid w:val="009765DF"/>
    <w:rsid w:val="0097782B"/>
    <w:rsid w:val="00977A07"/>
    <w:rsid w:val="0098026E"/>
    <w:rsid w:val="0098057B"/>
    <w:rsid w:val="00980F7D"/>
    <w:rsid w:val="00981F1B"/>
    <w:rsid w:val="0098217D"/>
    <w:rsid w:val="009825F1"/>
    <w:rsid w:val="00983B0D"/>
    <w:rsid w:val="0098436B"/>
    <w:rsid w:val="00987723"/>
    <w:rsid w:val="00987937"/>
    <w:rsid w:val="009879F9"/>
    <w:rsid w:val="00990584"/>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A63E9"/>
    <w:rsid w:val="009B02E9"/>
    <w:rsid w:val="009B0F80"/>
    <w:rsid w:val="009B1ACB"/>
    <w:rsid w:val="009B37DD"/>
    <w:rsid w:val="009B3930"/>
    <w:rsid w:val="009B4025"/>
    <w:rsid w:val="009B4CA9"/>
    <w:rsid w:val="009B5A44"/>
    <w:rsid w:val="009B63D4"/>
    <w:rsid w:val="009B70ED"/>
    <w:rsid w:val="009B74CB"/>
    <w:rsid w:val="009B79E9"/>
    <w:rsid w:val="009B7E65"/>
    <w:rsid w:val="009B7F7B"/>
    <w:rsid w:val="009C0916"/>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0816"/>
    <w:rsid w:val="009D17DE"/>
    <w:rsid w:val="009D3CC2"/>
    <w:rsid w:val="009D60E0"/>
    <w:rsid w:val="009D640D"/>
    <w:rsid w:val="009D737B"/>
    <w:rsid w:val="009D75D3"/>
    <w:rsid w:val="009E0EA6"/>
    <w:rsid w:val="009E1390"/>
    <w:rsid w:val="009E159A"/>
    <w:rsid w:val="009E22AF"/>
    <w:rsid w:val="009E3633"/>
    <w:rsid w:val="009E4157"/>
    <w:rsid w:val="009E4661"/>
    <w:rsid w:val="009E4B8A"/>
    <w:rsid w:val="009E57DD"/>
    <w:rsid w:val="009E6907"/>
    <w:rsid w:val="009E6DBF"/>
    <w:rsid w:val="009E7055"/>
    <w:rsid w:val="009E72DD"/>
    <w:rsid w:val="009E754F"/>
    <w:rsid w:val="009E7FE5"/>
    <w:rsid w:val="009F068A"/>
    <w:rsid w:val="009F0921"/>
    <w:rsid w:val="009F0B91"/>
    <w:rsid w:val="009F1678"/>
    <w:rsid w:val="009F1815"/>
    <w:rsid w:val="009F21C0"/>
    <w:rsid w:val="009F272A"/>
    <w:rsid w:val="009F5BFC"/>
    <w:rsid w:val="009F617A"/>
    <w:rsid w:val="009F64BB"/>
    <w:rsid w:val="009F67BC"/>
    <w:rsid w:val="00A00089"/>
    <w:rsid w:val="00A00C93"/>
    <w:rsid w:val="00A01666"/>
    <w:rsid w:val="00A0271B"/>
    <w:rsid w:val="00A0298B"/>
    <w:rsid w:val="00A02F23"/>
    <w:rsid w:val="00A033D2"/>
    <w:rsid w:val="00A0395E"/>
    <w:rsid w:val="00A05320"/>
    <w:rsid w:val="00A07203"/>
    <w:rsid w:val="00A078AD"/>
    <w:rsid w:val="00A1027F"/>
    <w:rsid w:val="00A102F3"/>
    <w:rsid w:val="00A11CE3"/>
    <w:rsid w:val="00A127F7"/>
    <w:rsid w:val="00A133D3"/>
    <w:rsid w:val="00A150A4"/>
    <w:rsid w:val="00A16A74"/>
    <w:rsid w:val="00A20797"/>
    <w:rsid w:val="00A2124F"/>
    <w:rsid w:val="00A216C5"/>
    <w:rsid w:val="00A21E19"/>
    <w:rsid w:val="00A22EBA"/>
    <w:rsid w:val="00A24429"/>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5EAE"/>
    <w:rsid w:val="00A36194"/>
    <w:rsid w:val="00A3631F"/>
    <w:rsid w:val="00A365B5"/>
    <w:rsid w:val="00A36DCA"/>
    <w:rsid w:val="00A378BB"/>
    <w:rsid w:val="00A37B3F"/>
    <w:rsid w:val="00A401FF"/>
    <w:rsid w:val="00A4112B"/>
    <w:rsid w:val="00A4152A"/>
    <w:rsid w:val="00A44859"/>
    <w:rsid w:val="00A44B95"/>
    <w:rsid w:val="00A464CF"/>
    <w:rsid w:val="00A4691D"/>
    <w:rsid w:val="00A5179B"/>
    <w:rsid w:val="00A51F2A"/>
    <w:rsid w:val="00A52251"/>
    <w:rsid w:val="00A525A0"/>
    <w:rsid w:val="00A52AFD"/>
    <w:rsid w:val="00A548A5"/>
    <w:rsid w:val="00A559A6"/>
    <w:rsid w:val="00A56597"/>
    <w:rsid w:val="00A565FF"/>
    <w:rsid w:val="00A566D4"/>
    <w:rsid w:val="00A6048E"/>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5DDE"/>
    <w:rsid w:val="00A76B04"/>
    <w:rsid w:val="00A773D2"/>
    <w:rsid w:val="00A77AF3"/>
    <w:rsid w:val="00A810BC"/>
    <w:rsid w:val="00A81D7D"/>
    <w:rsid w:val="00A826DB"/>
    <w:rsid w:val="00A828EC"/>
    <w:rsid w:val="00A82F1A"/>
    <w:rsid w:val="00A83D0A"/>
    <w:rsid w:val="00A8465D"/>
    <w:rsid w:val="00A84772"/>
    <w:rsid w:val="00A84B5D"/>
    <w:rsid w:val="00A8569B"/>
    <w:rsid w:val="00A9149C"/>
    <w:rsid w:val="00A91EDD"/>
    <w:rsid w:val="00A92012"/>
    <w:rsid w:val="00A92696"/>
    <w:rsid w:val="00A94164"/>
    <w:rsid w:val="00A95908"/>
    <w:rsid w:val="00A95BD1"/>
    <w:rsid w:val="00A96289"/>
    <w:rsid w:val="00A966DC"/>
    <w:rsid w:val="00A9687A"/>
    <w:rsid w:val="00AA037F"/>
    <w:rsid w:val="00AA059A"/>
    <w:rsid w:val="00AA084E"/>
    <w:rsid w:val="00AA1582"/>
    <w:rsid w:val="00AA2E69"/>
    <w:rsid w:val="00AA38ED"/>
    <w:rsid w:val="00AA5586"/>
    <w:rsid w:val="00AA6CC2"/>
    <w:rsid w:val="00AA74EC"/>
    <w:rsid w:val="00AB17BD"/>
    <w:rsid w:val="00AB2EE5"/>
    <w:rsid w:val="00AB4044"/>
    <w:rsid w:val="00AB47C9"/>
    <w:rsid w:val="00AB50B4"/>
    <w:rsid w:val="00AB587B"/>
    <w:rsid w:val="00AB5A85"/>
    <w:rsid w:val="00AB6204"/>
    <w:rsid w:val="00AB6756"/>
    <w:rsid w:val="00AB68B7"/>
    <w:rsid w:val="00AC0327"/>
    <w:rsid w:val="00AC2476"/>
    <w:rsid w:val="00AC2985"/>
    <w:rsid w:val="00AC3CC3"/>
    <w:rsid w:val="00AC3D48"/>
    <w:rsid w:val="00AC439B"/>
    <w:rsid w:val="00AC47B1"/>
    <w:rsid w:val="00AC599B"/>
    <w:rsid w:val="00AC5EB3"/>
    <w:rsid w:val="00AC605B"/>
    <w:rsid w:val="00AC63A0"/>
    <w:rsid w:val="00AC78A7"/>
    <w:rsid w:val="00AD0151"/>
    <w:rsid w:val="00AD1458"/>
    <w:rsid w:val="00AD27E2"/>
    <w:rsid w:val="00AD3899"/>
    <w:rsid w:val="00AD432E"/>
    <w:rsid w:val="00AD4E3E"/>
    <w:rsid w:val="00AD4E4C"/>
    <w:rsid w:val="00AD6AD1"/>
    <w:rsid w:val="00AD77C2"/>
    <w:rsid w:val="00AD7853"/>
    <w:rsid w:val="00AD7B28"/>
    <w:rsid w:val="00AE0105"/>
    <w:rsid w:val="00AE034F"/>
    <w:rsid w:val="00AE0652"/>
    <w:rsid w:val="00AE1440"/>
    <w:rsid w:val="00AE17D1"/>
    <w:rsid w:val="00AE2DA4"/>
    <w:rsid w:val="00AE3507"/>
    <w:rsid w:val="00AE39CD"/>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11BE"/>
    <w:rsid w:val="00AF2ADD"/>
    <w:rsid w:val="00AF31BD"/>
    <w:rsid w:val="00AF3E6A"/>
    <w:rsid w:val="00AF6893"/>
    <w:rsid w:val="00AF7E55"/>
    <w:rsid w:val="00B00AB6"/>
    <w:rsid w:val="00B00CB2"/>
    <w:rsid w:val="00B01BF7"/>
    <w:rsid w:val="00B02B4C"/>
    <w:rsid w:val="00B03F3F"/>
    <w:rsid w:val="00B04A7E"/>
    <w:rsid w:val="00B06953"/>
    <w:rsid w:val="00B069B8"/>
    <w:rsid w:val="00B06A73"/>
    <w:rsid w:val="00B06FF3"/>
    <w:rsid w:val="00B07E6F"/>
    <w:rsid w:val="00B101E2"/>
    <w:rsid w:val="00B12E27"/>
    <w:rsid w:val="00B13CB2"/>
    <w:rsid w:val="00B14051"/>
    <w:rsid w:val="00B14052"/>
    <w:rsid w:val="00B145AA"/>
    <w:rsid w:val="00B14B1A"/>
    <w:rsid w:val="00B14E57"/>
    <w:rsid w:val="00B153F0"/>
    <w:rsid w:val="00B169C6"/>
    <w:rsid w:val="00B16C15"/>
    <w:rsid w:val="00B172A2"/>
    <w:rsid w:val="00B17485"/>
    <w:rsid w:val="00B20270"/>
    <w:rsid w:val="00B2173F"/>
    <w:rsid w:val="00B22B4F"/>
    <w:rsid w:val="00B2432E"/>
    <w:rsid w:val="00B24EAB"/>
    <w:rsid w:val="00B25F4F"/>
    <w:rsid w:val="00B27E08"/>
    <w:rsid w:val="00B27E3B"/>
    <w:rsid w:val="00B27F58"/>
    <w:rsid w:val="00B30766"/>
    <w:rsid w:val="00B34734"/>
    <w:rsid w:val="00B34FA0"/>
    <w:rsid w:val="00B35D33"/>
    <w:rsid w:val="00B36C5F"/>
    <w:rsid w:val="00B36CA3"/>
    <w:rsid w:val="00B41E5D"/>
    <w:rsid w:val="00B44818"/>
    <w:rsid w:val="00B45BDA"/>
    <w:rsid w:val="00B46778"/>
    <w:rsid w:val="00B46933"/>
    <w:rsid w:val="00B5009F"/>
    <w:rsid w:val="00B50F25"/>
    <w:rsid w:val="00B5225C"/>
    <w:rsid w:val="00B52327"/>
    <w:rsid w:val="00B523ED"/>
    <w:rsid w:val="00B525AD"/>
    <w:rsid w:val="00B53B8E"/>
    <w:rsid w:val="00B53E89"/>
    <w:rsid w:val="00B546B8"/>
    <w:rsid w:val="00B65617"/>
    <w:rsid w:val="00B6648E"/>
    <w:rsid w:val="00B6753A"/>
    <w:rsid w:val="00B729ED"/>
    <w:rsid w:val="00B72C29"/>
    <w:rsid w:val="00B73819"/>
    <w:rsid w:val="00B741C2"/>
    <w:rsid w:val="00B744D8"/>
    <w:rsid w:val="00B75122"/>
    <w:rsid w:val="00B7538C"/>
    <w:rsid w:val="00B762C6"/>
    <w:rsid w:val="00B77C60"/>
    <w:rsid w:val="00B806E9"/>
    <w:rsid w:val="00B81DE5"/>
    <w:rsid w:val="00B81FBC"/>
    <w:rsid w:val="00B82CD2"/>
    <w:rsid w:val="00B84EF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041C"/>
    <w:rsid w:val="00BA1A5E"/>
    <w:rsid w:val="00BA1F86"/>
    <w:rsid w:val="00BA21D7"/>
    <w:rsid w:val="00BA280B"/>
    <w:rsid w:val="00BA2BA0"/>
    <w:rsid w:val="00BA390A"/>
    <w:rsid w:val="00BA3D21"/>
    <w:rsid w:val="00BA4158"/>
    <w:rsid w:val="00BA58F5"/>
    <w:rsid w:val="00BA5DE7"/>
    <w:rsid w:val="00BA5E22"/>
    <w:rsid w:val="00BA79EF"/>
    <w:rsid w:val="00BB0C4C"/>
    <w:rsid w:val="00BB38CF"/>
    <w:rsid w:val="00BB3A21"/>
    <w:rsid w:val="00BB4E7F"/>
    <w:rsid w:val="00BB52C8"/>
    <w:rsid w:val="00BB551E"/>
    <w:rsid w:val="00BB6DEF"/>
    <w:rsid w:val="00BC19EA"/>
    <w:rsid w:val="00BC1B06"/>
    <w:rsid w:val="00BC20B2"/>
    <w:rsid w:val="00BC21DF"/>
    <w:rsid w:val="00BC3AD3"/>
    <w:rsid w:val="00BC3E36"/>
    <w:rsid w:val="00BC40A1"/>
    <w:rsid w:val="00BC63F8"/>
    <w:rsid w:val="00BD08A5"/>
    <w:rsid w:val="00BD257C"/>
    <w:rsid w:val="00BD2592"/>
    <w:rsid w:val="00BD391E"/>
    <w:rsid w:val="00BD3BF6"/>
    <w:rsid w:val="00BD3D5F"/>
    <w:rsid w:val="00BD51EA"/>
    <w:rsid w:val="00BD5533"/>
    <w:rsid w:val="00BD5A70"/>
    <w:rsid w:val="00BD5C0D"/>
    <w:rsid w:val="00BD5FBF"/>
    <w:rsid w:val="00BD6043"/>
    <w:rsid w:val="00BD70FD"/>
    <w:rsid w:val="00BD7A12"/>
    <w:rsid w:val="00BD7F29"/>
    <w:rsid w:val="00BE119F"/>
    <w:rsid w:val="00BE178D"/>
    <w:rsid w:val="00BE1C26"/>
    <w:rsid w:val="00BE3808"/>
    <w:rsid w:val="00BE4054"/>
    <w:rsid w:val="00BE425F"/>
    <w:rsid w:val="00BE4286"/>
    <w:rsid w:val="00BE526D"/>
    <w:rsid w:val="00BE571E"/>
    <w:rsid w:val="00BE6760"/>
    <w:rsid w:val="00BE6A54"/>
    <w:rsid w:val="00BE6D69"/>
    <w:rsid w:val="00BE786B"/>
    <w:rsid w:val="00BE7A77"/>
    <w:rsid w:val="00BF25A4"/>
    <w:rsid w:val="00BF274C"/>
    <w:rsid w:val="00BF316A"/>
    <w:rsid w:val="00BF3908"/>
    <w:rsid w:val="00BF3ACD"/>
    <w:rsid w:val="00BF3ED3"/>
    <w:rsid w:val="00BF40AB"/>
    <w:rsid w:val="00BF46BB"/>
    <w:rsid w:val="00BF498D"/>
    <w:rsid w:val="00BF4C72"/>
    <w:rsid w:val="00BF5AF0"/>
    <w:rsid w:val="00BF5B4C"/>
    <w:rsid w:val="00BF77BB"/>
    <w:rsid w:val="00C00084"/>
    <w:rsid w:val="00C008D8"/>
    <w:rsid w:val="00C014F8"/>
    <w:rsid w:val="00C01ADC"/>
    <w:rsid w:val="00C01E96"/>
    <w:rsid w:val="00C04A6E"/>
    <w:rsid w:val="00C056EB"/>
    <w:rsid w:val="00C05AAC"/>
    <w:rsid w:val="00C067E4"/>
    <w:rsid w:val="00C06EF8"/>
    <w:rsid w:val="00C1000D"/>
    <w:rsid w:val="00C1064C"/>
    <w:rsid w:val="00C128C7"/>
    <w:rsid w:val="00C12CF7"/>
    <w:rsid w:val="00C12EDA"/>
    <w:rsid w:val="00C130DA"/>
    <w:rsid w:val="00C13722"/>
    <w:rsid w:val="00C14C36"/>
    <w:rsid w:val="00C14FCB"/>
    <w:rsid w:val="00C153C3"/>
    <w:rsid w:val="00C15EAD"/>
    <w:rsid w:val="00C20199"/>
    <w:rsid w:val="00C20D9C"/>
    <w:rsid w:val="00C21609"/>
    <w:rsid w:val="00C21FAF"/>
    <w:rsid w:val="00C25CF5"/>
    <w:rsid w:val="00C264BA"/>
    <w:rsid w:val="00C27256"/>
    <w:rsid w:val="00C3028F"/>
    <w:rsid w:val="00C31CA9"/>
    <w:rsid w:val="00C32BA0"/>
    <w:rsid w:val="00C33889"/>
    <w:rsid w:val="00C35ACE"/>
    <w:rsid w:val="00C35DE1"/>
    <w:rsid w:val="00C3737B"/>
    <w:rsid w:val="00C37D12"/>
    <w:rsid w:val="00C40547"/>
    <w:rsid w:val="00C407EA"/>
    <w:rsid w:val="00C40845"/>
    <w:rsid w:val="00C40D32"/>
    <w:rsid w:val="00C41537"/>
    <w:rsid w:val="00C42BF3"/>
    <w:rsid w:val="00C4324A"/>
    <w:rsid w:val="00C43F3F"/>
    <w:rsid w:val="00C448C9"/>
    <w:rsid w:val="00C44A08"/>
    <w:rsid w:val="00C44D5A"/>
    <w:rsid w:val="00C44F36"/>
    <w:rsid w:val="00C44FC7"/>
    <w:rsid w:val="00C507FF"/>
    <w:rsid w:val="00C51837"/>
    <w:rsid w:val="00C5288C"/>
    <w:rsid w:val="00C5346A"/>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2993"/>
    <w:rsid w:val="00C736CB"/>
    <w:rsid w:val="00C75102"/>
    <w:rsid w:val="00C759B2"/>
    <w:rsid w:val="00C77C94"/>
    <w:rsid w:val="00C77CB2"/>
    <w:rsid w:val="00C8074E"/>
    <w:rsid w:val="00C807CE"/>
    <w:rsid w:val="00C82694"/>
    <w:rsid w:val="00C82D9D"/>
    <w:rsid w:val="00C83041"/>
    <w:rsid w:val="00C8349C"/>
    <w:rsid w:val="00C83863"/>
    <w:rsid w:val="00C8396E"/>
    <w:rsid w:val="00C83976"/>
    <w:rsid w:val="00C8545C"/>
    <w:rsid w:val="00C85CF2"/>
    <w:rsid w:val="00C86C68"/>
    <w:rsid w:val="00C9001E"/>
    <w:rsid w:val="00C90084"/>
    <w:rsid w:val="00C902E3"/>
    <w:rsid w:val="00C90735"/>
    <w:rsid w:val="00C91001"/>
    <w:rsid w:val="00C92698"/>
    <w:rsid w:val="00C92B95"/>
    <w:rsid w:val="00C9399A"/>
    <w:rsid w:val="00C93D2A"/>
    <w:rsid w:val="00C95DF6"/>
    <w:rsid w:val="00C96518"/>
    <w:rsid w:val="00C9677B"/>
    <w:rsid w:val="00C96B70"/>
    <w:rsid w:val="00C976C8"/>
    <w:rsid w:val="00C97917"/>
    <w:rsid w:val="00CA019D"/>
    <w:rsid w:val="00CA0470"/>
    <w:rsid w:val="00CA069E"/>
    <w:rsid w:val="00CA0799"/>
    <w:rsid w:val="00CA0F60"/>
    <w:rsid w:val="00CA0FD9"/>
    <w:rsid w:val="00CA2651"/>
    <w:rsid w:val="00CA2C76"/>
    <w:rsid w:val="00CA3D89"/>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079A"/>
    <w:rsid w:val="00CC12B3"/>
    <w:rsid w:val="00CC1459"/>
    <w:rsid w:val="00CC19F3"/>
    <w:rsid w:val="00CC34B0"/>
    <w:rsid w:val="00CC433B"/>
    <w:rsid w:val="00CC586D"/>
    <w:rsid w:val="00CC65E3"/>
    <w:rsid w:val="00CC6603"/>
    <w:rsid w:val="00CC7A70"/>
    <w:rsid w:val="00CD6413"/>
    <w:rsid w:val="00CD73C0"/>
    <w:rsid w:val="00CD77BF"/>
    <w:rsid w:val="00CD7A3E"/>
    <w:rsid w:val="00CD7E7B"/>
    <w:rsid w:val="00CE0A14"/>
    <w:rsid w:val="00CE0AC5"/>
    <w:rsid w:val="00CE1669"/>
    <w:rsid w:val="00CE27B0"/>
    <w:rsid w:val="00CE2822"/>
    <w:rsid w:val="00CE2B02"/>
    <w:rsid w:val="00CE427F"/>
    <w:rsid w:val="00CE514D"/>
    <w:rsid w:val="00CE60F8"/>
    <w:rsid w:val="00CE63A6"/>
    <w:rsid w:val="00CE722C"/>
    <w:rsid w:val="00CE7F87"/>
    <w:rsid w:val="00CF0E6A"/>
    <w:rsid w:val="00CF177D"/>
    <w:rsid w:val="00CF3932"/>
    <w:rsid w:val="00CF4FC1"/>
    <w:rsid w:val="00CF57C0"/>
    <w:rsid w:val="00CF66F0"/>
    <w:rsid w:val="00D003C1"/>
    <w:rsid w:val="00D013D7"/>
    <w:rsid w:val="00D02866"/>
    <w:rsid w:val="00D02D95"/>
    <w:rsid w:val="00D033AF"/>
    <w:rsid w:val="00D03668"/>
    <w:rsid w:val="00D04221"/>
    <w:rsid w:val="00D05646"/>
    <w:rsid w:val="00D0691F"/>
    <w:rsid w:val="00D06BED"/>
    <w:rsid w:val="00D108CA"/>
    <w:rsid w:val="00D11C02"/>
    <w:rsid w:val="00D13500"/>
    <w:rsid w:val="00D14066"/>
    <w:rsid w:val="00D14A4E"/>
    <w:rsid w:val="00D157C4"/>
    <w:rsid w:val="00D16007"/>
    <w:rsid w:val="00D16545"/>
    <w:rsid w:val="00D16FF2"/>
    <w:rsid w:val="00D175D5"/>
    <w:rsid w:val="00D17DCA"/>
    <w:rsid w:val="00D210E1"/>
    <w:rsid w:val="00D21C3C"/>
    <w:rsid w:val="00D2275C"/>
    <w:rsid w:val="00D23B0F"/>
    <w:rsid w:val="00D23D69"/>
    <w:rsid w:val="00D23DA1"/>
    <w:rsid w:val="00D26816"/>
    <w:rsid w:val="00D27A5F"/>
    <w:rsid w:val="00D3068D"/>
    <w:rsid w:val="00D3150B"/>
    <w:rsid w:val="00D31946"/>
    <w:rsid w:val="00D31DE3"/>
    <w:rsid w:val="00D3365A"/>
    <w:rsid w:val="00D339A7"/>
    <w:rsid w:val="00D3518F"/>
    <w:rsid w:val="00D358F9"/>
    <w:rsid w:val="00D35A42"/>
    <w:rsid w:val="00D35C0C"/>
    <w:rsid w:val="00D35EAB"/>
    <w:rsid w:val="00D3668C"/>
    <w:rsid w:val="00D36789"/>
    <w:rsid w:val="00D378B6"/>
    <w:rsid w:val="00D37BDE"/>
    <w:rsid w:val="00D421FB"/>
    <w:rsid w:val="00D42227"/>
    <w:rsid w:val="00D42736"/>
    <w:rsid w:val="00D43170"/>
    <w:rsid w:val="00D44745"/>
    <w:rsid w:val="00D45770"/>
    <w:rsid w:val="00D47129"/>
    <w:rsid w:val="00D47B80"/>
    <w:rsid w:val="00D5020A"/>
    <w:rsid w:val="00D506E7"/>
    <w:rsid w:val="00D51601"/>
    <w:rsid w:val="00D516BB"/>
    <w:rsid w:val="00D51A6A"/>
    <w:rsid w:val="00D51AA9"/>
    <w:rsid w:val="00D51D5E"/>
    <w:rsid w:val="00D529F3"/>
    <w:rsid w:val="00D52BAB"/>
    <w:rsid w:val="00D52D2F"/>
    <w:rsid w:val="00D52E6D"/>
    <w:rsid w:val="00D537D4"/>
    <w:rsid w:val="00D53EE7"/>
    <w:rsid w:val="00D544C5"/>
    <w:rsid w:val="00D54A58"/>
    <w:rsid w:val="00D54C28"/>
    <w:rsid w:val="00D564C5"/>
    <w:rsid w:val="00D57B8B"/>
    <w:rsid w:val="00D60021"/>
    <w:rsid w:val="00D61921"/>
    <w:rsid w:val="00D61A60"/>
    <w:rsid w:val="00D61C44"/>
    <w:rsid w:val="00D631F0"/>
    <w:rsid w:val="00D64717"/>
    <w:rsid w:val="00D64D25"/>
    <w:rsid w:val="00D652D3"/>
    <w:rsid w:val="00D66633"/>
    <w:rsid w:val="00D726CB"/>
    <w:rsid w:val="00D73A92"/>
    <w:rsid w:val="00D75D0E"/>
    <w:rsid w:val="00D76661"/>
    <w:rsid w:val="00D76ED2"/>
    <w:rsid w:val="00D778DB"/>
    <w:rsid w:val="00D77A47"/>
    <w:rsid w:val="00D8039F"/>
    <w:rsid w:val="00D80518"/>
    <w:rsid w:val="00D805B7"/>
    <w:rsid w:val="00D81867"/>
    <w:rsid w:val="00D82FF0"/>
    <w:rsid w:val="00D833B3"/>
    <w:rsid w:val="00D83521"/>
    <w:rsid w:val="00D83761"/>
    <w:rsid w:val="00D8437C"/>
    <w:rsid w:val="00D85075"/>
    <w:rsid w:val="00D852EF"/>
    <w:rsid w:val="00D856F5"/>
    <w:rsid w:val="00D85FF0"/>
    <w:rsid w:val="00D8611F"/>
    <w:rsid w:val="00D8668D"/>
    <w:rsid w:val="00D8714E"/>
    <w:rsid w:val="00D873F6"/>
    <w:rsid w:val="00D87F7B"/>
    <w:rsid w:val="00D90538"/>
    <w:rsid w:val="00D90852"/>
    <w:rsid w:val="00D90939"/>
    <w:rsid w:val="00D90C8B"/>
    <w:rsid w:val="00D916B9"/>
    <w:rsid w:val="00D93AE9"/>
    <w:rsid w:val="00D94069"/>
    <w:rsid w:val="00D94501"/>
    <w:rsid w:val="00D94602"/>
    <w:rsid w:val="00D94C0E"/>
    <w:rsid w:val="00D95688"/>
    <w:rsid w:val="00D95ADE"/>
    <w:rsid w:val="00D962AC"/>
    <w:rsid w:val="00D964A0"/>
    <w:rsid w:val="00D96ADA"/>
    <w:rsid w:val="00D97566"/>
    <w:rsid w:val="00DA02A9"/>
    <w:rsid w:val="00DA1079"/>
    <w:rsid w:val="00DA11B6"/>
    <w:rsid w:val="00DA1FE8"/>
    <w:rsid w:val="00DA2100"/>
    <w:rsid w:val="00DA2497"/>
    <w:rsid w:val="00DA2E64"/>
    <w:rsid w:val="00DA3081"/>
    <w:rsid w:val="00DA4F29"/>
    <w:rsid w:val="00DA63D9"/>
    <w:rsid w:val="00DA6F2B"/>
    <w:rsid w:val="00DA7146"/>
    <w:rsid w:val="00DA769E"/>
    <w:rsid w:val="00DB06C3"/>
    <w:rsid w:val="00DB0C2B"/>
    <w:rsid w:val="00DB0F59"/>
    <w:rsid w:val="00DB1C57"/>
    <w:rsid w:val="00DB3977"/>
    <w:rsid w:val="00DB3D37"/>
    <w:rsid w:val="00DB6277"/>
    <w:rsid w:val="00DB6515"/>
    <w:rsid w:val="00DB667A"/>
    <w:rsid w:val="00DC125E"/>
    <w:rsid w:val="00DC1309"/>
    <w:rsid w:val="00DC2795"/>
    <w:rsid w:val="00DC4412"/>
    <w:rsid w:val="00DC4BB8"/>
    <w:rsid w:val="00DC6126"/>
    <w:rsid w:val="00DC6AFC"/>
    <w:rsid w:val="00DC75F5"/>
    <w:rsid w:val="00DD091F"/>
    <w:rsid w:val="00DD09A2"/>
    <w:rsid w:val="00DD1A74"/>
    <w:rsid w:val="00DD1FBD"/>
    <w:rsid w:val="00DD25BB"/>
    <w:rsid w:val="00DD38A6"/>
    <w:rsid w:val="00DD3E2B"/>
    <w:rsid w:val="00DD4666"/>
    <w:rsid w:val="00DD48EF"/>
    <w:rsid w:val="00DD4B68"/>
    <w:rsid w:val="00DD513B"/>
    <w:rsid w:val="00DD602A"/>
    <w:rsid w:val="00DD6512"/>
    <w:rsid w:val="00DD68AE"/>
    <w:rsid w:val="00DD6909"/>
    <w:rsid w:val="00DD6AB1"/>
    <w:rsid w:val="00DE0DC0"/>
    <w:rsid w:val="00DE1A9B"/>
    <w:rsid w:val="00DE2761"/>
    <w:rsid w:val="00DE316A"/>
    <w:rsid w:val="00DE3B82"/>
    <w:rsid w:val="00DE3CC9"/>
    <w:rsid w:val="00DE4928"/>
    <w:rsid w:val="00DE686E"/>
    <w:rsid w:val="00DE701C"/>
    <w:rsid w:val="00DE74F4"/>
    <w:rsid w:val="00DE7D5E"/>
    <w:rsid w:val="00DF004C"/>
    <w:rsid w:val="00DF033B"/>
    <w:rsid w:val="00DF05BF"/>
    <w:rsid w:val="00DF0BCD"/>
    <w:rsid w:val="00DF2CBE"/>
    <w:rsid w:val="00DF32CE"/>
    <w:rsid w:val="00DF4199"/>
    <w:rsid w:val="00DF4299"/>
    <w:rsid w:val="00DF4541"/>
    <w:rsid w:val="00DF4B60"/>
    <w:rsid w:val="00DF4C83"/>
    <w:rsid w:val="00DF71D5"/>
    <w:rsid w:val="00E000CE"/>
    <w:rsid w:val="00E008F8"/>
    <w:rsid w:val="00E01A00"/>
    <w:rsid w:val="00E02357"/>
    <w:rsid w:val="00E027B0"/>
    <w:rsid w:val="00E03332"/>
    <w:rsid w:val="00E0380F"/>
    <w:rsid w:val="00E03B23"/>
    <w:rsid w:val="00E049D8"/>
    <w:rsid w:val="00E05FAF"/>
    <w:rsid w:val="00E069F7"/>
    <w:rsid w:val="00E0739B"/>
    <w:rsid w:val="00E10052"/>
    <w:rsid w:val="00E10135"/>
    <w:rsid w:val="00E103D9"/>
    <w:rsid w:val="00E10DFF"/>
    <w:rsid w:val="00E11049"/>
    <w:rsid w:val="00E113B3"/>
    <w:rsid w:val="00E11B90"/>
    <w:rsid w:val="00E131B8"/>
    <w:rsid w:val="00E145D6"/>
    <w:rsid w:val="00E148FD"/>
    <w:rsid w:val="00E15593"/>
    <w:rsid w:val="00E15640"/>
    <w:rsid w:val="00E1591E"/>
    <w:rsid w:val="00E20EB7"/>
    <w:rsid w:val="00E21740"/>
    <w:rsid w:val="00E23162"/>
    <w:rsid w:val="00E242D3"/>
    <w:rsid w:val="00E243B2"/>
    <w:rsid w:val="00E25950"/>
    <w:rsid w:val="00E279E3"/>
    <w:rsid w:val="00E27E71"/>
    <w:rsid w:val="00E301DD"/>
    <w:rsid w:val="00E30359"/>
    <w:rsid w:val="00E306EF"/>
    <w:rsid w:val="00E30DA9"/>
    <w:rsid w:val="00E32F32"/>
    <w:rsid w:val="00E34A00"/>
    <w:rsid w:val="00E35018"/>
    <w:rsid w:val="00E35307"/>
    <w:rsid w:val="00E361D7"/>
    <w:rsid w:val="00E362B8"/>
    <w:rsid w:val="00E36B59"/>
    <w:rsid w:val="00E37449"/>
    <w:rsid w:val="00E377C0"/>
    <w:rsid w:val="00E41518"/>
    <w:rsid w:val="00E41C7F"/>
    <w:rsid w:val="00E42580"/>
    <w:rsid w:val="00E4300A"/>
    <w:rsid w:val="00E43EED"/>
    <w:rsid w:val="00E43FEF"/>
    <w:rsid w:val="00E44A47"/>
    <w:rsid w:val="00E44DDC"/>
    <w:rsid w:val="00E454C9"/>
    <w:rsid w:val="00E45604"/>
    <w:rsid w:val="00E500AA"/>
    <w:rsid w:val="00E5114B"/>
    <w:rsid w:val="00E512FC"/>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65A66"/>
    <w:rsid w:val="00E70789"/>
    <w:rsid w:val="00E70D5F"/>
    <w:rsid w:val="00E70E43"/>
    <w:rsid w:val="00E72A66"/>
    <w:rsid w:val="00E73E42"/>
    <w:rsid w:val="00E74489"/>
    <w:rsid w:val="00E76946"/>
    <w:rsid w:val="00E7788D"/>
    <w:rsid w:val="00E80815"/>
    <w:rsid w:val="00E8138B"/>
    <w:rsid w:val="00E823FA"/>
    <w:rsid w:val="00E83006"/>
    <w:rsid w:val="00E832A7"/>
    <w:rsid w:val="00E83F24"/>
    <w:rsid w:val="00E85530"/>
    <w:rsid w:val="00E86516"/>
    <w:rsid w:val="00E87359"/>
    <w:rsid w:val="00E90293"/>
    <w:rsid w:val="00E9062E"/>
    <w:rsid w:val="00E90E14"/>
    <w:rsid w:val="00E914A6"/>
    <w:rsid w:val="00E92F2D"/>
    <w:rsid w:val="00E9303A"/>
    <w:rsid w:val="00E937F8"/>
    <w:rsid w:val="00E94DA5"/>
    <w:rsid w:val="00E9661E"/>
    <w:rsid w:val="00E968FD"/>
    <w:rsid w:val="00E97003"/>
    <w:rsid w:val="00E97E91"/>
    <w:rsid w:val="00EA0106"/>
    <w:rsid w:val="00EA1CB2"/>
    <w:rsid w:val="00EA26AC"/>
    <w:rsid w:val="00EA2955"/>
    <w:rsid w:val="00EA2FB3"/>
    <w:rsid w:val="00EA70CB"/>
    <w:rsid w:val="00EA77E5"/>
    <w:rsid w:val="00EB0E3B"/>
    <w:rsid w:val="00EB2085"/>
    <w:rsid w:val="00EB2E3D"/>
    <w:rsid w:val="00EB66D5"/>
    <w:rsid w:val="00EB7129"/>
    <w:rsid w:val="00EB71C6"/>
    <w:rsid w:val="00EB74E1"/>
    <w:rsid w:val="00EB7B13"/>
    <w:rsid w:val="00EC0072"/>
    <w:rsid w:val="00EC0452"/>
    <w:rsid w:val="00EC2BD2"/>
    <w:rsid w:val="00EC32BE"/>
    <w:rsid w:val="00EC352D"/>
    <w:rsid w:val="00EC4A7C"/>
    <w:rsid w:val="00EC4F97"/>
    <w:rsid w:val="00EC55E6"/>
    <w:rsid w:val="00EC60D6"/>
    <w:rsid w:val="00EC7309"/>
    <w:rsid w:val="00ED106C"/>
    <w:rsid w:val="00ED1EEE"/>
    <w:rsid w:val="00ED1F6A"/>
    <w:rsid w:val="00ED2634"/>
    <w:rsid w:val="00ED2DA5"/>
    <w:rsid w:val="00ED2EB9"/>
    <w:rsid w:val="00ED60A4"/>
    <w:rsid w:val="00ED7268"/>
    <w:rsid w:val="00ED74C2"/>
    <w:rsid w:val="00ED78D4"/>
    <w:rsid w:val="00EE1EE4"/>
    <w:rsid w:val="00EE20FA"/>
    <w:rsid w:val="00EE3730"/>
    <w:rsid w:val="00EE4EF0"/>
    <w:rsid w:val="00EE5235"/>
    <w:rsid w:val="00EE5452"/>
    <w:rsid w:val="00EE71AC"/>
    <w:rsid w:val="00EF093E"/>
    <w:rsid w:val="00EF095E"/>
    <w:rsid w:val="00EF11A8"/>
    <w:rsid w:val="00EF27DC"/>
    <w:rsid w:val="00EF280D"/>
    <w:rsid w:val="00EF2D75"/>
    <w:rsid w:val="00EF333D"/>
    <w:rsid w:val="00EF3D6E"/>
    <w:rsid w:val="00EF4087"/>
    <w:rsid w:val="00EF426C"/>
    <w:rsid w:val="00EF43F7"/>
    <w:rsid w:val="00EF4AE4"/>
    <w:rsid w:val="00EF4DD9"/>
    <w:rsid w:val="00EF650E"/>
    <w:rsid w:val="00EF6831"/>
    <w:rsid w:val="00EF7982"/>
    <w:rsid w:val="00F010C7"/>
    <w:rsid w:val="00F01728"/>
    <w:rsid w:val="00F02A97"/>
    <w:rsid w:val="00F02CCF"/>
    <w:rsid w:val="00F037E4"/>
    <w:rsid w:val="00F04A3E"/>
    <w:rsid w:val="00F04D6F"/>
    <w:rsid w:val="00F05BBB"/>
    <w:rsid w:val="00F06AA0"/>
    <w:rsid w:val="00F078DB"/>
    <w:rsid w:val="00F10173"/>
    <w:rsid w:val="00F110A6"/>
    <w:rsid w:val="00F1257A"/>
    <w:rsid w:val="00F137ED"/>
    <w:rsid w:val="00F14C01"/>
    <w:rsid w:val="00F16261"/>
    <w:rsid w:val="00F16456"/>
    <w:rsid w:val="00F16809"/>
    <w:rsid w:val="00F169C3"/>
    <w:rsid w:val="00F171C5"/>
    <w:rsid w:val="00F202E0"/>
    <w:rsid w:val="00F210D2"/>
    <w:rsid w:val="00F2134E"/>
    <w:rsid w:val="00F21EB7"/>
    <w:rsid w:val="00F22395"/>
    <w:rsid w:val="00F239ED"/>
    <w:rsid w:val="00F24638"/>
    <w:rsid w:val="00F24B19"/>
    <w:rsid w:val="00F2579F"/>
    <w:rsid w:val="00F30149"/>
    <w:rsid w:val="00F3164C"/>
    <w:rsid w:val="00F31B55"/>
    <w:rsid w:val="00F33F5D"/>
    <w:rsid w:val="00F342FC"/>
    <w:rsid w:val="00F35895"/>
    <w:rsid w:val="00F364E8"/>
    <w:rsid w:val="00F36AAF"/>
    <w:rsid w:val="00F37666"/>
    <w:rsid w:val="00F37E27"/>
    <w:rsid w:val="00F37F93"/>
    <w:rsid w:val="00F40489"/>
    <w:rsid w:val="00F4185D"/>
    <w:rsid w:val="00F41B13"/>
    <w:rsid w:val="00F42089"/>
    <w:rsid w:val="00F42BB8"/>
    <w:rsid w:val="00F436F5"/>
    <w:rsid w:val="00F439E3"/>
    <w:rsid w:val="00F44638"/>
    <w:rsid w:val="00F44A46"/>
    <w:rsid w:val="00F44AE6"/>
    <w:rsid w:val="00F45280"/>
    <w:rsid w:val="00F45CB1"/>
    <w:rsid w:val="00F45DBF"/>
    <w:rsid w:val="00F46143"/>
    <w:rsid w:val="00F4656D"/>
    <w:rsid w:val="00F46E37"/>
    <w:rsid w:val="00F5062E"/>
    <w:rsid w:val="00F53262"/>
    <w:rsid w:val="00F5336C"/>
    <w:rsid w:val="00F536E8"/>
    <w:rsid w:val="00F53B8E"/>
    <w:rsid w:val="00F54183"/>
    <w:rsid w:val="00F544E1"/>
    <w:rsid w:val="00F558A2"/>
    <w:rsid w:val="00F559AD"/>
    <w:rsid w:val="00F56FC2"/>
    <w:rsid w:val="00F57701"/>
    <w:rsid w:val="00F577E0"/>
    <w:rsid w:val="00F6359B"/>
    <w:rsid w:val="00F65E19"/>
    <w:rsid w:val="00F67F4F"/>
    <w:rsid w:val="00F7030B"/>
    <w:rsid w:val="00F7055A"/>
    <w:rsid w:val="00F70756"/>
    <w:rsid w:val="00F7299E"/>
    <w:rsid w:val="00F72C23"/>
    <w:rsid w:val="00F72F80"/>
    <w:rsid w:val="00F73016"/>
    <w:rsid w:val="00F73460"/>
    <w:rsid w:val="00F737D9"/>
    <w:rsid w:val="00F74218"/>
    <w:rsid w:val="00F744CC"/>
    <w:rsid w:val="00F76229"/>
    <w:rsid w:val="00F81D73"/>
    <w:rsid w:val="00F81FE9"/>
    <w:rsid w:val="00F835DC"/>
    <w:rsid w:val="00F84132"/>
    <w:rsid w:val="00F84275"/>
    <w:rsid w:val="00F86A7C"/>
    <w:rsid w:val="00F86C19"/>
    <w:rsid w:val="00F873E0"/>
    <w:rsid w:val="00F87B48"/>
    <w:rsid w:val="00F9036C"/>
    <w:rsid w:val="00F905BE"/>
    <w:rsid w:val="00F90D0E"/>
    <w:rsid w:val="00F915FF"/>
    <w:rsid w:val="00F91692"/>
    <w:rsid w:val="00F919BF"/>
    <w:rsid w:val="00F95FD7"/>
    <w:rsid w:val="00F9748D"/>
    <w:rsid w:val="00FA07F8"/>
    <w:rsid w:val="00FA09D1"/>
    <w:rsid w:val="00FA0AC7"/>
    <w:rsid w:val="00FA0E67"/>
    <w:rsid w:val="00FA1345"/>
    <w:rsid w:val="00FA14B8"/>
    <w:rsid w:val="00FA2F3B"/>
    <w:rsid w:val="00FA36B4"/>
    <w:rsid w:val="00FA3E38"/>
    <w:rsid w:val="00FA42E7"/>
    <w:rsid w:val="00FA553E"/>
    <w:rsid w:val="00FA61F6"/>
    <w:rsid w:val="00FA67E6"/>
    <w:rsid w:val="00FA6A4A"/>
    <w:rsid w:val="00FA7899"/>
    <w:rsid w:val="00FA7C2F"/>
    <w:rsid w:val="00FB0F11"/>
    <w:rsid w:val="00FB2BD8"/>
    <w:rsid w:val="00FB6DEC"/>
    <w:rsid w:val="00FB6EA0"/>
    <w:rsid w:val="00FB7D93"/>
    <w:rsid w:val="00FC0F43"/>
    <w:rsid w:val="00FC122E"/>
    <w:rsid w:val="00FC4347"/>
    <w:rsid w:val="00FC4424"/>
    <w:rsid w:val="00FC6004"/>
    <w:rsid w:val="00FC6249"/>
    <w:rsid w:val="00FD05A2"/>
    <w:rsid w:val="00FD0C2A"/>
    <w:rsid w:val="00FD15B7"/>
    <w:rsid w:val="00FD2F90"/>
    <w:rsid w:val="00FD6167"/>
    <w:rsid w:val="00FD7258"/>
    <w:rsid w:val="00FD7BE1"/>
    <w:rsid w:val="00FE02A1"/>
    <w:rsid w:val="00FE2480"/>
    <w:rsid w:val="00FE3C75"/>
    <w:rsid w:val="00FE4265"/>
    <w:rsid w:val="00FE4C18"/>
    <w:rsid w:val="00FE622E"/>
    <w:rsid w:val="00FE62D1"/>
    <w:rsid w:val="00FE64CC"/>
    <w:rsid w:val="00FE716B"/>
    <w:rsid w:val="00FE7492"/>
    <w:rsid w:val="00FF142D"/>
    <w:rsid w:val="00FF1530"/>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uiPriority w:val="99"/>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paragraph" w:customStyle="1" w:styleId="afffff7">
    <w:name w:val="Знак Знак Знак Знак Знак Знак Знак Знак Знак Знак"/>
    <w:basedOn w:val="a"/>
    <w:rsid w:val="00267A7B"/>
    <w:pPr>
      <w:spacing w:after="160" w:line="240" w:lineRule="exact"/>
    </w:pPr>
    <w:rPr>
      <w:rFonts w:ascii="Verdana" w:hAnsi="Verdana" w:cs="Verdana"/>
      <w:sz w:val="20"/>
      <w:szCs w:val="20"/>
      <w:lang w:val="en-US" w:eastAsia="en-US"/>
    </w:rPr>
  </w:style>
  <w:style w:type="character" w:customStyle="1" w:styleId="95pt0pt">
    <w:name w:val="Основной текст + 9;5 pt;Интервал 0 pt"/>
    <w:basedOn w:val="afffff6"/>
    <w:rsid w:val="001630C0"/>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paragraph" w:customStyle="1" w:styleId="Style16">
    <w:name w:val="Style16"/>
    <w:basedOn w:val="a"/>
    <w:rsid w:val="00810EE8"/>
    <w:pPr>
      <w:widowControl w:val="0"/>
      <w:autoSpaceDE w:val="0"/>
      <w:autoSpaceDN w:val="0"/>
      <w:adjustRightInd w:val="0"/>
    </w:pPr>
    <w:rPr>
      <w:rFonts w:eastAsia="Calibri"/>
    </w:rPr>
  </w:style>
  <w:style w:type="character" w:customStyle="1" w:styleId="FontStyle67">
    <w:name w:val="Font Style67"/>
    <w:rsid w:val="00810EE8"/>
    <w:rPr>
      <w:rFonts w:ascii="Times New Roman" w:hAnsi="Times New Roman"/>
      <w:sz w:val="14"/>
    </w:rPr>
  </w:style>
  <w:style w:type="character" w:customStyle="1" w:styleId="FontStyle70">
    <w:name w:val="Font Style70"/>
    <w:rsid w:val="00810EE8"/>
    <w:rPr>
      <w:rFonts w:ascii="Times New Roman" w:hAnsi="Times New Roman"/>
      <w:sz w:val="18"/>
    </w:rPr>
  </w:style>
  <w:style w:type="character" w:customStyle="1" w:styleId="105pt">
    <w:name w:val="Основной текст + 10;5 pt"/>
    <w:basedOn w:val="afffff6"/>
    <w:rsid w:val="004C262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227479">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8602283">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35747564">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44201526">
      <w:bodyDiv w:val="1"/>
      <w:marLeft w:val="0"/>
      <w:marRight w:val="0"/>
      <w:marTop w:val="0"/>
      <w:marBottom w:val="0"/>
      <w:divBdr>
        <w:top w:val="none" w:sz="0" w:space="0" w:color="auto"/>
        <w:left w:val="none" w:sz="0" w:space="0" w:color="auto"/>
        <w:bottom w:val="none" w:sz="0" w:space="0" w:color="auto"/>
        <w:right w:val="none" w:sz="0" w:space="0" w:color="auto"/>
      </w:divBdr>
    </w:div>
    <w:div w:id="1154876820">
      <w:bodyDiv w:val="1"/>
      <w:marLeft w:val="0"/>
      <w:marRight w:val="0"/>
      <w:marTop w:val="0"/>
      <w:marBottom w:val="0"/>
      <w:divBdr>
        <w:top w:val="none" w:sz="0" w:space="0" w:color="auto"/>
        <w:left w:val="none" w:sz="0" w:space="0" w:color="auto"/>
        <w:bottom w:val="none" w:sz="0" w:space="0" w:color="auto"/>
        <w:right w:val="none" w:sz="0" w:space="0" w:color="auto"/>
      </w:divBdr>
    </w:div>
    <w:div w:id="1154954484">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12252456">
      <w:bodyDiv w:val="1"/>
      <w:marLeft w:val="0"/>
      <w:marRight w:val="0"/>
      <w:marTop w:val="0"/>
      <w:marBottom w:val="0"/>
      <w:divBdr>
        <w:top w:val="none" w:sz="0" w:space="0" w:color="auto"/>
        <w:left w:val="none" w:sz="0" w:space="0" w:color="auto"/>
        <w:bottom w:val="none" w:sz="0" w:space="0" w:color="auto"/>
        <w:right w:val="none" w:sz="0" w:space="0" w:color="auto"/>
      </w:divBdr>
    </w:div>
    <w:div w:id="1329140278">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17965864">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03627914">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0680766">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2843044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4.xml><?xml version="1.0" encoding="utf-8"?>
<ds:datastoreItem xmlns:ds="http://schemas.openxmlformats.org/officeDocument/2006/customXml" ds:itemID="{33851F1A-3D56-4734-9757-89785D90A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32</Pages>
  <Words>11308</Words>
  <Characters>64462</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75619</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12</cp:revision>
  <cp:lastPrinted>2024-07-09T00:47:00Z</cp:lastPrinted>
  <dcterms:created xsi:type="dcterms:W3CDTF">2024-07-12T00:34:00Z</dcterms:created>
  <dcterms:modified xsi:type="dcterms:W3CDTF">2024-08-20T07:06:00Z</dcterms:modified>
</cp:coreProperties>
</file>