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4859"/>
        <w:gridCol w:w="236"/>
        <w:gridCol w:w="4826"/>
      </w:tblGrid>
      <w:tr w:rsidR="00BF5AF0" w:rsidRPr="00B7538C" w14:paraId="23EE743E" w14:textId="77777777" w:rsidTr="00260B16">
        <w:tc>
          <w:tcPr>
            <w:tcW w:w="4859" w:type="dxa"/>
          </w:tcPr>
          <w:p w14:paraId="5786C7F3" w14:textId="77777777" w:rsidR="00BF5AF0" w:rsidRPr="001D3BB3" w:rsidRDefault="00BF5AF0" w:rsidP="00A81D7D">
            <w:pPr>
              <w:pStyle w:val="FR4"/>
              <w:spacing w:before="0"/>
              <w:ind w:left="0"/>
              <w:jc w:val="left"/>
              <w:rPr>
                <w:rFonts w:ascii="Times New Roman" w:hAnsi="Times New Roman"/>
                <w:b w:val="0"/>
                <w:color w:val="000000"/>
                <w:sz w:val="28"/>
                <w:szCs w:val="28"/>
              </w:rPr>
            </w:pPr>
            <w:bookmarkStart w:id="0" w:name="_Ref119427269"/>
            <w:bookmarkStart w:id="1" w:name="_Toc119988600"/>
          </w:p>
        </w:tc>
        <w:tc>
          <w:tcPr>
            <w:tcW w:w="236" w:type="dxa"/>
          </w:tcPr>
          <w:p w14:paraId="68B1ACB6" w14:textId="77777777" w:rsidR="00BF5AF0" w:rsidRPr="001D3BB3" w:rsidRDefault="00BF5AF0" w:rsidP="00A81D7D">
            <w:pPr>
              <w:pStyle w:val="FR4"/>
              <w:spacing w:before="0"/>
              <w:ind w:left="0"/>
              <w:jc w:val="center"/>
              <w:rPr>
                <w:rFonts w:ascii="Times New Roman" w:hAnsi="Times New Roman"/>
                <w:b w:val="0"/>
                <w:color w:val="000000"/>
                <w:sz w:val="28"/>
                <w:szCs w:val="28"/>
              </w:rPr>
            </w:pPr>
          </w:p>
        </w:tc>
        <w:tc>
          <w:tcPr>
            <w:tcW w:w="4826" w:type="dxa"/>
          </w:tcPr>
          <w:p w14:paraId="033BB07E" w14:textId="433B51CD" w:rsidR="00BF5AF0" w:rsidRPr="00B7538C" w:rsidRDefault="00BF5AF0" w:rsidP="00A81D7D">
            <w:pPr>
              <w:pStyle w:val="FR4"/>
              <w:spacing w:before="0"/>
              <w:ind w:left="0"/>
              <w:jc w:val="right"/>
              <w:rPr>
                <w:rFonts w:ascii="Times New Roman" w:hAnsi="Times New Roman"/>
                <w:b w:val="0"/>
                <w:color w:val="000000"/>
                <w:sz w:val="28"/>
                <w:szCs w:val="28"/>
              </w:rPr>
            </w:pPr>
          </w:p>
        </w:tc>
      </w:tr>
    </w:tbl>
    <w:p w14:paraId="3A684CBC" w14:textId="77777777" w:rsidR="00260B16" w:rsidRPr="00613358" w:rsidRDefault="00260B16" w:rsidP="00260B16">
      <w:pPr>
        <w:widowControl w:val="0"/>
        <w:snapToGrid w:val="0"/>
        <w:spacing w:before="20"/>
        <w:ind w:left="5812" w:firstLine="7302"/>
        <w:jc w:val="center"/>
        <w:rPr>
          <w:color w:val="000000"/>
          <w:sz w:val="28"/>
          <w:szCs w:val="28"/>
        </w:rPr>
      </w:pPr>
      <w:r w:rsidRPr="00613358">
        <w:rPr>
          <w:color w:val="000000"/>
          <w:sz w:val="28"/>
          <w:szCs w:val="28"/>
        </w:rPr>
        <w:t>УУтверждено приказом МКУ Баргузинский районный комитет имущественных отношений</w:t>
      </w:r>
    </w:p>
    <w:p w14:paraId="4E548E81" w14:textId="42A75F56" w:rsidR="00260B16" w:rsidRPr="00613358" w:rsidRDefault="00260B16" w:rsidP="00260B16">
      <w:pPr>
        <w:widowControl w:val="0"/>
        <w:snapToGrid w:val="0"/>
        <w:ind w:firstLine="5954"/>
        <w:jc w:val="center"/>
        <w:rPr>
          <w:color w:val="000000"/>
          <w:sz w:val="28"/>
          <w:szCs w:val="28"/>
        </w:rPr>
      </w:pPr>
      <w:proofErr w:type="gramStart"/>
      <w:r w:rsidRPr="00613358">
        <w:rPr>
          <w:color w:val="000000"/>
          <w:sz w:val="28"/>
          <w:szCs w:val="28"/>
        </w:rPr>
        <w:t xml:space="preserve">от  </w:t>
      </w:r>
      <w:r>
        <w:rPr>
          <w:color w:val="000000"/>
          <w:sz w:val="28"/>
          <w:szCs w:val="28"/>
        </w:rPr>
        <w:t>17</w:t>
      </w:r>
      <w:proofErr w:type="gramEnd"/>
      <w:r w:rsidRPr="00613358">
        <w:rPr>
          <w:color w:val="000000"/>
          <w:sz w:val="28"/>
          <w:szCs w:val="28"/>
        </w:rPr>
        <w:t xml:space="preserve"> </w:t>
      </w:r>
      <w:r>
        <w:rPr>
          <w:color w:val="000000"/>
          <w:sz w:val="28"/>
          <w:szCs w:val="28"/>
        </w:rPr>
        <w:t>июля</w:t>
      </w:r>
      <w:r w:rsidRPr="00613358">
        <w:rPr>
          <w:color w:val="000000"/>
          <w:sz w:val="28"/>
          <w:szCs w:val="28"/>
        </w:rPr>
        <w:t xml:space="preserve"> 202</w:t>
      </w:r>
      <w:r>
        <w:rPr>
          <w:color w:val="000000"/>
          <w:sz w:val="28"/>
          <w:szCs w:val="28"/>
        </w:rPr>
        <w:t>4</w:t>
      </w:r>
      <w:r w:rsidRPr="00613358">
        <w:rPr>
          <w:color w:val="000000"/>
          <w:sz w:val="28"/>
          <w:szCs w:val="28"/>
        </w:rPr>
        <w:t xml:space="preserve"> г. № </w:t>
      </w:r>
      <w:r>
        <w:rPr>
          <w:color w:val="000000"/>
          <w:sz w:val="28"/>
          <w:szCs w:val="28"/>
        </w:rPr>
        <w:t>55</w:t>
      </w:r>
      <w:r w:rsidRPr="00613358">
        <w:rPr>
          <w:color w:val="000000"/>
          <w:sz w:val="28"/>
          <w:szCs w:val="28"/>
        </w:rPr>
        <w:t>-П</w:t>
      </w:r>
    </w:p>
    <w:p w14:paraId="0DEE3749" w14:textId="77777777" w:rsidR="00E937F8" w:rsidRPr="00B7538C" w:rsidRDefault="00E937F8" w:rsidP="00ED08C9">
      <w:pPr>
        <w:pStyle w:val="FR4"/>
        <w:spacing w:before="0"/>
        <w:ind w:left="5580"/>
        <w:jc w:val="right"/>
        <w:rPr>
          <w:rFonts w:ascii="Times New Roman" w:hAnsi="Times New Roman"/>
          <w:b w:val="0"/>
          <w:color w:val="000000"/>
          <w:sz w:val="28"/>
          <w:szCs w:val="28"/>
        </w:rPr>
      </w:pPr>
    </w:p>
    <w:p w14:paraId="2F7DD1A3" w14:textId="77777777" w:rsidR="00145AB9" w:rsidRPr="00613358" w:rsidRDefault="00145AB9" w:rsidP="00145AB9">
      <w:pPr>
        <w:widowControl w:val="0"/>
        <w:snapToGrid w:val="0"/>
        <w:ind w:firstLine="5954"/>
        <w:jc w:val="center"/>
        <w:rPr>
          <w:color w:val="000000"/>
          <w:sz w:val="28"/>
          <w:szCs w:val="28"/>
        </w:rPr>
      </w:pPr>
      <w:r>
        <w:rPr>
          <w:color w:val="000000"/>
          <w:sz w:val="28"/>
          <w:szCs w:val="28"/>
        </w:rPr>
        <w:t xml:space="preserve">Изменения </w:t>
      </w:r>
    </w:p>
    <w:p w14:paraId="08E030D6" w14:textId="77777777" w:rsidR="00145AB9" w:rsidRPr="00613358" w:rsidRDefault="00145AB9" w:rsidP="00145AB9">
      <w:pPr>
        <w:widowControl w:val="0"/>
        <w:snapToGrid w:val="0"/>
        <w:spacing w:before="20"/>
        <w:ind w:left="5812" w:firstLine="7302"/>
        <w:jc w:val="center"/>
        <w:rPr>
          <w:color w:val="000000"/>
          <w:sz w:val="28"/>
          <w:szCs w:val="28"/>
        </w:rPr>
      </w:pPr>
      <w:r w:rsidRPr="00613358">
        <w:rPr>
          <w:color w:val="000000"/>
          <w:sz w:val="28"/>
          <w:szCs w:val="28"/>
        </w:rPr>
        <w:t>УУтверждено приказом МКУ Баргузинский районный комитет имущественных отношений</w:t>
      </w:r>
    </w:p>
    <w:p w14:paraId="1BBE3452" w14:textId="7B1F35EF" w:rsidR="00145AB9" w:rsidRDefault="00145AB9" w:rsidP="00145AB9">
      <w:pPr>
        <w:widowControl w:val="0"/>
        <w:snapToGrid w:val="0"/>
        <w:ind w:firstLine="5954"/>
        <w:jc w:val="center"/>
        <w:rPr>
          <w:color w:val="000000"/>
          <w:sz w:val="28"/>
          <w:szCs w:val="28"/>
        </w:rPr>
      </w:pPr>
      <w:proofErr w:type="gramStart"/>
      <w:r w:rsidRPr="00613358">
        <w:rPr>
          <w:color w:val="000000"/>
          <w:sz w:val="28"/>
          <w:szCs w:val="28"/>
        </w:rPr>
        <w:t xml:space="preserve">от  </w:t>
      </w:r>
      <w:r>
        <w:rPr>
          <w:color w:val="000000"/>
          <w:sz w:val="28"/>
          <w:szCs w:val="28"/>
        </w:rPr>
        <w:t>19</w:t>
      </w:r>
      <w:proofErr w:type="gramEnd"/>
      <w:r>
        <w:rPr>
          <w:color w:val="000000"/>
          <w:sz w:val="28"/>
          <w:szCs w:val="28"/>
        </w:rPr>
        <w:t xml:space="preserve"> августа </w:t>
      </w:r>
      <w:r w:rsidRPr="00613358">
        <w:rPr>
          <w:color w:val="000000"/>
          <w:sz w:val="28"/>
          <w:szCs w:val="28"/>
        </w:rPr>
        <w:t xml:space="preserve"> 202</w:t>
      </w:r>
      <w:r>
        <w:rPr>
          <w:color w:val="000000"/>
          <w:sz w:val="28"/>
          <w:szCs w:val="28"/>
        </w:rPr>
        <w:t>4</w:t>
      </w:r>
      <w:r w:rsidRPr="00613358">
        <w:rPr>
          <w:color w:val="000000"/>
          <w:sz w:val="28"/>
          <w:szCs w:val="28"/>
        </w:rPr>
        <w:t xml:space="preserve"> г. № </w:t>
      </w:r>
      <w:r>
        <w:rPr>
          <w:color w:val="000000"/>
          <w:sz w:val="28"/>
          <w:szCs w:val="28"/>
        </w:rPr>
        <w:t>6</w:t>
      </w:r>
      <w:r w:rsidR="00444C47">
        <w:rPr>
          <w:color w:val="000000"/>
          <w:sz w:val="28"/>
          <w:szCs w:val="28"/>
        </w:rPr>
        <w:t>7</w:t>
      </w:r>
      <w:r w:rsidRPr="00613358">
        <w:rPr>
          <w:color w:val="000000"/>
          <w:sz w:val="28"/>
          <w:szCs w:val="28"/>
        </w:rPr>
        <w:t>-П</w:t>
      </w:r>
    </w:p>
    <w:p w14:paraId="06CB9DF3"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4C77301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137DDB9F"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E5F2BB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41DEEB8"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B5BC264"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3CC6C144"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4D8E93E8"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5F3C42A7" w14:textId="77777777" w:rsidR="00E937F8" w:rsidRPr="00B7538C" w:rsidRDefault="00130FB1" w:rsidP="00A81D7D">
      <w:pPr>
        <w:pStyle w:val="40"/>
        <w:keepNext w:val="0"/>
        <w:widowControl w:val="0"/>
        <w:spacing w:line="240" w:lineRule="auto"/>
        <w:rPr>
          <w:color w:val="000000"/>
          <w:sz w:val="28"/>
          <w:szCs w:val="28"/>
        </w:rPr>
      </w:pPr>
      <w:bookmarkStart w:id="2" w:name="_Toc182908667"/>
      <w:r w:rsidRPr="00B7538C">
        <w:rPr>
          <w:color w:val="000000"/>
          <w:sz w:val="28"/>
          <w:szCs w:val="28"/>
        </w:rPr>
        <w:t xml:space="preserve">Конкурсная </w:t>
      </w:r>
      <w:r w:rsidR="00E937F8" w:rsidRPr="00B7538C">
        <w:rPr>
          <w:color w:val="000000"/>
          <w:sz w:val="28"/>
          <w:szCs w:val="28"/>
        </w:rPr>
        <w:t>документация</w:t>
      </w:r>
      <w:bookmarkEnd w:id="2"/>
    </w:p>
    <w:p w14:paraId="25D5F52F" w14:textId="77777777" w:rsidR="00E937F8" w:rsidRPr="00B7538C" w:rsidRDefault="00E937F8" w:rsidP="00A81D7D">
      <w:pPr>
        <w:widowControl w:val="0"/>
        <w:rPr>
          <w:color w:val="000000"/>
          <w:sz w:val="28"/>
          <w:szCs w:val="28"/>
        </w:rPr>
      </w:pPr>
    </w:p>
    <w:p w14:paraId="610B0E55" w14:textId="4BF6DEE5" w:rsidR="003A2673" w:rsidRPr="007359C8" w:rsidRDefault="00696D21" w:rsidP="003A2673">
      <w:pPr>
        <w:pStyle w:val="Standard"/>
        <w:suppressAutoHyphens w:val="0"/>
        <w:ind w:firstLine="709"/>
        <w:jc w:val="center"/>
        <w:rPr>
          <w:color w:val="000000"/>
          <w:sz w:val="28"/>
          <w:szCs w:val="28"/>
        </w:rPr>
      </w:pPr>
      <w:r w:rsidRPr="00564D95">
        <w:rPr>
          <w:color w:val="000000"/>
          <w:sz w:val="28"/>
          <w:szCs w:val="28"/>
        </w:rPr>
        <w:t>по</w:t>
      </w:r>
      <w:r w:rsidR="00CC433B" w:rsidRPr="00564D95">
        <w:rPr>
          <w:color w:val="000000"/>
          <w:sz w:val="28"/>
          <w:szCs w:val="28"/>
        </w:rPr>
        <w:t xml:space="preserve"> проведени</w:t>
      </w:r>
      <w:r w:rsidRPr="00564D95">
        <w:rPr>
          <w:color w:val="000000"/>
          <w:sz w:val="28"/>
          <w:szCs w:val="28"/>
        </w:rPr>
        <w:t>ю</w:t>
      </w:r>
      <w:r w:rsidR="00CC433B" w:rsidRPr="00564D95">
        <w:rPr>
          <w:color w:val="000000"/>
          <w:sz w:val="28"/>
          <w:szCs w:val="28"/>
        </w:rPr>
        <w:t xml:space="preserve"> </w:t>
      </w:r>
      <w:r w:rsidR="0020051B" w:rsidRPr="00564D95">
        <w:rPr>
          <w:color w:val="000000"/>
          <w:sz w:val="28"/>
          <w:szCs w:val="28"/>
        </w:rPr>
        <w:t xml:space="preserve">открытого </w:t>
      </w:r>
      <w:r w:rsidR="00C3028F" w:rsidRPr="00564D95">
        <w:rPr>
          <w:color w:val="000000"/>
          <w:sz w:val="28"/>
          <w:szCs w:val="28"/>
        </w:rPr>
        <w:t xml:space="preserve">конкурса </w:t>
      </w:r>
      <w:r w:rsidR="003B611E" w:rsidRPr="00564D95">
        <w:rPr>
          <w:color w:val="000000"/>
          <w:sz w:val="28"/>
          <w:szCs w:val="28"/>
        </w:rPr>
        <w:t xml:space="preserve">на </w:t>
      </w:r>
      <w:r w:rsidR="00F544E1" w:rsidRPr="00564D95">
        <w:rPr>
          <w:color w:val="000000"/>
          <w:sz w:val="28"/>
          <w:szCs w:val="28"/>
        </w:rPr>
        <w:t xml:space="preserve">право заключения концессионного соглашения </w:t>
      </w:r>
      <w:r w:rsidR="007359C8" w:rsidRPr="00564D95">
        <w:rPr>
          <w:rFonts w:cs="Times New Roman"/>
          <w:sz w:val="28"/>
          <w:szCs w:val="28"/>
        </w:rPr>
        <w:t xml:space="preserve">в отношении </w:t>
      </w:r>
      <w:r w:rsidR="003A2673" w:rsidRPr="007359C8">
        <w:rPr>
          <w:rFonts w:cs="Times New Roman"/>
          <w:sz w:val="28"/>
          <w:szCs w:val="28"/>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3A2673" w:rsidRPr="007359C8">
        <w:rPr>
          <w:rFonts w:cs="Times New Roman"/>
          <w:sz w:val="28"/>
          <w:szCs w:val="28"/>
        </w:rPr>
        <w:t xml:space="preserve"> расположенных на территории</w:t>
      </w:r>
      <w:r w:rsidR="003A2673">
        <w:rPr>
          <w:rFonts w:cs="Times New Roman"/>
          <w:sz w:val="28"/>
          <w:szCs w:val="28"/>
          <w:lang w:val="ru-RU"/>
        </w:rPr>
        <w:t xml:space="preserve"> МО СП</w:t>
      </w:r>
      <w:r w:rsidR="003A2673" w:rsidRPr="007359C8">
        <w:rPr>
          <w:rFonts w:cs="Times New Roman"/>
          <w:sz w:val="28"/>
          <w:szCs w:val="28"/>
        </w:rPr>
        <w:t xml:space="preserve"> «</w:t>
      </w:r>
      <w:r w:rsidR="003A2673">
        <w:rPr>
          <w:rFonts w:cs="Times New Roman"/>
          <w:sz w:val="28"/>
          <w:szCs w:val="28"/>
          <w:lang w:val="ru-RU"/>
        </w:rPr>
        <w:t>Баргузинское</w:t>
      </w:r>
      <w:r w:rsidR="003A2673" w:rsidRPr="007359C8">
        <w:rPr>
          <w:rFonts w:cs="Times New Roman"/>
          <w:sz w:val="28"/>
          <w:szCs w:val="28"/>
        </w:rPr>
        <w:t>»</w:t>
      </w:r>
      <w:r w:rsidR="003A2673">
        <w:rPr>
          <w:rFonts w:cs="Times New Roman"/>
          <w:sz w:val="28"/>
          <w:szCs w:val="28"/>
          <w:lang w:val="ru-RU"/>
        </w:rPr>
        <w:t xml:space="preserve"> </w:t>
      </w:r>
      <w:r w:rsidR="003A2673">
        <w:rPr>
          <w:sz w:val="28"/>
          <w:szCs w:val="28"/>
        </w:rPr>
        <w:t>Баргузинского</w:t>
      </w:r>
      <w:r w:rsidR="003A2673" w:rsidRPr="007359C8">
        <w:rPr>
          <w:sz w:val="28"/>
          <w:szCs w:val="28"/>
        </w:rPr>
        <w:t xml:space="preserve"> района Республики Бурятия</w:t>
      </w:r>
    </w:p>
    <w:p w14:paraId="57F85805" w14:textId="39A81B2D" w:rsidR="00E937F8" w:rsidRPr="003A2673" w:rsidRDefault="00E937F8" w:rsidP="003A2673">
      <w:pPr>
        <w:pStyle w:val="Standard"/>
        <w:suppressAutoHyphens w:val="0"/>
        <w:ind w:firstLine="709"/>
        <w:jc w:val="center"/>
        <w:rPr>
          <w:color w:val="000000"/>
          <w:sz w:val="28"/>
          <w:szCs w:val="28"/>
          <w:lang w:val="ru-RU"/>
        </w:rPr>
      </w:pPr>
    </w:p>
    <w:p w14:paraId="6D559852" w14:textId="77777777" w:rsidR="00E937F8" w:rsidRPr="00B7538C" w:rsidRDefault="00E937F8" w:rsidP="00A81D7D">
      <w:pPr>
        <w:widowControl w:val="0"/>
        <w:tabs>
          <w:tab w:val="left" w:pos="3345"/>
        </w:tabs>
        <w:rPr>
          <w:color w:val="000000"/>
          <w:sz w:val="28"/>
          <w:szCs w:val="28"/>
        </w:rPr>
      </w:pPr>
    </w:p>
    <w:p w14:paraId="07C18032" w14:textId="77777777" w:rsidR="00E937F8" w:rsidRPr="00B7538C" w:rsidRDefault="00E937F8" w:rsidP="00A81D7D">
      <w:pPr>
        <w:widowControl w:val="0"/>
        <w:tabs>
          <w:tab w:val="left" w:pos="3345"/>
        </w:tabs>
        <w:rPr>
          <w:color w:val="000000"/>
          <w:sz w:val="28"/>
          <w:szCs w:val="28"/>
        </w:rPr>
      </w:pPr>
    </w:p>
    <w:p w14:paraId="255FC220" w14:textId="77777777" w:rsidR="00E937F8" w:rsidRPr="00B7538C" w:rsidRDefault="00E937F8" w:rsidP="00A81D7D">
      <w:pPr>
        <w:widowControl w:val="0"/>
        <w:tabs>
          <w:tab w:val="left" w:pos="3345"/>
        </w:tabs>
        <w:jc w:val="center"/>
        <w:rPr>
          <w:color w:val="000000"/>
          <w:sz w:val="28"/>
          <w:szCs w:val="28"/>
        </w:rPr>
      </w:pPr>
    </w:p>
    <w:p w14:paraId="65A715CC" w14:textId="77777777" w:rsidR="00E937F8" w:rsidRPr="00B7538C" w:rsidRDefault="00E937F8" w:rsidP="00A81D7D">
      <w:pPr>
        <w:widowControl w:val="0"/>
        <w:tabs>
          <w:tab w:val="left" w:pos="3345"/>
        </w:tabs>
        <w:jc w:val="center"/>
        <w:rPr>
          <w:color w:val="000000"/>
          <w:sz w:val="28"/>
          <w:szCs w:val="28"/>
        </w:rPr>
      </w:pPr>
    </w:p>
    <w:p w14:paraId="55FC1A96" w14:textId="77777777" w:rsidR="00E937F8" w:rsidRPr="00B7538C" w:rsidRDefault="00E937F8" w:rsidP="00A81D7D">
      <w:pPr>
        <w:widowControl w:val="0"/>
        <w:tabs>
          <w:tab w:val="left" w:pos="3345"/>
        </w:tabs>
        <w:jc w:val="center"/>
        <w:rPr>
          <w:color w:val="000000"/>
          <w:sz w:val="28"/>
          <w:szCs w:val="28"/>
        </w:rPr>
      </w:pPr>
    </w:p>
    <w:p w14:paraId="4394C069" w14:textId="77777777" w:rsidR="00E937F8" w:rsidRPr="00B7538C" w:rsidRDefault="00E937F8" w:rsidP="00A81D7D">
      <w:pPr>
        <w:widowControl w:val="0"/>
        <w:tabs>
          <w:tab w:val="left" w:pos="3345"/>
        </w:tabs>
        <w:jc w:val="center"/>
        <w:rPr>
          <w:color w:val="000000"/>
          <w:sz w:val="28"/>
          <w:szCs w:val="28"/>
        </w:rPr>
      </w:pPr>
    </w:p>
    <w:p w14:paraId="3CA666C5" w14:textId="77777777" w:rsidR="00E937F8" w:rsidRPr="00B7538C" w:rsidRDefault="00E937F8" w:rsidP="00A81D7D">
      <w:pPr>
        <w:widowControl w:val="0"/>
        <w:tabs>
          <w:tab w:val="left" w:pos="3345"/>
        </w:tabs>
        <w:jc w:val="center"/>
        <w:rPr>
          <w:color w:val="000000"/>
          <w:sz w:val="28"/>
          <w:szCs w:val="28"/>
        </w:rPr>
      </w:pPr>
    </w:p>
    <w:p w14:paraId="56C15940" w14:textId="77777777" w:rsidR="00E937F8" w:rsidRPr="00B7538C" w:rsidRDefault="00E937F8" w:rsidP="00A81D7D">
      <w:pPr>
        <w:widowControl w:val="0"/>
        <w:tabs>
          <w:tab w:val="left" w:pos="3345"/>
        </w:tabs>
        <w:jc w:val="center"/>
        <w:rPr>
          <w:color w:val="000000"/>
          <w:sz w:val="28"/>
          <w:szCs w:val="28"/>
        </w:rPr>
      </w:pPr>
    </w:p>
    <w:p w14:paraId="5289C33E" w14:textId="77777777" w:rsidR="00E937F8" w:rsidRPr="00B7538C" w:rsidRDefault="00E937F8" w:rsidP="00A81D7D">
      <w:pPr>
        <w:widowControl w:val="0"/>
        <w:tabs>
          <w:tab w:val="left" w:pos="3345"/>
        </w:tabs>
        <w:jc w:val="center"/>
        <w:rPr>
          <w:color w:val="000000"/>
          <w:sz w:val="28"/>
          <w:szCs w:val="28"/>
        </w:rPr>
      </w:pPr>
    </w:p>
    <w:p w14:paraId="0A13F6F2" w14:textId="77777777" w:rsidR="00E937F8" w:rsidRPr="00B7538C" w:rsidRDefault="00E937F8" w:rsidP="00A81D7D">
      <w:pPr>
        <w:widowControl w:val="0"/>
        <w:tabs>
          <w:tab w:val="left" w:pos="3345"/>
        </w:tabs>
        <w:jc w:val="center"/>
        <w:rPr>
          <w:color w:val="000000"/>
          <w:sz w:val="28"/>
          <w:szCs w:val="28"/>
        </w:rPr>
      </w:pPr>
    </w:p>
    <w:p w14:paraId="3AF55816" w14:textId="77777777" w:rsidR="00E937F8" w:rsidRPr="00B7538C" w:rsidRDefault="00E937F8" w:rsidP="00A81D7D">
      <w:pPr>
        <w:widowControl w:val="0"/>
        <w:tabs>
          <w:tab w:val="left" w:pos="3345"/>
        </w:tabs>
        <w:jc w:val="center"/>
        <w:rPr>
          <w:color w:val="000000"/>
          <w:sz w:val="28"/>
          <w:szCs w:val="28"/>
        </w:rPr>
      </w:pPr>
    </w:p>
    <w:p w14:paraId="71412A57" w14:textId="77777777" w:rsidR="00E937F8" w:rsidRPr="00B7538C" w:rsidRDefault="00E937F8" w:rsidP="00A81D7D">
      <w:pPr>
        <w:widowControl w:val="0"/>
        <w:tabs>
          <w:tab w:val="left" w:pos="3345"/>
        </w:tabs>
        <w:jc w:val="center"/>
        <w:rPr>
          <w:color w:val="000000"/>
          <w:sz w:val="28"/>
          <w:szCs w:val="28"/>
        </w:rPr>
      </w:pPr>
    </w:p>
    <w:p w14:paraId="6C025073" w14:textId="77777777" w:rsidR="001512A6" w:rsidRPr="005B7DB7" w:rsidRDefault="00E11B90" w:rsidP="002B6407">
      <w:pPr>
        <w:widowControl w:val="0"/>
        <w:ind w:firstLine="709"/>
        <w:jc w:val="center"/>
        <w:rPr>
          <w:b/>
        </w:rPr>
      </w:pPr>
      <w:r w:rsidRPr="00B7538C">
        <w:rPr>
          <w:sz w:val="28"/>
          <w:szCs w:val="28"/>
        </w:rPr>
        <w:br w:type="page"/>
      </w:r>
      <w:bookmarkStart w:id="3" w:name="_Toc381200803"/>
      <w:r w:rsidR="001512A6" w:rsidRPr="005B7DB7">
        <w:rPr>
          <w:b/>
        </w:rPr>
        <w:lastRenderedPageBreak/>
        <w:t>Содержание</w:t>
      </w:r>
    </w:p>
    <w:p w14:paraId="6EEC1690" w14:textId="383B6BA6" w:rsidR="007B6D14" w:rsidRPr="005B7DB7" w:rsidRDefault="001512A6" w:rsidP="005B7DB7">
      <w:pPr>
        <w:pStyle w:val="13"/>
        <w:widowControl w:val="0"/>
        <w:spacing w:before="0"/>
        <w:rPr>
          <w:rFonts w:eastAsiaTheme="minorEastAsia"/>
          <w:bCs w:val="0"/>
          <w:iCs w:val="0"/>
          <w:sz w:val="24"/>
          <w:szCs w:val="24"/>
        </w:rPr>
      </w:pPr>
      <w:r w:rsidRPr="005B7DB7">
        <w:rPr>
          <w:sz w:val="24"/>
          <w:szCs w:val="24"/>
        </w:rPr>
        <w:fldChar w:fldCharType="begin"/>
      </w:r>
      <w:r w:rsidRPr="005B7DB7">
        <w:rPr>
          <w:sz w:val="24"/>
          <w:szCs w:val="24"/>
        </w:rPr>
        <w:instrText xml:space="preserve"> TOC \o "1-3" \h \z \u </w:instrText>
      </w:r>
      <w:r w:rsidRPr="005B7DB7">
        <w:rPr>
          <w:sz w:val="24"/>
          <w:szCs w:val="24"/>
        </w:rPr>
        <w:fldChar w:fldCharType="separate"/>
      </w:r>
      <w:hyperlink w:anchor="_Toc414487451" w:history="1">
        <w:r w:rsidR="007B6D14" w:rsidRPr="005B7DB7">
          <w:rPr>
            <w:rStyle w:val="a5"/>
            <w:sz w:val="24"/>
            <w:szCs w:val="24"/>
          </w:rPr>
          <w:t>Общие положения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_Toc414487451 \h </w:instrText>
        </w:r>
        <w:r w:rsidR="007B6D14" w:rsidRPr="005B7DB7">
          <w:rPr>
            <w:webHidden/>
            <w:sz w:val="24"/>
            <w:szCs w:val="24"/>
          </w:rPr>
        </w:r>
        <w:r w:rsidR="007B6D14" w:rsidRPr="005B7DB7">
          <w:rPr>
            <w:webHidden/>
            <w:sz w:val="24"/>
            <w:szCs w:val="24"/>
          </w:rPr>
          <w:fldChar w:fldCharType="separate"/>
        </w:r>
        <w:r w:rsidR="008B5422">
          <w:rPr>
            <w:webHidden/>
            <w:sz w:val="24"/>
            <w:szCs w:val="24"/>
          </w:rPr>
          <w:t>2</w:t>
        </w:r>
        <w:r w:rsidR="007B6D14" w:rsidRPr="005B7DB7">
          <w:rPr>
            <w:webHidden/>
            <w:sz w:val="24"/>
            <w:szCs w:val="24"/>
          </w:rPr>
          <w:fldChar w:fldCharType="end"/>
        </w:r>
      </w:hyperlink>
    </w:p>
    <w:p w14:paraId="722A7477" w14:textId="28395486" w:rsidR="007B6D14" w:rsidRPr="005B7DB7" w:rsidRDefault="002C354B" w:rsidP="005B7DB7">
      <w:pPr>
        <w:pStyle w:val="13"/>
        <w:widowControl w:val="0"/>
        <w:tabs>
          <w:tab w:val="left" w:pos="440"/>
        </w:tabs>
        <w:spacing w:before="0"/>
        <w:rPr>
          <w:rFonts w:eastAsiaTheme="minorEastAsia"/>
          <w:bCs w:val="0"/>
          <w:iCs w:val="0"/>
          <w:sz w:val="24"/>
          <w:szCs w:val="24"/>
        </w:rPr>
      </w:pPr>
      <w:hyperlink w:anchor="_Toc414487452" w:history="1">
        <w:r w:rsidR="007B6D14" w:rsidRPr="005B7DB7">
          <w:rPr>
            <w:rStyle w:val="a5"/>
            <w:sz w:val="24"/>
            <w:szCs w:val="24"/>
          </w:rPr>
          <w:t>1.</w:t>
        </w:r>
        <w:r w:rsidR="007B6D14" w:rsidRPr="005B7DB7">
          <w:rPr>
            <w:rFonts w:eastAsiaTheme="minorEastAsia"/>
            <w:bCs w:val="0"/>
            <w:iCs w:val="0"/>
            <w:sz w:val="24"/>
            <w:szCs w:val="24"/>
          </w:rPr>
          <w:tab/>
        </w:r>
        <w:r w:rsidR="007B6D14" w:rsidRPr="005B7DB7">
          <w:rPr>
            <w:rStyle w:val="a5"/>
            <w:sz w:val="24"/>
            <w:szCs w:val="24"/>
          </w:rPr>
          <w:t>Условия Конкурса</w:t>
        </w:r>
        <w:r w:rsidR="007B6D14" w:rsidRPr="005B7DB7">
          <w:rPr>
            <w:webHidden/>
            <w:sz w:val="24"/>
            <w:szCs w:val="24"/>
          </w:rPr>
          <w:tab/>
        </w:r>
        <w:r w:rsidR="008B5422">
          <w:rPr>
            <w:webHidden/>
            <w:sz w:val="24"/>
            <w:szCs w:val="24"/>
          </w:rPr>
          <w:t>4</w:t>
        </w:r>
      </w:hyperlink>
    </w:p>
    <w:p w14:paraId="61C2F77C" w14:textId="75CB0028" w:rsidR="007B6D14" w:rsidRPr="005B7DB7" w:rsidRDefault="002C354B" w:rsidP="005B7DB7">
      <w:pPr>
        <w:pStyle w:val="13"/>
        <w:widowControl w:val="0"/>
        <w:tabs>
          <w:tab w:val="left" w:pos="440"/>
        </w:tabs>
        <w:spacing w:before="0"/>
        <w:rPr>
          <w:rFonts w:eastAsiaTheme="minorEastAsia"/>
          <w:bCs w:val="0"/>
          <w:iCs w:val="0"/>
          <w:sz w:val="24"/>
          <w:szCs w:val="24"/>
        </w:rPr>
      </w:pPr>
      <w:hyperlink w:anchor="_Toc414487453" w:history="1">
        <w:r w:rsidR="007B6D14" w:rsidRPr="005B7DB7">
          <w:rPr>
            <w:rStyle w:val="a5"/>
            <w:sz w:val="24"/>
            <w:szCs w:val="24"/>
          </w:rPr>
          <w:t>2.</w:t>
        </w:r>
        <w:r w:rsidR="007B6D14" w:rsidRPr="005B7DB7">
          <w:rPr>
            <w:rFonts w:eastAsiaTheme="minorEastAsia"/>
            <w:bCs w:val="0"/>
            <w:iCs w:val="0"/>
            <w:sz w:val="24"/>
            <w:szCs w:val="24"/>
          </w:rPr>
          <w:tab/>
        </w:r>
        <w:r w:rsidR="007B6D14" w:rsidRPr="005B7DB7">
          <w:rPr>
            <w:rStyle w:val="a5"/>
            <w:sz w:val="24"/>
            <w:szCs w:val="24"/>
          </w:rPr>
          <w:t>Состав и описание объекта Концессионного соглашения и иного имущества</w:t>
        </w:r>
        <w:r w:rsidR="007B6D14" w:rsidRPr="005B7DB7">
          <w:rPr>
            <w:webHidden/>
            <w:sz w:val="24"/>
            <w:szCs w:val="24"/>
          </w:rPr>
          <w:tab/>
        </w:r>
        <w:r w:rsidR="008B5422">
          <w:rPr>
            <w:webHidden/>
            <w:sz w:val="24"/>
            <w:szCs w:val="24"/>
          </w:rPr>
          <w:t>4</w:t>
        </w:r>
      </w:hyperlink>
    </w:p>
    <w:p w14:paraId="0F9D2C70" w14:textId="71DE3C57" w:rsidR="007B6D14" w:rsidRPr="005B7DB7" w:rsidRDefault="002C354B" w:rsidP="005B7DB7">
      <w:pPr>
        <w:pStyle w:val="13"/>
        <w:widowControl w:val="0"/>
        <w:tabs>
          <w:tab w:val="left" w:pos="440"/>
        </w:tabs>
        <w:spacing w:before="0"/>
        <w:rPr>
          <w:rFonts w:eastAsiaTheme="minorEastAsia"/>
          <w:bCs w:val="0"/>
          <w:iCs w:val="0"/>
          <w:sz w:val="24"/>
          <w:szCs w:val="24"/>
        </w:rPr>
      </w:pPr>
      <w:hyperlink w:anchor="_Toc414487454" w:history="1">
        <w:r w:rsidR="007B6D14" w:rsidRPr="005B7DB7">
          <w:rPr>
            <w:rStyle w:val="a5"/>
            <w:sz w:val="24"/>
            <w:szCs w:val="24"/>
          </w:rPr>
          <w:t>3.</w:t>
        </w:r>
        <w:r w:rsidR="007B6D14" w:rsidRPr="005B7DB7">
          <w:rPr>
            <w:rFonts w:eastAsiaTheme="minorEastAsia"/>
            <w:bCs w:val="0"/>
            <w:iCs w:val="0"/>
            <w:sz w:val="24"/>
            <w:szCs w:val="24"/>
          </w:rPr>
          <w:tab/>
        </w:r>
        <w:r w:rsidR="007B6D14" w:rsidRPr="005B7DB7">
          <w:rPr>
            <w:rStyle w:val="a5"/>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r w:rsidR="007B6D14" w:rsidRPr="005B7DB7">
          <w:rPr>
            <w:webHidden/>
            <w:sz w:val="24"/>
            <w:szCs w:val="24"/>
          </w:rPr>
          <w:tab/>
        </w:r>
        <w:r w:rsidR="008B5422">
          <w:rPr>
            <w:webHidden/>
            <w:sz w:val="24"/>
            <w:szCs w:val="24"/>
          </w:rPr>
          <w:t>5</w:t>
        </w:r>
      </w:hyperlink>
    </w:p>
    <w:p w14:paraId="1BBE76BE" w14:textId="6536182C" w:rsidR="007B6D14" w:rsidRPr="005B7DB7" w:rsidRDefault="002C354B" w:rsidP="005B7DB7">
      <w:pPr>
        <w:pStyle w:val="13"/>
        <w:widowControl w:val="0"/>
        <w:tabs>
          <w:tab w:val="left" w:pos="440"/>
        </w:tabs>
        <w:spacing w:before="0"/>
        <w:rPr>
          <w:rFonts w:eastAsiaTheme="minorEastAsia"/>
          <w:bCs w:val="0"/>
          <w:iCs w:val="0"/>
          <w:sz w:val="24"/>
          <w:szCs w:val="24"/>
        </w:rPr>
      </w:pPr>
      <w:hyperlink w:anchor="_Toc414487455" w:history="1">
        <w:r w:rsidR="007B6D14" w:rsidRPr="005B7DB7">
          <w:rPr>
            <w:rStyle w:val="a5"/>
            <w:sz w:val="24"/>
            <w:szCs w:val="24"/>
          </w:rPr>
          <w:t>4.</w:t>
        </w:r>
        <w:r w:rsidR="007B6D14" w:rsidRPr="005B7DB7">
          <w:rPr>
            <w:rFonts w:eastAsiaTheme="minorEastAsia"/>
            <w:bCs w:val="0"/>
            <w:iCs w:val="0"/>
            <w:sz w:val="24"/>
            <w:szCs w:val="24"/>
          </w:rPr>
          <w:tab/>
        </w:r>
        <w:r w:rsidR="007B6D14" w:rsidRPr="005B7DB7">
          <w:rPr>
            <w:rStyle w:val="a5"/>
            <w:sz w:val="24"/>
            <w:szCs w:val="24"/>
          </w:rPr>
          <w:t>Требования,  в соответствии с которыми проводится предварительный отбор Участников конкурса</w:t>
        </w:r>
        <w:r w:rsidR="007B6D14" w:rsidRPr="005B7DB7">
          <w:rPr>
            <w:webHidden/>
            <w:sz w:val="24"/>
            <w:szCs w:val="24"/>
          </w:rPr>
          <w:tab/>
        </w:r>
      </w:hyperlink>
      <w:r w:rsidR="008B5422">
        <w:rPr>
          <w:sz w:val="24"/>
          <w:szCs w:val="24"/>
        </w:rPr>
        <w:t>5</w:t>
      </w:r>
    </w:p>
    <w:p w14:paraId="74DE1762" w14:textId="2DBA302C" w:rsidR="007B6D14" w:rsidRPr="005B7DB7" w:rsidRDefault="002C354B" w:rsidP="005B7DB7">
      <w:pPr>
        <w:pStyle w:val="13"/>
        <w:widowControl w:val="0"/>
        <w:tabs>
          <w:tab w:val="left" w:pos="440"/>
        </w:tabs>
        <w:spacing w:before="0"/>
        <w:rPr>
          <w:rFonts w:eastAsiaTheme="minorEastAsia"/>
          <w:bCs w:val="0"/>
          <w:iCs w:val="0"/>
          <w:sz w:val="24"/>
          <w:szCs w:val="24"/>
        </w:rPr>
      </w:pPr>
      <w:hyperlink w:anchor="_Toc414487456" w:history="1">
        <w:r w:rsidR="007B6D14" w:rsidRPr="005B7DB7">
          <w:rPr>
            <w:rStyle w:val="a5"/>
            <w:sz w:val="24"/>
            <w:szCs w:val="24"/>
          </w:rPr>
          <w:t>5.</w:t>
        </w:r>
        <w:r w:rsidR="007B6D14" w:rsidRPr="005B7DB7">
          <w:rPr>
            <w:rFonts w:eastAsiaTheme="minorEastAsia"/>
            <w:bCs w:val="0"/>
            <w:iCs w:val="0"/>
            <w:sz w:val="24"/>
            <w:szCs w:val="24"/>
          </w:rPr>
          <w:tab/>
        </w:r>
        <w:r w:rsidR="007B6D14" w:rsidRPr="005B7DB7">
          <w:rPr>
            <w:rStyle w:val="a5"/>
            <w:sz w:val="24"/>
            <w:szCs w:val="24"/>
          </w:rPr>
          <w:t>Критерии Конкурса</w:t>
        </w:r>
        <w:r w:rsidR="007B6D14" w:rsidRPr="005B7DB7">
          <w:rPr>
            <w:webHidden/>
            <w:sz w:val="24"/>
            <w:szCs w:val="24"/>
          </w:rPr>
          <w:tab/>
        </w:r>
        <w:r w:rsidR="008B5422">
          <w:rPr>
            <w:webHidden/>
            <w:sz w:val="24"/>
            <w:szCs w:val="24"/>
          </w:rPr>
          <w:t>5</w:t>
        </w:r>
      </w:hyperlink>
    </w:p>
    <w:p w14:paraId="07340BEE" w14:textId="1772F18D" w:rsidR="007B6D14" w:rsidRPr="005B7DB7" w:rsidRDefault="002C354B" w:rsidP="005B7DB7">
      <w:pPr>
        <w:pStyle w:val="13"/>
        <w:widowControl w:val="0"/>
        <w:tabs>
          <w:tab w:val="left" w:pos="440"/>
        </w:tabs>
        <w:spacing w:before="0"/>
        <w:rPr>
          <w:rFonts w:eastAsiaTheme="minorEastAsia"/>
          <w:bCs w:val="0"/>
          <w:iCs w:val="0"/>
          <w:sz w:val="24"/>
          <w:szCs w:val="24"/>
        </w:rPr>
      </w:pPr>
      <w:hyperlink w:anchor="_Toc414487457" w:history="1">
        <w:r w:rsidR="007B6D14" w:rsidRPr="005B7DB7">
          <w:rPr>
            <w:rStyle w:val="a5"/>
            <w:sz w:val="24"/>
            <w:szCs w:val="24"/>
          </w:rPr>
          <w:t>6.</w:t>
        </w:r>
        <w:r w:rsidR="007B6D14" w:rsidRPr="005B7DB7">
          <w:rPr>
            <w:rFonts w:eastAsiaTheme="minorEastAsia"/>
            <w:bCs w:val="0"/>
            <w:iCs w:val="0"/>
            <w:sz w:val="24"/>
            <w:szCs w:val="24"/>
          </w:rPr>
          <w:tab/>
        </w:r>
        <w:r w:rsidR="007B6D14" w:rsidRPr="005B7DB7">
          <w:rPr>
            <w:rStyle w:val="a5"/>
            <w:sz w:val="24"/>
            <w:szCs w:val="24"/>
          </w:rPr>
          <w:t>Перечень документов и материалов, представляемых Заявителями и Участниками конкурса</w:t>
        </w:r>
        <w:r w:rsidR="007B6D14" w:rsidRPr="005B7DB7">
          <w:rPr>
            <w:webHidden/>
            <w:sz w:val="24"/>
            <w:szCs w:val="24"/>
          </w:rPr>
          <w:tab/>
        </w:r>
        <w:r w:rsidR="008B5422">
          <w:rPr>
            <w:webHidden/>
            <w:sz w:val="24"/>
            <w:szCs w:val="24"/>
          </w:rPr>
          <w:t>6</w:t>
        </w:r>
      </w:hyperlink>
    </w:p>
    <w:p w14:paraId="72BA7091" w14:textId="2D9DE1A8" w:rsidR="007B6D14" w:rsidRPr="005B7DB7" w:rsidRDefault="002C354B" w:rsidP="005B7DB7">
      <w:pPr>
        <w:pStyle w:val="13"/>
        <w:widowControl w:val="0"/>
        <w:tabs>
          <w:tab w:val="left" w:pos="440"/>
        </w:tabs>
        <w:spacing w:before="0"/>
        <w:rPr>
          <w:rFonts w:eastAsiaTheme="minorEastAsia"/>
          <w:bCs w:val="0"/>
          <w:iCs w:val="0"/>
          <w:sz w:val="24"/>
          <w:szCs w:val="24"/>
        </w:rPr>
      </w:pPr>
      <w:hyperlink w:anchor="_Toc414487458" w:history="1">
        <w:r w:rsidR="007B6D14" w:rsidRPr="005B7DB7">
          <w:rPr>
            <w:rStyle w:val="a5"/>
            <w:sz w:val="24"/>
            <w:szCs w:val="24"/>
          </w:rPr>
          <w:t>7.</w:t>
        </w:r>
        <w:r w:rsidR="007B6D14" w:rsidRPr="005B7DB7">
          <w:rPr>
            <w:rFonts w:eastAsiaTheme="minorEastAsia"/>
            <w:bCs w:val="0"/>
            <w:iCs w:val="0"/>
            <w:sz w:val="24"/>
            <w:szCs w:val="24"/>
          </w:rPr>
          <w:tab/>
        </w:r>
        <w:r w:rsidR="007B6D14" w:rsidRPr="005B7DB7">
          <w:rPr>
            <w:rStyle w:val="a5"/>
            <w:sz w:val="24"/>
            <w:szCs w:val="24"/>
          </w:rPr>
          <w:t>Сообщение о проведении Конкурса</w:t>
        </w:r>
        <w:r w:rsidR="007B6D14" w:rsidRPr="005B7DB7">
          <w:rPr>
            <w:webHidden/>
            <w:sz w:val="24"/>
            <w:szCs w:val="24"/>
          </w:rPr>
          <w:tab/>
        </w:r>
      </w:hyperlink>
      <w:r w:rsidR="008B5422">
        <w:rPr>
          <w:sz w:val="24"/>
          <w:szCs w:val="24"/>
        </w:rPr>
        <w:t>7</w:t>
      </w:r>
    </w:p>
    <w:p w14:paraId="757D52F9" w14:textId="68C53EE2" w:rsidR="007B6D14" w:rsidRPr="005B7DB7" w:rsidRDefault="002C354B" w:rsidP="005B7DB7">
      <w:pPr>
        <w:pStyle w:val="13"/>
        <w:widowControl w:val="0"/>
        <w:tabs>
          <w:tab w:val="left" w:pos="440"/>
        </w:tabs>
        <w:spacing w:before="0"/>
        <w:rPr>
          <w:rFonts w:eastAsiaTheme="minorEastAsia"/>
          <w:bCs w:val="0"/>
          <w:iCs w:val="0"/>
          <w:sz w:val="24"/>
          <w:szCs w:val="24"/>
        </w:rPr>
      </w:pPr>
      <w:hyperlink w:anchor="_Toc414487459" w:history="1">
        <w:r w:rsidR="007B6D14" w:rsidRPr="005B7DB7">
          <w:rPr>
            <w:rStyle w:val="a5"/>
            <w:sz w:val="24"/>
            <w:szCs w:val="24"/>
          </w:rPr>
          <w:t>8.</w:t>
        </w:r>
        <w:r w:rsidR="007B6D14" w:rsidRPr="005B7DB7">
          <w:rPr>
            <w:rFonts w:eastAsiaTheme="minorEastAsia"/>
            <w:bCs w:val="0"/>
            <w:iCs w:val="0"/>
            <w:sz w:val="24"/>
            <w:szCs w:val="24"/>
          </w:rPr>
          <w:tab/>
        </w:r>
        <w:r w:rsidR="007B6D14" w:rsidRPr="005B7DB7">
          <w:rPr>
            <w:rStyle w:val="a5"/>
            <w:sz w:val="24"/>
            <w:szCs w:val="24"/>
          </w:rPr>
          <w:t>Порядок представления Заявок и предъявляемые к ним требования</w:t>
        </w:r>
        <w:r w:rsidR="007B6D14" w:rsidRPr="005B7DB7">
          <w:rPr>
            <w:webHidden/>
            <w:sz w:val="24"/>
            <w:szCs w:val="24"/>
          </w:rPr>
          <w:tab/>
        </w:r>
        <w:r w:rsidR="008B5422">
          <w:rPr>
            <w:webHidden/>
            <w:sz w:val="24"/>
            <w:szCs w:val="24"/>
          </w:rPr>
          <w:t>7</w:t>
        </w:r>
      </w:hyperlink>
    </w:p>
    <w:p w14:paraId="63E514AA" w14:textId="70B35E06" w:rsidR="007B6D14" w:rsidRPr="005B7DB7" w:rsidRDefault="002C354B" w:rsidP="005B7DB7">
      <w:pPr>
        <w:pStyle w:val="13"/>
        <w:widowControl w:val="0"/>
        <w:tabs>
          <w:tab w:val="left" w:pos="440"/>
        </w:tabs>
        <w:spacing w:before="0"/>
        <w:rPr>
          <w:rFonts w:eastAsiaTheme="minorEastAsia"/>
          <w:bCs w:val="0"/>
          <w:iCs w:val="0"/>
          <w:sz w:val="24"/>
          <w:szCs w:val="24"/>
        </w:rPr>
      </w:pPr>
      <w:hyperlink w:anchor="_Toc414487460" w:history="1">
        <w:r w:rsidR="007B6D14" w:rsidRPr="005B7DB7">
          <w:rPr>
            <w:rStyle w:val="a5"/>
            <w:sz w:val="24"/>
            <w:szCs w:val="24"/>
          </w:rPr>
          <w:t>9.</w:t>
        </w:r>
        <w:r w:rsidR="007B6D14" w:rsidRPr="005B7DB7">
          <w:rPr>
            <w:rFonts w:eastAsiaTheme="minorEastAsia"/>
            <w:bCs w:val="0"/>
            <w:iCs w:val="0"/>
            <w:sz w:val="24"/>
            <w:szCs w:val="24"/>
          </w:rPr>
          <w:tab/>
        </w:r>
        <w:r w:rsidR="007B6D14" w:rsidRPr="005B7DB7">
          <w:rPr>
            <w:rStyle w:val="a5"/>
            <w:sz w:val="24"/>
            <w:szCs w:val="24"/>
          </w:rPr>
          <w:t>Место и срок предоставления Заявок</w:t>
        </w:r>
        <w:r w:rsidR="007B6D14" w:rsidRPr="005B7DB7">
          <w:rPr>
            <w:webHidden/>
            <w:sz w:val="24"/>
            <w:szCs w:val="24"/>
          </w:rPr>
          <w:tab/>
        </w:r>
        <w:r w:rsidR="008B5422">
          <w:rPr>
            <w:webHidden/>
            <w:sz w:val="24"/>
            <w:szCs w:val="24"/>
          </w:rPr>
          <w:t>7</w:t>
        </w:r>
      </w:hyperlink>
    </w:p>
    <w:p w14:paraId="6656A17C" w14:textId="6F62D7F6" w:rsidR="007B6D14" w:rsidRPr="005B7DB7" w:rsidRDefault="002C354B" w:rsidP="005B7DB7">
      <w:pPr>
        <w:pStyle w:val="13"/>
        <w:widowControl w:val="0"/>
        <w:tabs>
          <w:tab w:val="left" w:pos="660"/>
        </w:tabs>
        <w:spacing w:before="0"/>
        <w:rPr>
          <w:rFonts w:eastAsiaTheme="minorEastAsia"/>
          <w:bCs w:val="0"/>
          <w:iCs w:val="0"/>
          <w:sz w:val="24"/>
          <w:szCs w:val="24"/>
        </w:rPr>
      </w:pPr>
      <w:hyperlink w:anchor="_Toc414487461" w:history="1">
        <w:r w:rsidR="007B6D14" w:rsidRPr="005B7DB7">
          <w:rPr>
            <w:rStyle w:val="a5"/>
            <w:sz w:val="24"/>
            <w:szCs w:val="24"/>
          </w:rPr>
          <w:t>10.</w:t>
        </w:r>
        <w:r w:rsidR="007B6D14" w:rsidRPr="005B7DB7">
          <w:rPr>
            <w:rFonts w:eastAsiaTheme="minorEastAsia"/>
            <w:bCs w:val="0"/>
            <w:iCs w:val="0"/>
            <w:sz w:val="24"/>
            <w:szCs w:val="24"/>
          </w:rPr>
          <w:tab/>
        </w:r>
        <w:r w:rsidR="007B6D14" w:rsidRPr="005B7DB7">
          <w:rPr>
            <w:rStyle w:val="a5"/>
            <w:sz w:val="24"/>
            <w:szCs w:val="24"/>
          </w:rPr>
          <w:t>Порядок, место и срок предоставления Конкурсной документации</w:t>
        </w:r>
        <w:r w:rsidR="007B6D14" w:rsidRPr="005B7DB7">
          <w:rPr>
            <w:webHidden/>
            <w:sz w:val="24"/>
            <w:szCs w:val="24"/>
          </w:rPr>
          <w:tab/>
        </w:r>
        <w:r w:rsidR="008B5422">
          <w:rPr>
            <w:webHidden/>
            <w:sz w:val="24"/>
            <w:szCs w:val="24"/>
          </w:rPr>
          <w:t>8</w:t>
        </w:r>
      </w:hyperlink>
    </w:p>
    <w:p w14:paraId="247E092F" w14:textId="10EF9C14" w:rsidR="007B6D14" w:rsidRPr="005B7DB7" w:rsidRDefault="002C354B" w:rsidP="005B7DB7">
      <w:pPr>
        <w:pStyle w:val="13"/>
        <w:widowControl w:val="0"/>
        <w:tabs>
          <w:tab w:val="left" w:pos="660"/>
        </w:tabs>
        <w:spacing w:before="0"/>
        <w:rPr>
          <w:rFonts w:eastAsiaTheme="minorEastAsia"/>
          <w:bCs w:val="0"/>
          <w:iCs w:val="0"/>
          <w:sz w:val="24"/>
          <w:szCs w:val="24"/>
        </w:rPr>
      </w:pPr>
      <w:hyperlink w:anchor="_Toc414487462" w:history="1">
        <w:r w:rsidR="007B6D14" w:rsidRPr="005B7DB7">
          <w:rPr>
            <w:rStyle w:val="a5"/>
            <w:sz w:val="24"/>
            <w:szCs w:val="24"/>
          </w:rPr>
          <w:t>11.</w:t>
        </w:r>
        <w:r w:rsidR="007B6D14" w:rsidRPr="005B7DB7">
          <w:rPr>
            <w:rFonts w:eastAsiaTheme="minorEastAsia"/>
            <w:bCs w:val="0"/>
            <w:iCs w:val="0"/>
            <w:sz w:val="24"/>
            <w:szCs w:val="24"/>
          </w:rPr>
          <w:tab/>
        </w:r>
        <w:r w:rsidR="007B6D14" w:rsidRPr="005B7DB7">
          <w:rPr>
            <w:rStyle w:val="a5"/>
            <w:sz w:val="24"/>
            <w:szCs w:val="24"/>
          </w:rPr>
          <w:t>Порядок предоставления разъяснений положений Конкурсной документации</w:t>
        </w:r>
        <w:r w:rsidR="007B6D14" w:rsidRPr="005B7DB7">
          <w:rPr>
            <w:webHidden/>
            <w:sz w:val="24"/>
            <w:szCs w:val="24"/>
          </w:rPr>
          <w:tab/>
        </w:r>
        <w:r w:rsidR="008B5422">
          <w:rPr>
            <w:webHidden/>
            <w:sz w:val="24"/>
            <w:szCs w:val="24"/>
          </w:rPr>
          <w:t>8</w:t>
        </w:r>
      </w:hyperlink>
    </w:p>
    <w:p w14:paraId="12332293" w14:textId="07008427" w:rsidR="007B6D14" w:rsidRPr="005B7DB7" w:rsidRDefault="002C354B" w:rsidP="005B7DB7">
      <w:pPr>
        <w:pStyle w:val="13"/>
        <w:widowControl w:val="0"/>
        <w:tabs>
          <w:tab w:val="left" w:pos="660"/>
        </w:tabs>
        <w:spacing w:before="0"/>
        <w:rPr>
          <w:rFonts w:eastAsiaTheme="minorEastAsia"/>
          <w:bCs w:val="0"/>
          <w:iCs w:val="0"/>
          <w:sz w:val="24"/>
          <w:szCs w:val="24"/>
        </w:rPr>
      </w:pPr>
      <w:hyperlink w:anchor="_Toc414487463" w:history="1">
        <w:r w:rsidR="007B6D14" w:rsidRPr="005B7DB7">
          <w:rPr>
            <w:rStyle w:val="a5"/>
            <w:sz w:val="24"/>
            <w:szCs w:val="24"/>
          </w:rPr>
          <w:t>12.</w:t>
        </w:r>
        <w:r w:rsidR="007B6D14" w:rsidRPr="005B7DB7">
          <w:rPr>
            <w:rFonts w:eastAsiaTheme="minorEastAsia"/>
            <w:bCs w:val="0"/>
            <w:iCs w:val="0"/>
            <w:sz w:val="24"/>
            <w:szCs w:val="24"/>
          </w:rPr>
          <w:tab/>
        </w:r>
        <w:r w:rsidR="007B6D14" w:rsidRPr="005B7DB7">
          <w:rPr>
            <w:rStyle w:val="a5"/>
            <w:sz w:val="24"/>
            <w:szCs w:val="24"/>
          </w:rPr>
          <w:t>Способ обеспечения исполнения Концессионером обязательств по Концессионному соглашению</w:t>
        </w:r>
        <w:r w:rsidR="007B6D14" w:rsidRPr="005B7DB7">
          <w:rPr>
            <w:webHidden/>
            <w:sz w:val="24"/>
            <w:szCs w:val="24"/>
          </w:rPr>
          <w:tab/>
        </w:r>
        <w:r w:rsidR="008B5422">
          <w:rPr>
            <w:webHidden/>
            <w:sz w:val="24"/>
            <w:szCs w:val="24"/>
          </w:rPr>
          <w:t>9</w:t>
        </w:r>
      </w:hyperlink>
    </w:p>
    <w:p w14:paraId="4EC2145A" w14:textId="13A8498D" w:rsidR="007B6D14" w:rsidRPr="005B7DB7" w:rsidRDefault="002C354B" w:rsidP="005B7DB7">
      <w:pPr>
        <w:pStyle w:val="13"/>
        <w:widowControl w:val="0"/>
        <w:tabs>
          <w:tab w:val="left" w:pos="660"/>
        </w:tabs>
        <w:spacing w:before="0"/>
        <w:rPr>
          <w:rFonts w:eastAsiaTheme="minorEastAsia"/>
          <w:bCs w:val="0"/>
          <w:iCs w:val="0"/>
          <w:sz w:val="24"/>
          <w:szCs w:val="24"/>
        </w:rPr>
      </w:pPr>
      <w:hyperlink w:anchor="_Toc414487464" w:history="1">
        <w:r w:rsidR="007B6D14" w:rsidRPr="005B7DB7">
          <w:rPr>
            <w:rStyle w:val="a5"/>
            <w:sz w:val="24"/>
            <w:szCs w:val="24"/>
          </w:rPr>
          <w:t>13.</w:t>
        </w:r>
        <w:r w:rsidR="007B6D14" w:rsidRPr="005B7DB7">
          <w:rPr>
            <w:rFonts w:eastAsiaTheme="minorEastAsia"/>
            <w:bCs w:val="0"/>
            <w:iCs w:val="0"/>
            <w:sz w:val="24"/>
            <w:szCs w:val="24"/>
          </w:rPr>
          <w:tab/>
        </w:r>
        <w:r w:rsidR="007B6D14" w:rsidRPr="005B7DB7">
          <w:rPr>
            <w:rStyle w:val="a5"/>
            <w:sz w:val="24"/>
            <w:szCs w:val="24"/>
          </w:rPr>
          <w:t>Размер, порядок, срок внесения Задатка</w:t>
        </w:r>
        <w:r w:rsidR="007B6D14" w:rsidRPr="005B7DB7">
          <w:rPr>
            <w:webHidden/>
            <w:sz w:val="24"/>
            <w:szCs w:val="24"/>
          </w:rPr>
          <w:tab/>
        </w:r>
        <w:r w:rsidR="008B5422">
          <w:rPr>
            <w:webHidden/>
            <w:sz w:val="24"/>
            <w:szCs w:val="24"/>
          </w:rPr>
          <w:t>9</w:t>
        </w:r>
      </w:hyperlink>
    </w:p>
    <w:p w14:paraId="0693AE52" w14:textId="2DA70484" w:rsidR="007B6D14" w:rsidRPr="005B7DB7" w:rsidRDefault="002C354B" w:rsidP="005B7DB7">
      <w:pPr>
        <w:pStyle w:val="13"/>
        <w:widowControl w:val="0"/>
        <w:tabs>
          <w:tab w:val="left" w:pos="660"/>
        </w:tabs>
        <w:spacing w:before="0"/>
        <w:rPr>
          <w:rFonts w:eastAsiaTheme="minorEastAsia"/>
          <w:bCs w:val="0"/>
          <w:iCs w:val="0"/>
          <w:sz w:val="24"/>
          <w:szCs w:val="24"/>
        </w:rPr>
      </w:pPr>
      <w:hyperlink w:anchor="_Toc414487465" w:history="1">
        <w:r w:rsidR="007B6D14" w:rsidRPr="005B7DB7">
          <w:rPr>
            <w:rStyle w:val="a5"/>
            <w:sz w:val="24"/>
            <w:szCs w:val="24"/>
          </w:rPr>
          <w:t>14.</w:t>
        </w:r>
        <w:r w:rsidR="007B6D14" w:rsidRPr="005B7DB7">
          <w:rPr>
            <w:rFonts w:eastAsiaTheme="minorEastAsia"/>
            <w:bCs w:val="0"/>
            <w:iCs w:val="0"/>
            <w:sz w:val="24"/>
            <w:szCs w:val="24"/>
          </w:rPr>
          <w:tab/>
        </w:r>
        <w:r w:rsidR="007B6D14" w:rsidRPr="005B7DB7">
          <w:rPr>
            <w:rStyle w:val="a5"/>
            <w:sz w:val="24"/>
            <w:szCs w:val="24"/>
          </w:rPr>
          <w:t>Концессионная плата</w:t>
        </w:r>
        <w:r w:rsidR="007B6D14" w:rsidRPr="005B7DB7">
          <w:rPr>
            <w:webHidden/>
            <w:sz w:val="24"/>
            <w:szCs w:val="24"/>
          </w:rPr>
          <w:tab/>
        </w:r>
        <w:r w:rsidR="008B5422">
          <w:rPr>
            <w:webHidden/>
            <w:sz w:val="24"/>
            <w:szCs w:val="24"/>
          </w:rPr>
          <w:t>9</w:t>
        </w:r>
      </w:hyperlink>
    </w:p>
    <w:p w14:paraId="6A93294C" w14:textId="7E157827" w:rsidR="007B6D14" w:rsidRPr="005B7DB7" w:rsidRDefault="002C354B" w:rsidP="005B7DB7">
      <w:pPr>
        <w:pStyle w:val="13"/>
        <w:widowControl w:val="0"/>
        <w:tabs>
          <w:tab w:val="left" w:pos="660"/>
        </w:tabs>
        <w:spacing w:before="0"/>
        <w:rPr>
          <w:rFonts w:eastAsiaTheme="minorEastAsia"/>
          <w:bCs w:val="0"/>
          <w:iCs w:val="0"/>
          <w:sz w:val="24"/>
          <w:szCs w:val="24"/>
        </w:rPr>
      </w:pPr>
      <w:hyperlink w:anchor="_Toc414487466" w:history="1">
        <w:r w:rsidR="007B6D14" w:rsidRPr="005B7DB7">
          <w:rPr>
            <w:rStyle w:val="a5"/>
            <w:sz w:val="24"/>
            <w:szCs w:val="24"/>
          </w:rPr>
          <w:t>15.</w:t>
        </w:r>
        <w:r w:rsidR="007B6D14" w:rsidRPr="005B7DB7">
          <w:rPr>
            <w:rFonts w:eastAsiaTheme="minorEastAsia"/>
            <w:bCs w:val="0"/>
            <w:iCs w:val="0"/>
            <w:sz w:val="24"/>
            <w:szCs w:val="24"/>
          </w:rPr>
          <w:tab/>
        </w:r>
        <w:r w:rsidR="007B6D14" w:rsidRPr="005B7DB7">
          <w:rPr>
            <w:rStyle w:val="a5"/>
            <w:sz w:val="24"/>
            <w:szCs w:val="24"/>
          </w:rPr>
          <w:t>Порядок, место и срок представления Конкурсных предложений</w:t>
        </w:r>
        <w:r w:rsidR="007B6D14" w:rsidRPr="005B7DB7">
          <w:rPr>
            <w:webHidden/>
            <w:sz w:val="24"/>
            <w:szCs w:val="24"/>
          </w:rPr>
          <w:tab/>
        </w:r>
        <w:r w:rsidR="002C508C">
          <w:rPr>
            <w:webHidden/>
            <w:sz w:val="24"/>
            <w:szCs w:val="24"/>
          </w:rPr>
          <w:t>9</w:t>
        </w:r>
      </w:hyperlink>
    </w:p>
    <w:p w14:paraId="2AA43A94" w14:textId="79DBA715" w:rsidR="007B6D14" w:rsidRPr="005B7DB7" w:rsidRDefault="002C354B" w:rsidP="005B7DB7">
      <w:pPr>
        <w:pStyle w:val="13"/>
        <w:widowControl w:val="0"/>
        <w:tabs>
          <w:tab w:val="left" w:pos="660"/>
        </w:tabs>
        <w:spacing w:before="0"/>
        <w:rPr>
          <w:rFonts w:eastAsiaTheme="minorEastAsia"/>
          <w:bCs w:val="0"/>
          <w:iCs w:val="0"/>
          <w:sz w:val="24"/>
          <w:szCs w:val="24"/>
        </w:rPr>
      </w:pPr>
      <w:hyperlink w:anchor="_Toc414487467" w:history="1">
        <w:r w:rsidR="007B6D14" w:rsidRPr="005B7DB7">
          <w:rPr>
            <w:rStyle w:val="a5"/>
            <w:sz w:val="24"/>
            <w:szCs w:val="24"/>
          </w:rPr>
          <w:t>16.</w:t>
        </w:r>
        <w:r w:rsidR="007B6D14" w:rsidRPr="005B7DB7">
          <w:rPr>
            <w:rFonts w:eastAsiaTheme="minorEastAsia"/>
            <w:bCs w:val="0"/>
            <w:iCs w:val="0"/>
            <w:sz w:val="24"/>
            <w:szCs w:val="24"/>
          </w:rPr>
          <w:tab/>
        </w:r>
        <w:r w:rsidR="007B6D14" w:rsidRPr="005B7DB7">
          <w:rPr>
            <w:rStyle w:val="a5"/>
            <w:sz w:val="24"/>
            <w:szCs w:val="24"/>
          </w:rPr>
          <w:t>Порядок и срок изменения и (или) отзыва Заявок и Конкурсных предложений</w:t>
        </w:r>
        <w:r w:rsidR="007B6D14" w:rsidRPr="005B7DB7">
          <w:rPr>
            <w:webHidden/>
            <w:sz w:val="24"/>
            <w:szCs w:val="24"/>
          </w:rPr>
          <w:tab/>
        </w:r>
        <w:r w:rsidR="002C508C">
          <w:rPr>
            <w:webHidden/>
            <w:sz w:val="24"/>
            <w:szCs w:val="24"/>
          </w:rPr>
          <w:t>10</w:t>
        </w:r>
      </w:hyperlink>
    </w:p>
    <w:p w14:paraId="7967FDCE" w14:textId="4299A1FA" w:rsidR="007B6D14" w:rsidRPr="005B7DB7" w:rsidRDefault="002C354B" w:rsidP="005B7DB7">
      <w:pPr>
        <w:pStyle w:val="13"/>
        <w:widowControl w:val="0"/>
        <w:tabs>
          <w:tab w:val="left" w:pos="660"/>
        </w:tabs>
        <w:spacing w:before="0"/>
        <w:rPr>
          <w:rFonts w:eastAsiaTheme="minorEastAsia"/>
          <w:bCs w:val="0"/>
          <w:iCs w:val="0"/>
          <w:sz w:val="24"/>
          <w:szCs w:val="24"/>
        </w:rPr>
      </w:pPr>
      <w:hyperlink w:anchor="_Toc414487468" w:history="1">
        <w:r w:rsidR="007B6D14" w:rsidRPr="005B7DB7">
          <w:rPr>
            <w:rStyle w:val="a5"/>
            <w:sz w:val="24"/>
            <w:szCs w:val="24"/>
          </w:rPr>
          <w:t>17.</w:t>
        </w:r>
        <w:r w:rsidR="007B6D14" w:rsidRPr="005B7DB7">
          <w:rPr>
            <w:rFonts w:eastAsiaTheme="minorEastAsia"/>
            <w:bCs w:val="0"/>
            <w:iCs w:val="0"/>
            <w:sz w:val="24"/>
            <w:szCs w:val="24"/>
          </w:rPr>
          <w:tab/>
        </w:r>
        <w:r w:rsidR="007B6D14" w:rsidRPr="005B7DB7">
          <w:rPr>
            <w:rStyle w:val="a5"/>
            <w:sz w:val="24"/>
            <w:szCs w:val="24"/>
          </w:rPr>
          <w:t>Порядок и время вскрытия конвертов с Заявками</w:t>
        </w:r>
        <w:r w:rsidR="007B6D14" w:rsidRPr="005B7DB7">
          <w:rPr>
            <w:webHidden/>
            <w:sz w:val="24"/>
            <w:szCs w:val="24"/>
          </w:rPr>
          <w:tab/>
        </w:r>
        <w:r w:rsidR="002C508C">
          <w:rPr>
            <w:webHidden/>
            <w:sz w:val="24"/>
            <w:szCs w:val="24"/>
          </w:rPr>
          <w:t>11</w:t>
        </w:r>
      </w:hyperlink>
    </w:p>
    <w:p w14:paraId="2580B0F6" w14:textId="1713AF06" w:rsidR="007B6D14" w:rsidRPr="005B7DB7" w:rsidRDefault="002C354B" w:rsidP="005B7DB7">
      <w:pPr>
        <w:pStyle w:val="13"/>
        <w:widowControl w:val="0"/>
        <w:tabs>
          <w:tab w:val="left" w:pos="660"/>
        </w:tabs>
        <w:spacing w:before="0"/>
        <w:rPr>
          <w:rFonts w:eastAsiaTheme="minorEastAsia"/>
          <w:bCs w:val="0"/>
          <w:iCs w:val="0"/>
          <w:sz w:val="24"/>
          <w:szCs w:val="24"/>
        </w:rPr>
      </w:pPr>
      <w:hyperlink w:anchor="_Toc414487469" w:history="1">
        <w:r w:rsidR="007B6D14" w:rsidRPr="005B7DB7">
          <w:rPr>
            <w:rStyle w:val="a5"/>
            <w:sz w:val="24"/>
            <w:szCs w:val="24"/>
          </w:rPr>
          <w:t>18.</w:t>
        </w:r>
        <w:r w:rsidR="007B6D14" w:rsidRPr="005B7DB7">
          <w:rPr>
            <w:rFonts w:eastAsiaTheme="minorEastAsia"/>
            <w:bCs w:val="0"/>
            <w:iCs w:val="0"/>
            <w:sz w:val="24"/>
            <w:szCs w:val="24"/>
          </w:rPr>
          <w:tab/>
        </w:r>
        <w:r w:rsidR="007B6D14" w:rsidRPr="005B7DB7">
          <w:rPr>
            <w:rStyle w:val="a5"/>
            <w:sz w:val="24"/>
            <w:szCs w:val="24"/>
          </w:rPr>
          <w:t>Порядок и срок проведения предварительного отбора Участников конкурса. Дата подписания протокола о проведении предварительного отбора</w:t>
        </w:r>
        <w:r w:rsidR="007B6D14" w:rsidRPr="005B7DB7">
          <w:rPr>
            <w:webHidden/>
            <w:sz w:val="24"/>
            <w:szCs w:val="24"/>
          </w:rPr>
          <w:tab/>
        </w:r>
        <w:r w:rsidR="002C508C">
          <w:rPr>
            <w:webHidden/>
            <w:sz w:val="24"/>
            <w:szCs w:val="24"/>
          </w:rPr>
          <w:t>1</w:t>
        </w:r>
        <w:r w:rsidR="007B6D14" w:rsidRPr="005B7DB7">
          <w:rPr>
            <w:webHidden/>
            <w:sz w:val="24"/>
            <w:szCs w:val="24"/>
          </w:rPr>
          <w:fldChar w:fldCharType="begin"/>
        </w:r>
        <w:r w:rsidR="007B6D14" w:rsidRPr="005B7DB7">
          <w:rPr>
            <w:webHidden/>
            <w:sz w:val="24"/>
            <w:szCs w:val="24"/>
          </w:rPr>
          <w:instrText xml:space="preserve"> PAGEREF _Toc414487469 \h </w:instrText>
        </w:r>
        <w:r w:rsidR="007B6D14" w:rsidRPr="005B7DB7">
          <w:rPr>
            <w:webHidden/>
            <w:sz w:val="24"/>
            <w:szCs w:val="24"/>
          </w:rPr>
        </w:r>
        <w:r w:rsidR="007B6D14" w:rsidRPr="005B7DB7">
          <w:rPr>
            <w:webHidden/>
            <w:sz w:val="24"/>
            <w:szCs w:val="24"/>
          </w:rPr>
          <w:fldChar w:fldCharType="separate"/>
        </w:r>
        <w:r w:rsidR="008B5422">
          <w:rPr>
            <w:webHidden/>
            <w:sz w:val="24"/>
            <w:szCs w:val="24"/>
          </w:rPr>
          <w:t>2</w:t>
        </w:r>
        <w:r w:rsidR="007B6D14" w:rsidRPr="005B7DB7">
          <w:rPr>
            <w:webHidden/>
            <w:sz w:val="24"/>
            <w:szCs w:val="24"/>
          </w:rPr>
          <w:fldChar w:fldCharType="end"/>
        </w:r>
      </w:hyperlink>
    </w:p>
    <w:p w14:paraId="5511A136" w14:textId="2FF5AD6A" w:rsidR="007B6D14" w:rsidRPr="005B7DB7" w:rsidRDefault="002C354B" w:rsidP="005B7DB7">
      <w:pPr>
        <w:pStyle w:val="13"/>
        <w:widowControl w:val="0"/>
        <w:tabs>
          <w:tab w:val="left" w:pos="660"/>
        </w:tabs>
        <w:spacing w:before="0"/>
        <w:rPr>
          <w:rFonts w:eastAsiaTheme="minorEastAsia"/>
          <w:bCs w:val="0"/>
          <w:iCs w:val="0"/>
          <w:sz w:val="24"/>
          <w:szCs w:val="24"/>
        </w:rPr>
      </w:pPr>
      <w:hyperlink w:anchor="_Toc414487470" w:history="1">
        <w:r w:rsidR="007B6D14" w:rsidRPr="005B7DB7">
          <w:rPr>
            <w:rStyle w:val="a5"/>
            <w:sz w:val="24"/>
            <w:szCs w:val="24"/>
          </w:rPr>
          <w:t>19.</w:t>
        </w:r>
        <w:r w:rsidR="007B6D14" w:rsidRPr="005B7DB7">
          <w:rPr>
            <w:rFonts w:eastAsiaTheme="minorEastAsia"/>
            <w:bCs w:val="0"/>
            <w:iCs w:val="0"/>
            <w:sz w:val="24"/>
            <w:szCs w:val="24"/>
          </w:rPr>
          <w:tab/>
        </w:r>
        <w:r w:rsidR="007B6D14" w:rsidRPr="005B7DB7">
          <w:rPr>
            <w:rStyle w:val="a5"/>
            <w:sz w:val="24"/>
            <w:szCs w:val="24"/>
          </w:rPr>
          <w:t>Порядок, время вскрытия конвертов с Конкурсными предложениями</w:t>
        </w:r>
        <w:r w:rsidR="007B6D14" w:rsidRPr="005B7DB7">
          <w:rPr>
            <w:webHidden/>
            <w:sz w:val="24"/>
            <w:szCs w:val="24"/>
          </w:rPr>
          <w:tab/>
        </w:r>
        <w:r w:rsidR="002C508C">
          <w:rPr>
            <w:webHidden/>
            <w:sz w:val="24"/>
            <w:szCs w:val="24"/>
          </w:rPr>
          <w:t>13</w:t>
        </w:r>
      </w:hyperlink>
    </w:p>
    <w:p w14:paraId="20627846" w14:textId="760D3D92" w:rsidR="007B6D14" w:rsidRPr="005B7DB7" w:rsidRDefault="002C354B" w:rsidP="005B7DB7">
      <w:pPr>
        <w:pStyle w:val="13"/>
        <w:widowControl w:val="0"/>
        <w:tabs>
          <w:tab w:val="left" w:pos="660"/>
        </w:tabs>
        <w:spacing w:before="0"/>
        <w:rPr>
          <w:rFonts w:eastAsiaTheme="minorEastAsia"/>
          <w:bCs w:val="0"/>
          <w:iCs w:val="0"/>
          <w:sz w:val="24"/>
          <w:szCs w:val="24"/>
        </w:rPr>
      </w:pPr>
      <w:hyperlink w:anchor="_Toc414487471" w:history="1">
        <w:r w:rsidR="007B6D14" w:rsidRPr="005B7DB7">
          <w:rPr>
            <w:rStyle w:val="a5"/>
            <w:sz w:val="24"/>
            <w:szCs w:val="24"/>
          </w:rPr>
          <w:t>20.</w:t>
        </w:r>
        <w:r w:rsidR="007B6D14" w:rsidRPr="005B7DB7">
          <w:rPr>
            <w:rFonts w:eastAsiaTheme="minorEastAsia"/>
            <w:bCs w:val="0"/>
            <w:iCs w:val="0"/>
            <w:sz w:val="24"/>
            <w:szCs w:val="24"/>
          </w:rPr>
          <w:tab/>
        </w:r>
        <w:r w:rsidR="007B6D14" w:rsidRPr="005B7DB7">
          <w:rPr>
            <w:rStyle w:val="a5"/>
            <w:sz w:val="24"/>
            <w:szCs w:val="24"/>
          </w:rPr>
          <w:t>Порядок рассмотрения и оценки Конкурсных предложений</w:t>
        </w:r>
        <w:r w:rsidR="007B6D14" w:rsidRPr="005B7DB7">
          <w:rPr>
            <w:webHidden/>
            <w:sz w:val="24"/>
            <w:szCs w:val="24"/>
          </w:rPr>
          <w:tab/>
        </w:r>
        <w:r w:rsidR="002C508C">
          <w:rPr>
            <w:webHidden/>
            <w:sz w:val="24"/>
            <w:szCs w:val="24"/>
          </w:rPr>
          <w:t>13</w:t>
        </w:r>
      </w:hyperlink>
    </w:p>
    <w:p w14:paraId="7CACDF3B" w14:textId="45F8B12F" w:rsidR="007B6D14" w:rsidRPr="005B7DB7" w:rsidRDefault="002C354B" w:rsidP="005B7DB7">
      <w:pPr>
        <w:pStyle w:val="13"/>
        <w:widowControl w:val="0"/>
        <w:tabs>
          <w:tab w:val="left" w:pos="660"/>
        </w:tabs>
        <w:spacing w:before="0"/>
        <w:rPr>
          <w:rFonts w:eastAsiaTheme="minorEastAsia"/>
          <w:bCs w:val="0"/>
          <w:iCs w:val="0"/>
          <w:sz w:val="24"/>
          <w:szCs w:val="24"/>
        </w:rPr>
      </w:pPr>
      <w:hyperlink w:anchor="_Toc414487472" w:history="1">
        <w:r w:rsidR="007B6D14" w:rsidRPr="005B7DB7">
          <w:rPr>
            <w:rStyle w:val="a5"/>
            <w:sz w:val="24"/>
            <w:szCs w:val="24"/>
          </w:rPr>
          <w:t>21.</w:t>
        </w:r>
        <w:r w:rsidR="007B6D14" w:rsidRPr="005B7DB7">
          <w:rPr>
            <w:rFonts w:eastAsiaTheme="minorEastAsia"/>
            <w:bCs w:val="0"/>
            <w:iCs w:val="0"/>
            <w:sz w:val="24"/>
            <w:szCs w:val="24"/>
          </w:rPr>
          <w:tab/>
        </w:r>
        <w:r w:rsidR="007B6D14" w:rsidRPr="005B7DB7">
          <w:rPr>
            <w:rStyle w:val="a5"/>
            <w:sz w:val="24"/>
            <w:szCs w:val="24"/>
          </w:rPr>
          <w:t>Порядок определения Победителя конкурса</w:t>
        </w:r>
        <w:r w:rsidR="007B6D14" w:rsidRPr="005B7DB7">
          <w:rPr>
            <w:webHidden/>
            <w:sz w:val="24"/>
            <w:szCs w:val="24"/>
          </w:rPr>
          <w:tab/>
        </w:r>
        <w:r w:rsidR="002C508C">
          <w:rPr>
            <w:webHidden/>
            <w:sz w:val="24"/>
            <w:szCs w:val="24"/>
          </w:rPr>
          <w:t>15</w:t>
        </w:r>
      </w:hyperlink>
    </w:p>
    <w:p w14:paraId="0EFCD76B" w14:textId="76ED3DBA" w:rsidR="007B6D14" w:rsidRPr="005B7DB7" w:rsidRDefault="002C354B" w:rsidP="005B7DB7">
      <w:pPr>
        <w:pStyle w:val="13"/>
        <w:widowControl w:val="0"/>
        <w:tabs>
          <w:tab w:val="left" w:pos="660"/>
        </w:tabs>
        <w:spacing w:before="0"/>
        <w:rPr>
          <w:rFonts w:eastAsiaTheme="minorEastAsia"/>
          <w:bCs w:val="0"/>
          <w:iCs w:val="0"/>
          <w:sz w:val="24"/>
          <w:szCs w:val="24"/>
        </w:rPr>
      </w:pPr>
      <w:hyperlink w:anchor="_Toc414487473" w:history="1">
        <w:r w:rsidR="007B6D14" w:rsidRPr="005B7DB7">
          <w:rPr>
            <w:rStyle w:val="a5"/>
            <w:sz w:val="24"/>
            <w:szCs w:val="24"/>
          </w:rPr>
          <w:t>22.</w:t>
        </w:r>
        <w:r w:rsidR="007B6D14" w:rsidRPr="005B7DB7">
          <w:rPr>
            <w:rFonts w:eastAsiaTheme="minorEastAsia"/>
            <w:bCs w:val="0"/>
            <w:iCs w:val="0"/>
            <w:sz w:val="24"/>
            <w:szCs w:val="24"/>
          </w:rPr>
          <w:tab/>
        </w:r>
        <w:r w:rsidR="007B6D14" w:rsidRPr="005B7DB7">
          <w:rPr>
            <w:rStyle w:val="a5"/>
            <w:sz w:val="24"/>
            <w:szCs w:val="24"/>
          </w:rPr>
          <w:t>Протокол о результатах проведения Конкурса</w:t>
        </w:r>
        <w:r w:rsidR="007B6D14" w:rsidRPr="005B7DB7">
          <w:rPr>
            <w:webHidden/>
            <w:sz w:val="24"/>
            <w:szCs w:val="24"/>
          </w:rPr>
          <w:tab/>
        </w:r>
        <w:r w:rsidR="002C508C">
          <w:rPr>
            <w:webHidden/>
            <w:sz w:val="24"/>
            <w:szCs w:val="24"/>
          </w:rPr>
          <w:t>15</w:t>
        </w:r>
      </w:hyperlink>
    </w:p>
    <w:p w14:paraId="14E0D673" w14:textId="4E37FBA8" w:rsidR="007B6D14" w:rsidRPr="005B7DB7" w:rsidRDefault="002C354B" w:rsidP="005B7DB7">
      <w:pPr>
        <w:pStyle w:val="13"/>
        <w:widowControl w:val="0"/>
        <w:tabs>
          <w:tab w:val="left" w:pos="660"/>
        </w:tabs>
        <w:spacing w:before="0"/>
        <w:rPr>
          <w:rFonts w:eastAsiaTheme="minorEastAsia"/>
          <w:bCs w:val="0"/>
          <w:iCs w:val="0"/>
          <w:sz w:val="24"/>
          <w:szCs w:val="24"/>
        </w:rPr>
      </w:pPr>
      <w:hyperlink w:anchor="_Toc414487474" w:history="1">
        <w:r w:rsidR="007B6D14" w:rsidRPr="005B7DB7">
          <w:rPr>
            <w:rStyle w:val="a5"/>
            <w:sz w:val="24"/>
            <w:szCs w:val="24"/>
          </w:rPr>
          <w:t>23.</w:t>
        </w:r>
        <w:r w:rsidR="007B6D14" w:rsidRPr="005B7DB7">
          <w:rPr>
            <w:rFonts w:eastAsiaTheme="minorEastAsia"/>
            <w:bCs w:val="0"/>
            <w:iCs w:val="0"/>
            <w:sz w:val="24"/>
            <w:szCs w:val="24"/>
          </w:rPr>
          <w:tab/>
        </w:r>
        <w:r w:rsidR="007B6D14" w:rsidRPr="005B7DB7">
          <w:rPr>
            <w:rStyle w:val="a5"/>
            <w:sz w:val="24"/>
            <w:szCs w:val="24"/>
          </w:rPr>
          <w:t>Срок подписания Концессионного соглашения</w:t>
        </w:r>
        <w:r w:rsidR="007B6D14" w:rsidRPr="005B7DB7">
          <w:rPr>
            <w:webHidden/>
            <w:sz w:val="24"/>
            <w:szCs w:val="24"/>
          </w:rPr>
          <w:tab/>
        </w:r>
        <w:r w:rsidR="002C508C">
          <w:rPr>
            <w:webHidden/>
            <w:sz w:val="24"/>
            <w:szCs w:val="24"/>
          </w:rPr>
          <w:t>16</w:t>
        </w:r>
      </w:hyperlink>
    </w:p>
    <w:p w14:paraId="108FC48F" w14:textId="27FD0E57" w:rsidR="007B6D14" w:rsidRPr="005B7DB7" w:rsidRDefault="002C354B" w:rsidP="005B7DB7">
      <w:pPr>
        <w:pStyle w:val="13"/>
        <w:widowControl w:val="0"/>
        <w:tabs>
          <w:tab w:val="left" w:pos="660"/>
        </w:tabs>
        <w:spacing w:before="0"/>
        <w:rPr>
          <w:rFonts w:eastAsiaTheme="minorEastAsia"/>
          <w:bCs w:val="0"/>
          <w:iCs w:val="0"/>
          <w:sz w:val="24"/>
          <w:szCs w:val="24"/>
        </w:rPr>
      </w:pPr>
      <w:hyperlink w:anchor="_Toc414487475" w:history="1">
        <w:r w:rsidR="007B6D14" w:rsidRPr="005B7DB7">
          <w:rPr>
            <w:rStyle w:val="a5"/>
            <w:sz w:val="24"/>
            <w:szCs w:val="24"/>
          </w:rPr>
          <w:t>24.</w:t>
        </w:r>
        <w:r w:rsidR="007B6D14" w:rsidRPr="005B7DB7">
          <w:rPr>
            <w:rFonts w:eastAsiaTheme="minorEastAsia"/>
            <w:bCs w:val="0"/>
            <w:iCs w:val="0"/>
            <w:sz w:val="24"/>
            <w:szCs w:val="24"/>
          </w:rPr>
          <w:tab/>
        </w:r>
        <w:r w:rsidR="007B6D14" w:rsidRPr="005B7DB7">
          <w:rPr>
            <w:rStyle w:val="a5"/>
            <w:sz w:val="24"/>
            <w:szCs w:val="24"/>
          </w:rPr>
          <w:t>Отказ от проведения Конкурса. Внесение изменений в Конкурсную документацию</w:t>
        </w:r>
        <w:r w:rsidR="007B6D14" w:rsidRPr="005B7DB7">
          <w:rPr>
            <w:webHidden/>
            <w:sz w:val="24"/>
            <w:szCs w:val="24"/>
          </w:rPr>
          <w:tab/>
        </w:r>
        <w:r w:rsidR="002C508C">
          <w:rPr>
            <w:webHidden/>
            <w:sz w:val="24"/>
            <w:szCs w:val="24"/>
          </w:rPr>
          <w:t>17</w:t>
        </w:r>
      </w:hyperlink>
    </w:p>
    <w:p w14:paraId="76746010" w14:textId="5C6157E9" w:rsidR="007B6D14" w:rsidRPr="005B7DB7" w:rsidRDefault="002C354B" w:rsidP="005B7DB7">
      <w:pPr>
        <w:pStyle w:val="13"/>
        <w:widowControl w:val="0"/>
        <w:tabs>
          <w:tab w:val="left" w:pos="660"/>
        </w:tabs>
        <w:spacing w:before="0"/>
        <w:rPr>
          <w:rFonts w:eastAsiaTheme="minorEastAsia"/>
          <w:bCs w:val="0"/>
          <w:iCs w:val="0"/>
          <w:sz w:val="24"/>
          <w:szCs w:val="24"/>
        </w:rPr>
      </w:pPr>
      <w:hyperlink w:anchor="_Toc414487476" w:history="1">
        <w:r w:rsidR="007B6D14" w:rsidRPr="005B7DB7">
          <w:rPr>
            <w:rStyle w:val="a5"/>
            <w:sz w:val="24"/>
            <w:szCs w:val="24"/>
          </w:rPr>
          <w:t>25.</w:t>
        </w:r>
        <w:r w:rsidR="007B6D14" w:rsidRPr="005B7DB7">
          <w:rPr>
            <w:rFonts w:eastAsiaTheme="minorEastAsia"/>
            <w:bCs w:val="0"/>
            <w:iCs w:val="0"/>
            <w:sz w:val="24"/>
            <w:szCs w:val="24"/>
          </w:rPr>
          <w:tab/>
        </w:r>
        <w:r w:rsidR="007B6D14" w:rsidRPr="005B7DB7">
          <w:rPr>
            <w:rStyle w:val="a5"/>
            <w:sz w:val="24"/>
            <w:szCs w:val="24"/>
          </w:rPr>
          <w:t>Срок передачи Концедентом Концессионеру объекта Концессионного соглашения и (или) иного имущества</w:t>
        </w:r>
        <w:r w:rsidR="007B6D14" w:rsidRPr="005B7DB7">
          <w:rPr>
            <w:webHidden/>
            <w:sz w:val="24"/>
            <w:szCs w:val="24"/>
          </w:rPr>
          <w:tab/>
        </w:r>
        <w:r w:rsidR="002C508C">
          <w:rPr>
            <w:webHidden/>
            <w:sz w:val="24"/>
            <w:szCs w:val="24"/>
          </w:rPr>
          <w:t>17</w:t>
        </w:r>
      </w:hyperlink>
    </w:p>
    <w:p w14:paraId="699635E7" w14:textId="59F6790C" w:rsidR="007B6D14" w:rsidRPr="005B7DB7" w:rsidRDefault="002C354B" w:rsidP="005B7DB7">
      <w:pPr>
        <w:pStyle w:val="13"/>
        <w:widowControl w:val="0"/>
        <w:tabs>
          <w:tab w:val="left" w:pos="660"/>
        </w:tabs>
        <w:spacing w:before="0"/>
        <w:rPr>
          <w:rFonts w:eastAsiaTheme="minorEastAsia"/>
          <w:bCs w:val="0"/>
          <w:iCs w:val="0"/>
          <w:sz w:val="24"/>
          <w:szCs w:val="24"/>
        </w:rPr>
      </w:pPr>
      <w:hyperlink w:anchor="_Toc414487477" w:history="1">
        <w:r w:rsidR="007B6D14" w:rsidRPr="005B7DB7">
          <w:rPr>
            <w:rStyle w:val="a5"/>
            <w:sz w:val="24"/>
            <w:szCs w:val="24"/>
          </w:rPr>
          <w:t>26.</w:t>
        </w:r>
        <w:r w:rsidR="007B6D14" w:rsidRPr="005B7DB7">
          <w:rPr>
            <w:rFonts w:eastAsiaTheme="minorEastAsia"/>
            <w:bCs w:val="0"/>
            <w:iCs w:val="0"/>
            <w:sz w:val="24"/>
            <w:szCs w:val="24"/>
          </w:rPr>
          <w:tab/>
        </w:r>
        <w:r w:rsidR="007B6D14" w:rsidRPr="005B7DB7">
          <w:rPr>
            <w:rStyle w:val="a5"/>
            <w:sz w:val="24"/>
            <w:szCs w:val="24"/>
          </w:rPr>
          <w:t>Метод регулирования тарифов, долгосрочные и иные параметры регулирования деятельности концессионера</w:t>
        </w:r>
        <w:r w:rsidR="007B6D14" w:rsidRPr="005B7DB7">
          <w:rPr>
            <w:webHidden/>
            <w:sz w:val="24"/>
            <w:szCs w:val="24"/>
          </w:rPr>
          <w:tab/>
        </w:r>
        <w:r w:rsidR="002C508C">
          <w:rPr>
            <w:webHidden/>
            <w:sz w:val="24"/>
            <w:szCs w:val="24"/>
          </w:rPr>
          <w:t>18</w:t>
        </w:r>
      </w:hyperlink>
    </w:p>
    <w:p w14:paraId="429ED4EE" w14:textId="029641BB" w:rsidR="007B6D14" w:rsidRPr="005B7DB7" w:rsidRDefault="002C354B" w:rsidP="005B7DB7">
      <w:pPr>
        <w:pStyle w:val="13"/>
        <w:widowControl w:val="0"/>
        <w:tabs>
          <w:tab w:val="left" w:pos="660"/>
        </w:tabs>
        <w:spacing w:before="0"/>
        <w:rPr>
          <w:rFonts w:eastAsiaTheme="minorEastAsia"/>
          <w:bCs w:val="0"/>
          <w:iCs w:val="0"/>
          <w:sz w:val="24"/>
          <w:szCs w:val="24"/>
        </w:rPr>
      </w:pPr>
      <w:hyperlink w:anchor="_Toc414487478" w:history="1">
        <w:r w:rsidR="007B6D14" w:rsidRPr="005B7DB7">
          <w:rPr>
            <w:rStyle w:val="a5"/>
            <w:sz w:val="24"/>
            <w:szCs w:val="24"/>
          </w:rPr>
          <w:t>27.</w:t>
        </w:r>
        <w:r w:rsidR="007B6D14" w:rsidRPr="005B7DB7">
          <w:rPr>
            <w:rFonts w:eastAsiaTheme="minorEastAsia"/>
            <w:bCs w:val="0"/>
            <w:iCs w:val="0"/>
            <w:sz w:val="24"/>
            <w:szCs w:val="24"/>
          </w:rPr>
          <w:tab/>
        </w:r>
        <w:r w:rsidR="007B6D14" w:rsidRPr="005B7DB7">
          <w:rPr>
            <w:rStyle w:val="a5"/>
            <w:sz w:val="24"/>
            <w:szCs w:val="24"/>
          </w:rPr>
          <w:t>Перечень приложений к Конкурсной документации</w:t>
        </w:r>
        <w:r w:rsidR="007B6D14" w:rsidRPr="005B7DB7">
          <w:rPr>
            <w:webHidden/>
            <w:sz w:val="24"/>
            <w:szCs w:val="24"/>
          </w:rPr>
          <w:tab/>
        </w:r>
        <w:r w:rsidR="002C508C">
          <w:rPr>
            <w:webHidden/>
            <w:sz w:val="24"/>
            <w:szCs w:val="24"/>
          </w:rPr>
          <w:t>18</w:t>
        </w:r>
      </w:hyperlink>
    </w:p>
    <w:p w14:paraId="4586BFAF" w14:textId="77777777" w:rsidR="001512A6" w:rsidRPr="005B7DB7" w:rsidRDefault="001512A6" w:rsidP="002B6407">
      <w:pPr>
        <w:widowControl w:val="0"/>
        <w:ind w:firstLine="709"/>
      </w:pPr>
      <w:r w:rsidRPr="005B7DB7">
        <w:rPr>
          <w:b/>
          <w:bCs/>
        </w:rPr>
        <w:fldChar w:fldCharType="end"/>
      </w:r>
    </w:p>
    <w:p w14:paraId="66CE9424" w14:textId="77777777" w:rsidR="00CA4A0B" w:rsidRPr="005B7DB7" w:rsidRDefault="00CA4A0B" w:rsidP="002B6407">
      <w:pPr>
        <w:widowControl w:val="0"/>
        <w:ind w:firstLine="709"/>
        <w:rPr>
          <w:b/>
          <w:kern w:val="28"/>
        </w:rPr>
      </w:pPr>
      <w:bookmarkStart w:id="4" w:name="_Toc414487451"/>
      <w:bookmarkStart w:id="5" w:name="__RefHeading__23279_451582324"/>
      <w:bookmarkEnd w:id="0"/>
      <w:bookmarkEnd w:id="1"/>
      <w:bookmarkEnd w:id="3"/>
      <w:r w:rsidRPr="005B7DB7">
        <w:br w:type="page"/>
      </w:r>
    </w:p>
    <w:p w14:paraId="658B87E0" w14:textId="4426AECC" w:rsidR="005317F0" w:rsidRPr="005B7DB7" w:rsidRDefault="005317F0" w:rsidP="002B6407">
      <w:pPr>
        <w:pStyle w:val="10"/>
        <w:keepNext w:val="0"/>
        <w:widowControl w:val="0"/>
        <w:spacing w:before="0" w:after="0"/>
        <w:ind w:firstLine="709"/>
        <w:rPr>
          <w:sz w:val="24"/>
          <w:szCs w:val="24"/>
        </w:rPr>
      </w:pPr>
      <w:r w:rsidRPr="005B7DB7">
        <w:rPr>
          <w:sz w:val="24"/>
          <w:szCs w:val="24"/>
        </w:rPr>
        <w:lastRenderedPageBreak/>
        <w:t>Общие положения</w:t>
      </w:r>
      <w:bookmarkEnd w:id="4"/>
      <w:bookmarkEnd w:id="5"/>
    </w:p>
    <w:p w14:paraId="34E89BFB" w14:textId="77777777" w:rsidR="005317F0" w:rsidRPr="005B7DB7" w:rsidRDefault="005317F0" w:rsidP="002B6407">
      <w:pPr>
        <w:pStyle w:val="Standard"/>
        <w:suppressAutoHyphens w:val="0"/>
        <w:ind w:firstLine="709"/>
        <w:jc w:val="center"/>
        <w:rPr>
          <w:rFonts w:cs="Times New Roman"/>
        </w:rPr>
      </w:pPr>
    </w:p>
    <w:p w14:paraId="5AB4AC79" w14:textId="77777777" w:rsidR="005317F0" w:rsidRPr="005B7DB7" w:rsidRDefault="005317F0" w:rsidP="002B6407">
      <w:pPr>
        <w:pStyle w:val="Standard"/>
        <w:suppressAutoHyphens w:val="0"/>
        <w:ind w:firstLine="709"/>
        <w:jc w:val="both"/>
        <w:rPr>
          <w:rFonts w:cs="Times New Roman"/>
        </w:rPr>
      </w:pPr>
      <w:r w:rsidRPr="005B7DB7">
        <w:rPr>
          <w:rFonts w:cs="Times New Roman"/>
          <w:bCs/>
        </w:rPr>
        <w:t xml:space="preserve">Настоящая конкурсная документация утверждена </w:t>
      </w:r>
      <w:r w:rsidRPr="005B7DB7">
        <w:rPr>
          <w:rFonts w:cs="Times New Roman"/>
          <w:bCs/>
          <w:lang w:val="ru-RU"/>
        </w:rPr>
        <w:t>в соответствии с Федеральным законом от 21.07.2005 № 115-ФЗ «О концессионных соглашениях»,</w:t>
      </w:r>
      <w:r w:rsidRPr="005B7DB7">
        <w:rPr>
          <w:rFonts w:cs="Times New Roman"/>
        </w:rPr>
        <w:t xml:space="preserve"> Федеральным законом 27.07.2010 г. № 190-ФЗ «О теплоснабжении», с Федеральным законом от 07.12.2011 г. № 416-ФЗ О водоснабжении и водоотведении»</w:t>
      </w:r>
      <w:r w:rsidRPr="005B7DB7">
        <w:rPr>
          <w:rFonts w:cs="Times New Roman"/>
          <w:bCs/>
          <w:lang w:val="ru-RU"/>
        </w:rPr>
        <w:t>, постановлением Правительства Российской Федерации от 05.12.2006 № 748 «Об утверждении типового концессионного соглашения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 а также иными нормативными правовыми актами,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w:t>
      </w:r>
    </w:p>
    <w:p w14:paraId="604971F3"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Для целей настоящей конкурсной документации используются следующие термины:</w:t>
      </w:r>
    </w:p>
    <w:p w14:paraId="7CA568DE"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Задаток – </w:t>
      </w:r>
      <w:r w:rsidRPr="005B7DB7">
        <w:rPr>
          <w:rFonts w:eastAsia="Times New Roman CYR" w:cs="Times New Roman"/>
          <w:bCs/>
          <w:color w:val="000000"/>
          <w:lang w:val="ru-RU"/>
        </w:rPr>
        <w:t xml:space="preserve">денежные средства, вносимые заявителем в срок, размере и порядке, установленном конкурсной документацией, в качестве </w:t>
      </w:r>
      <w:r w:rsidRPr="005B7DB7">
        <w:rPr>
          <w:rFonts w:eastAsia="Times New Roman CYR" w:cs="Times New Roman"/>
          <w:color w:val="000000"/>
          <w:lang w:val="ru-RU"/>
        </w:rPr>
        <w:t>обеспечения исполнения обязательства заявителя по заключению концессионного соглашения.</w:t>
      </w:r>
    </w:p>
    <w:p w14:paraId="70B4F492"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Закон о концессионных соглашениях </w:t>
      </w:r>
      <w:r w:rsidRPr="005B7DB7">
        <w:rPr>
          <w:rFonts w:eastAsia="Times New Roman CYR" w:cs="Times New Roman"/>
          <w:color w:val="000000"/>
          <w:lang w:val="ru-RU"/>
        </w:rPr>
        <w:t>– Федеральный закон от 21 июля 2005 года №</w:t>
      </w:r>
      <w:r w:rsidRPr="005B7DB7">
        <w:rPr>
          <w:rFonts w:eastAsia="Times New Roman" w:cs="Times New Roman"/>
          <w:color w:val="000000"/>
          <w:lang w:val="en-US"/>
        </w:rPr>
        <w:t> </w:t>
      </w:r>
      <w:r w:rsidRPr="005B7DB7">
        <w:rPr>
          <w:rFonts w:eastAsia="Times New Roman" w:cs="Times New Roman"/>
          <w:color w:val="000000"/>
          <w:lang w:val="ru-RU"/>
        </w:rPr>
        <w:t>115-</w:t>
      </w:r>
      <w:r w:rsidRPr="005B7DB7">
        <w:rPr>
          <w:rFonts w:eastAsia="Times New Roman CYR" w:cs="Times New Roman"/>
          <w:color w:val="000000"/>
          <w:lang w:val="ru-RU"/>
        </w:rPr>
        <w:t xml:space="preserve">ФЗ </w:t>
      </w:r>
      <w:r w:rsidRPr="005B7DB7">
        <w:rPr>
          <w:rFonts w:eastAsia="Times New Roman" w:cs="Times New Roman"/>
          <w:color w:val="000000"/>
          <w:lang w:val="ru-RU"/>
        </w:rPr>
        <w:t>«</w:t>
      </w:r>
      <w:r w:rsidRPr="005B7DB7">
        <w:rPr>
          <w:rFonts w:eastAsia="Times New Roman CYR" w:cs="Times New Roman"/>
          <w:color w:val="000000"/>
          <w:lang w:val="ru-RU"/>
        </w:rPr>
        <w:t>О</w:t>
      </w:r>
      <w:r w:rsidRPr="005B7DB7">
        <w:rPr>
          <w:rFonts w:eastAsia="Times New Roman" w:cs="Times New Roman"/>
          <w:color w:val="000000"/>
          <w:lang w:val="en-US"/>
        </w:rPr>
        <w:t> </w:t>
      </w:r>
      <w:r w:rsidRPr="005B7DB7">
        <w:rPr>
          <w:rFonts w:eastAsia="Times New Roman CYR" w:cs="Times New Roman"/>
          <w:color w:val="000000"/>
          <w:lang w:val="ru-RU"/>
        </w:rPr>
        <w:t>концессионных соглашениях</w:t>
      </w:r>
      <w:r w:rsidRPr="005B7DB7">
        <w:rPr>
          <w:rFonts w:eastAsia="Times New Roman" w:cs="Times New Roman"/>
          <w:color w:val="000000"/>
          <w:lang w:val="ru-RU"/>
        </w:rPr>
        <w:t>».</w:t>
      </w:r>
    </w:p>
    <w:p w14:paraId="691782D7"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Заявитель</w:t>
      </w:r>
      <w:r w:rsidRPr="005B7DB7">
        <w:rPr>
          <w:rFonts w:eastAsia="Times New Roman CYR" w:cs="Times New Roman"/>
          <w:color w:val="000000"/>
          <w:lang w:val="ru-RU"/>
        </w:rPr>
        <w:t xml:space="preserve"> – </w:t>
      </w:r>
      <w:r w:rsidRPr="005B7DB7">
        <w:rPr>
          <w:rFonts w:eastAsia="Times New Roman CYR" w:cs="Times New Roman"/>
          <w:bCs/>
          <w:color w:val="000000"/>
          <w:lang w:val="ru-RU"/>
        </w:rPr>
        <w:t>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r w:rsidRPr="005B7DB7">
        <w:rPr>
          <w:rFonts w:eastAsia="Times New Roman CYR" w:cs="Times New Roman"/>
          <w:color w:val="000000"/>
          <w:lang w:val="ru-RU"/>
        </w:rPr>
        <w:t>.</w:t>
      </w:r>
    </w:p>
    <w:p w14:paraId="4603716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Заявка </w:t>
      </w:r>
      <w:r w:rsidRPr="005B7DB7">
        <w:rPr>
          <w:rFonts w:eastAsia="Times New Roman CYR" w:cs="Times New Roman"/>
          <w:color w:val="000000"/>
          <w:lang w:val="ru-RU"/>
        </w:rPr>
        <w:t xml:space="preserve">– </w:t>
      </w:r>
      <w:r w:rsidRPr="005B7DB7">
        <w:rPr>
          <w:rFonts w:eastAsia="Times New Roman CYR" w:cs="Times New Roman"/>
          <w:bCs/>
          <w:color w:val="000000"/>
          <w:lang w:val="ru-RU"/>
        </w:rPr>
        <w:t>комплект документов, представленный заявителем для участия в конкурсе в соответствии с требованиями настоящей конкурсной документации.</w:t>
      </w:r>
    </w:p>
    <w:p w14:paraId="0D2293ED"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Иное имущество</w:t>
      </w:r>
      <w:r w:rsidRPr="005B7DB7">
        <w:rPr>
          <w:rFonts w:eastAsia="Times New Roman CYR" w:cs="Times New Roman"/>
          <w:bCs/>
          <w:color w:val="000000"/>
          <w:lang w:val="ru-RU"/>
        </w:rPr>
        <w:t xml:space="preserve"> - </w:t>
      </w:r>
      <w:r w:rsidRPr="005B7DB7">
        <w:rPr>
          <w:rFonts w:eastAsia="Times New Roman CYR" w:cs="Times New Roman"/>
          <w:bCs/>
          <w:color w:val="000000"/>
        </w:rPr>
        <w:t xml:space="preserve">имущество, которое образует единое целое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и/или предназначено для использования по общему назначению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w:t>
      </w:r>
      <w:r w:rsidRPr="005B7DB7">
        <w:rPr>
          <w:rFonts w:eastAsia="Times New Roman CYR" w:cs="Times New Roman"/>
          <w:bCs/>
          <w:color w:val="000000"/>
          <w:lang w:val="ru-RU"/>
        </w:rPr>
        <w:t xml:space="preserve">и </w:t>
      </w:r>
      <w:r w:rsidRPr="005B7DB7">
        <w:rPr>
          <w:rFonts w:eastAsia="Times New Roman CYR" w:cs="Times New Roman"/>
          <w:bCs/>
          <w:color w:val="000000"/>
        </w:rPr>
        <w:t>предоставляет</w:t>
      </w:r>
      <w:r w:rsidRPr="005B7DB7">
        <w:rPr>
          <w:rFonts w:eastAsia="Times New Roman CYR" w:cs="Times New Roman"/>
          <w:bCs/>
          <w:color w:val="000000"/>
          <w:lang w:val="ru-RU"/>
        </w:rPr>
        <w:t>ся</w:t>
      </w:r>
      <w:r w:rsidRPr="005B7DB7">
        <w:rPr>
          <w:rFonts w:eastAsia="Times New Roman CYR" w:cs="Times New Roman"/>
          <w:bCs/>
          <w:color w:val="000000"/>
        </w:rPr>
        <w:t xml:space="preserve"> концессионеру во временное владение и пользование в целях осуществления концессионером деятельности</w:t>
      </w:r>
      <w:r w:rsidRPr="005B7DB7">
        <w:rPr>
          <w:rFonts w:eastAsia="Times New Roman CYR" w:cs="Times New Roman"/>
          <w:bCs/>
          <w:color w:val="000000"/>
          <w:lang w:val="ru-RU"/>
        </w:rPr>
        <w:t xml:space="preserve"> по </w:t>
      </w:r>
      <w:r w:rsidRPr="005B7DB7">
        <w:rPr>
          <w:rFonts w:cs="Times New Roman"/>
        </w:rPr>
        <w:t>водо-, тепло-, водоотведения, очистки сточных вод</w:t>
      </w:r>
      <w:r w:rsidRPr="005B7DB7">
        <w:rPr>
          <w:rFonts w:eastAsia="Times New Roman CYR" w:cs="Times New Roman"/>
          <w:bCs/>
          <w:color w:val="000000"/>
        </w:rPr>
        <w:t>.</w:t>
      </w:r>
    </w:p>
    <w:p w14:paraId="46D1EA4E" w14:textId="3BAC4CA1" w:rsidR="003A2673" w:rsidRPr="003A2673" w:rsidRDefault="005317F0" w:rsidP="003A2673">
      <w:pPr>
        <w:pStyle w:val="Standard"/>
        <w:suppressAutoHyphens w:val="0"/>
        <w:ind w:firstLine="709"/>
        <w:jc w:val="both"/>
        <w:rPr>
          <w:color w:val="000000"/>
        </w:rPr>
      </w:pPr>
      <w:r w:rsidRPr="005B7DB7">
        <w:rPr>
          <w:rFonts w:eastAsia="Times New Roman CYR" w:cs="Times New Roman"/>
          <w:b/>
          <w:bCs/>
          <w:color w:val="000000"/>
          <w:lang w:val="ru-RU"/>
        </w:rPr>
        <w:t>Конкурс</w:t>
      </w:r>
      <w:r w:rsidRPr="005B7DB7">
        <w:rPr>
          <w:rFonts w:eastAsia="Times New Roman CYR" w:cs="Times New Roman"/>
          <w:bCs/>
          <w:color w:val="000000"/>
          <w:lang w:val="ru-RU"/>
        </w:rPr>
        <w:t xml:space="preserve"> – </w:t>
      </w:r>
      <w:r w:rsidRPr="00AE0652">
        <w:rPr>
          <w:rFonts w:eastAsia="Times New Roman CYR" w:cs="Times New Roman"/>
          <w:bCs/>
          <w:color w:val="000000"/>
          <w:lang w:val="ru-RU"/>
        </w:rPr>
        <w:t xml:space="preserve">открытый конкурс </w:t>
      </w:r>
      <w:r w:rsidRPr="007359C8">
        <w:rPr>
          <w:rFonts w:eastAsia="Times New Roman CYR" w:cs="Times New Roman"/>
          <w:bCs/>
          <w:color w:val="000000"/>
        </w:rPr>
        <w:t xml:space="preserve">на право заключения концессионного соглашения </w:t>
      </w:r>
      <w:r w:rsidR="007359C8" w:rsidRPr="007359C8">
        <w:rPr>
          <w:rFonts w:eastAsia="Times New Roman CYR" w:cs="Times New Roman"/>
          <w:bCs/>
          <w:color w:val="000000"/>
        </w:rPr>
        <w:t xml:space="preserve">в отношении </w:t>
      </w:r>
      <w:r w:rsidR="003A2673" w:rsidRPr="007359C8">
        <w:rPr>
          <w:rFonts w:cs="Times New Roman"/>
          <w:sz w:val="28"/>
          <w:szCs w:val="28"/>
          <w:lang w:val="ru-RU"/>
        </w:rPr>
        <w:t xml:space="preserve">объектов теплоснабжения, централизованных систем горячего </w:t>
      </w:r>
      <w:r w:rsidR="003A2673" w:rsidRPr="003A2673">
        <w:rPr>
          <w:rFonts w:cs="Times New Roman"/>
          <w:lang w:val="ru-RU"/>
        </w:rPr>
        <w:t>водоснабжения, холодного водоснабжения, отдельных объектов таких систем,</w:t>
      </w:r>
      <w:r w:rsidR="003A2673" w:rsidRPr="003A2673">
        <w:rPr>
          <w:rFonts w:cs="Times New Roman"/>
        </w:rPr>
        <w:t xml:space="preserve"> расположенных на территории </w:t>
      </w:r>
      <w:r w:rsidR="003A2673" w:rsidRPr="003A2673">
        <w:rPr>
          <w:rFonts w:cs="Times New Roman"/>
          <w:lang w:val="ru-RU"/>
        </w:rPr>
        <w:t>МО СП</w:t>
      </w:r>
      <w:r w:rsidR="003A2673" w:rsidRPr="003A2673">
        <w:rPr>
          <w:rFonts w:cs="Times New Roman"/>
        </w:rPr>
        <w:t xml:space="preserve"> «</w:t>
      </w:r>
      <w:r w:rsidR="003A2673" w:rsidRPr="003A2673">
        <w:rPr>
          <w:rFonts w:cs="Times New Roman"/>
          <w:lang w:val="ru-RU"/>
        </w:rPr>
        <w:t>Баргузинское</w:t>
      </w:r>
      <w:r w:rsidR="003A2673" w:rsidRPr="003A2673">
        <w:rPr>
          <w:rFonts w:cs="Times New Roman"/>
        </w:rPr>
        <w:t>»</w:t>
      </w:r>
      <w:r w:rsidR="003A2673" w:rsidRPr="003A2673">
        <w:rPr>
          <w:rFonts w:cs="Times New Roman"/>
          <w:lang w:val="ru-RU"/>
        </w:rPr>
        <w:t xml:space="preserve"> </w:t>
      </w:r>
      <w:r w:rsidR="003A2673" w:rsidRPr="003A2673">
        <w:t>Баргузинского района Республики Бурятия</w:t>
      </w:r>
    </w:p>
    <w:p w14:paraId="29156CB6" w14:textId="1F3103F8" w:rsidR="005317F0" w:rsidRPr="005B7DB7" w:rsidRDefault="005317F0" w:rsidP="002B6407">
      <w:pPr>
        <w:pStyle w:val="Standard"/>
        <w:suppressAutoHyphens w:val="0"/>
        <w:ind w:firstLine="709"/>
        <w:jc w:val="both"/>
        <w:rPr>
          <w:rFonts w:cs="Times New Roman"/>
        </w:rPr>
      </w:pPr>
      <w:r w:rsidRPr="00AE0652">
        <w:rPr>
          <w:rFonts w:eastAsia="Times New Roman CYR" w:cs="Times New Roman"/>
          <w:b/>
          <w:bCs/>
          <w:color w:val="000000"/>
          <w:lang w:val="ru-RU"/>
        </w:rPr>
        <w:t xml:space="preserve">Конкурсная документация </w:t>
      </w:r>
      <w:r w:rsidRPr="00AE0652">
        <w:rPr>
          <w:rFonts w:eastAsia="Times New Roman CYR" w:cs="Times New Roman"/>
          <w:color w:val="000000"/>
          <w:lang w:val="ru-RU"/>
        </w:rPr>
        <w:t>– комплект</w:t>
      </w:r>
      <w:r w:rsidRPr="005B7DB7">
        <w:rPr>
          <w:rFonts w:eastAsia="Times New Roman CYR" w:cs="Times New Roman"/>
          <w:color w:val="000000"/>
          <w:lang w:val="ru-RU"/>
        </w:rPr>
        <w:t xml:space="preserve"> документов, определяющих условия и критерии конкурса, требования к</w:t>
      </w:r>
      <w:r w:rsidRPr="005B7DB7">
        <w:rPr>
          <w:rFonts w:eastAsia="Times New Roman" w:cs="Times New Roman"/>
          <w:color w:val="000000"/>
          <w:lang w:val="en-US"/>
        </w:rPr>
        <w:t> </w:t>
      </w:r>
      <w:r w:rsidRPr="005B7DB7">
        <w:rPr>
          <w:rFonts w:eastAsia="Times New Roman" w:cs="Times New Roman"/>
          <w:color w:val="000000"/>
          <w:lang w:val="ru-RU"/>
        </w:rPr>
        <w:t xml:space="preserve">заявителям и участникам конкурса, </w:t>
      </w:r>
      <w:r w:rsidRPr="005B7DB7">
        <w:rPr>
          <w:rFonts w:eastAsia="Times New Roman CYR" w:cs="Times New Roman"/>
          <w:color w:val="000000"/>
          <w:lang w:val="ru-RU"/>
        </w:rPr>
        <w:t xml:space="preserve">порядок проведения конкурса, а также другие положения и условия в соответствии с </w:t>
      </w:r>
      <w:r w:rsidRPr="005B7DB7">
        <w:rPr>
          <w:rFonts w:eastAsia="Times New Roman" w:cs="Times New Roman"/>
          <w:color w:val="000000"/>
          <w:lang w:val="ru-RU"/>
        </w:rPr>
        <w:t>Законом о концессионных соглашениях</w:t>
      </w:r>
      <w:r w:rsidRPr="005B7DB7">
        <w:rPr>
          <w:rFonts w:eastAsia="Times New Roman CYR" w:cs="Times New Roman"/>
          <w:color w:val="000000"/>
          <w:lang w:val="ru-RU"/>
        </w:rPr>
        <w:t>.</w:t>
      </w:r>
    </w:p>
    <w:p w14:paraId="35F851C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Конкурсная комиссия </w:t>
      </w:r>
      <w:r w:rsidRPr="005B7DB7">
        <w:rPr>
          <w:rFonts w:eastAsia="Times New Roman CYR" w:cs="Times New Roman"/>
          <w:color w:val="000000"/>
          <w:lang w:val="ru-RU"/>
        </w:rPr>
        <w:t xml:space="preserve">– конкурсная комиссия по проведению конкурса.  </w:t>
      </w:r>
    </w:p>
    <w:p w14:paraId="1265C04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Конкурсное предложение </w:t>
      </w:r>
      <w:r w:rsidRPr="005B7DB7">
        <w:rPr>
          <w:rFonts w:eastAsia="Times New Roman CYR" w:cs="Times New Roman"/>
          <w:color w:val="000000"/>
          <w:lang w:val="ru-RU"/>
        </w:rPr>
        <w:t>– комплект документов, представленный на рассмотрение конкурсной комиссии участником конкурса, в соответствии с требованиями конкурсной документации.</w:t>
      </w:r>
    </w:p>
    <w:p w14:paraId="648DD867" w14:textId="0BC77B16"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 xml:space="preserve">Концедент – </w:t>
      </w:r>
      <w:r w:rsidRPr="00991524">
        <w:rPr>
          <w:rFonts w:eastAsia="Times New Roman CYR" w:cs="Times New Roman"/>
          <w:color w:val="000000"/>
        </w:rPr>
        <w:t>Муниципальное образование «</w:t>
      </w:r>
      <w:r w:rsidR="0077714B">
        <w:rPr>
          <w:rFonts w:eastAsia="Times New Roman CYR" w:cs="Times New Roman"/>
          <w:color w:val="000000"/>
          <w:lang w:val="ru-RU"/>
        </w:rPr>
        <w:t>Баргузинский</w:t>
      </w:r>
      <w:r w:rsidR="00CA4A0B" w:rsidRPr="00991524">
        <w:rPr>
          <w:rFonts w:eastAsia="Times New Roman CYR" w:cs="Times New Roman"/>
          <w:color w:val="000000"/>
        </w:rPr>
        <w:t xml:space="preserve"> район</w:t>
      </w:r>
      <w:r w:rsidR="0077714B">
        <w:rPr>
          <w:rFonts w:eastAsia="Times New Roman CYR" w:cs="Times New Roman"/>
          <w:color w:val="000000"/>
        </w:rPr>
        <w:t>»</w:t>
      </w:r>
      <w:r w:rsidRPr="00991524">
        <w:rPr>
          <w:rFonts w:eastAsia="Times New Roman CYR" w:cs="Times New Roman"/>
          <w:color w:val="000000"/>
        </w:rPr>
        <w:t>.</w:t>
      </w:r>
    </w:p>
    <w:p w14:paraId="30B3D03E"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eastAsia="Times New Roman CYR" w:cs="Times New Roman"/>
          <w:b/>
          <w:bCs/>
          <w:color w:val="000000"/>
        </w:rPr>
        <w:t xml:space="preserve">Концессионер </w:t>
      </w:r>
      <w:r w:rsidRPr="005B7DB7">
        <w:rPr>
          <w:rFonts w:eastAsia="Times New Roman CYR" w:cs="Times New Roman"/>
          <w:color w:val="000000"/>
        </w:rPr>
        <w:t>–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признанное победителем конкурса или иным лицом, заключающим соглашение, и подписавшее концессионное соглашение.</w:t>
      </w:r>
    </w:p>
    <w:p w14:paraId="7D48B8C8"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eastAsia="ru-RU" w:bidi="ar-SA"/>
        </w:rPr>
        <w:t>Концессионное соглашение</w:t>
      </w:r>
      <w:r w:rsidRPr="005B7DB7">
        <w:rPr>
          <w:rFonts w:eastAsia="Times New Roman CYR" w:cs="Times New Roman"/>
          <w:color w:val="000000"/>
          <w:lang w:val="ru-RU"/>
        </w:rPr>
        <w:t xml:space="preserve"> – заключаемое между концедентом и концессионером соглашение, проект которого указан в </w:t>
      </w:r>
      <w:r w:rsidRPr="005B7DB7">
        <w:rPr>
          <w:rFonts w:eastAsia="Times New Roman CYR" w:cs="Times New Roman"/>
          <w:lang w:val="ru-RU"/>
        </w:rPr>
        <w:t>Приложении № 1</w:t>
      </w:r>
      <w:r w:rsidRPr="005B7DB7">
        <w:rPr>
          <w:rFonts w:eastAsia="Times New Roman CYR" w:cs="Times New Roman"/>
          <w:color w:val="000000"/>
          <w:lang w:val="ru-RU"/>
        </w:rPr>
        <w:t xml:space="preserve"> к конкурсной документации.</w:t>
      </w:r>
    </w:p>
    <w:p w14:paraId="69E5BDD3"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cs="Times New Roman"/>
          <w:b/>
        </w:rPr>
        <w:t>Критерии конкурса</w:t>
      </w:r>
      <w:r w:rsidRPr="005B7DB7">
        <w:rPr>
          <w:rFonts w:cs="Times New Roman"/>
        </w:rPr>
        <w:t xml:space="preserve"> – установленные в конкурсной документации в соответствии с Законом о концессионных соглашениях, показатели и их значения, используемые для оценки конкурсных предложений участников конкурса.</w:t>
      </w:r>
    </w:p>
    <w:p w14:paraId="412A9BBC" w14:textId="0455F3DA" w:rsidR="003A2673" w:rsidRPr="000D747E" w:rsidRDefault="005317F0" w:rsidP="003A2673">
      <w:pPr>
        <w:pStyle w:val="Standard"/>
        <w:suppressAutoHyphens w:val="0"/>
        <w:ind w:firstLine="709"/>
        <w:jc w:val="both"/>
        <w:rPr>
          <w:color w:val="000000"/>
        </w:rPr>
      </w:pPr>
      <w:r w:rsidRPr="000D747E">
        <w:rPr>
          <w:rFonts w:cs="Times New Roman"/>
          <w:b/>
        </w:rPr>
        <w:t xml:space="preserve">Объект Соглашения </w:t>
      </w:r>
      <w:r w:rsidRPr="000D747E">
        <w:rPr>
          <w:rFonts w:cs="Times New Roman"/>
        </w:rPr>
        <w:t>-  объекты</w:t>
      </w:r>
      <w:r w:rsidRPr="000D747E">
        <w:rPr>
          <w:rFonts w:cs="Times New Roman"/>
          <w:b/>
        </w:rPr>
        <w:t xml:space="preserve"> </w:t>
      </w:r>
      <w:r w:rsidRPr="000D747E">
        <w:rPr>
          <w:rFonts w:cs="Times New Roman"/>
        </w:rPr>
        <w:t>коммунального хозяйства</w:t>
      </w:r>
      <w:r w:rsidR="00AB68B7" w:rsidRPr="000D747E">
        <w:rPr>
          <w:rFonts w:cs="Times New Roman"/>
          <w:lang w:val="ru-RU"/>
        </w:rPr>
        <w:t>,</w:t>
      </w:r>
      <w:r w:rsidRPr="000D747E">
        <w:rPr>
          <w:rFonts w:cs="Times New Roman"/>
        </w:rPr>
        <w:t xml:space="preserve"> </w:t>
      </w:r>
      <w:r w:rsidRPr="000D747E">
        <w:rPr>
          <w:rFonts w:cs="Times New Roman"/>
          <w:lang w:val="ru-RU"/>
        </w:rPr>
        <w:t xml:space="preserve">принадлежащие </w:t>
      </w:r>
      <w:r w:rsidRPr="000D747E">
        <w:rPr>
          <w:rFonts w:cs="Times New Roman"/>
          <w:lang w:val="ru-RU"/>
        </w:rPr>
        <w:lastRenderedPageBreak/>
        <w:t>муниципальному образованию «</w:t>
      </w:r>
      <w:r w:rsidR="006A4E95" w:rsidRPr="000D747E">
        <w:rPr>
          <w:rFonts w:cs="Times New Roman"/>
          <w:lang w:val="ru-RU"/>
        </w:rPr>
        <w:t>Баргузинский</w:t>
      </w:r>
      <w:r w:rsidR="00CA4A0B" w:rsidRPr="000D747E">
        <w:rPr>
          <w:rFonts w:cs="Times New Roman"/>
          <w:lang w:val="ru-RU"/>
        </w:rPr>
        <w:t xml:space="preserve"> район</w:t>
      </w:r>
      <w:r w:rsidRPr="000D747E">
        <w:rPr>
          <w:rFonts w:cs="Times New Roman"/>
          <w:lang w:val="ru-RU"/>
        </w:rPr>
        <w:t>»</w:t>
      </w:r>
      <w:r w:rsidRPr="000D747E">
        <w:rPr>
          <w:rFonts w:cs="Times New Roman"/>
        </w:rPr>
        <w:t xml:space="preserve">, в том числе </w:t>
      </w:r>
      <w:r w:rsidR="003A2673" w:rsidRPr="000D747E">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3A2673" w:rsidRPr="000D747E">
        <w:rPr>
          <w:rFonts w:cs="Times New Roman"/>
        </w:rPr>
        <w:t xml:space="preserve"> расположенных на территории </w:t>
      </w:r>
      <w:r w:rsidR="003A2673" w:rsidRPr="000D747E">
        <w:rPr>
          <w:rFonts w:cs="Times New Roman"/>
          <w:lang w:val="ru-RU"/>
        </w:rPr>
        <w:t>МО СП</w:t>
      </w:r>
      <w:r w:rsidR="003A2673" w:rsidRPr="000D747E">
        <w:rPr>
          <w:rFonts w:cs="Times New Roman"/>
        </w:rPr>
        <w:t xml:space="preserve"> «</w:t>
      </w:r>
      <w:r w:rsidR="003A2673" w:rsidRPr="000D747E">
        <w:rPr>
          <w:rFonts w:cs="Times New Roman"/>
          <w:lang w:val="ru-RU"/>
        </w:rPr>
        <w:t>Баргузинское</w:t>
      </w:r>
      <w:r w:rsidR="003A2673" w:rsidRPr="000D747E">
        <w:rPr>
          <w:rFonts w:cs="Times New Roman"/>
        </w:rPr>
        <w:t>»</w:t>
      </w:r>
      <w:r w:rsidR="003A2673" w:rsidRPr="000D747E">
        <w:rPr>
          <w:rFonts w:cs="Times New Roman"/>
          <w:lang w:val="ru-RU"/>
        </w:rPr>
        <w:t xml:space="preserve"> </w:t>
      </w:r>
      <w:r w:rsidR="003A2673" w:rsidRPr="000D747E">
        <w:t>Баргузинского района Республики Бурятия</w:t>
      </w:r>
    </w:p>
    <w:p w14:paraId="5CC1C540" w14:textId="5F2CA80B" w:rsidR="005317F0" w:rsidRPr="005B7DB7" w:rsidRDefault="005317F0" w:rsidP="003A2673">
      <w:pPr>
        <w:pStyle w:val="Standard"/>
        <w:suppressAutoHyphens w:val="0"/>
        <w:ind w:firstLine="709"/>
        <w:jc w:val="both"/>
        <w:rPr>
          <w:rFonts w:cs="Times New Roman"/>
        </w:rPr>
      </w:pPr>
      <w:r w:rsidRPr="005B7DB7">
        <w:rPr>
          <w:rFonts w:cs="Times New Roman"/>
          <w:b/>
        </w:rPr>
        <w:t xml:space="preserve">Официальное издание </w:t>
      </w:r>
      <w:r w:rsidRPr="005B7DB7">
        <w:rPr>
          <w:rFonts w:cs="Times New Roman"/>
        </w:rPr>
        <w:t>–</w:t>
      </w:r>
      <w:r w:rsidR="00991524">
        <w:rPr>
          <w:rFonts w:cs="Times New Roman"/>
          <w:lang w:val="ru-RU"/>
        </w:rPr>
        <w:t xml:space="preserve"> редакция </w:t>
      </w:r>
      <w:r w:rsidRPr="00991524">
        <w:rPr>
          <w:rFonts w:cs="Times New Roman"/>
        </w:rPr>
        <w:t>районн</w:t>
      </w:r>
      <w:r w:rsidR="00991524" w:rsidRPr="00991524">
        <w:rPr>
          <w:rFonts w:cs="Times New Roman"/>
          <w:lang w:val="ru-RU"/>
        </w:rPr>
        <w:t>ой</w:t>
      </w:r>
      <w:r w:rsidRPr="00991524">
        <w:rPr>
          <w:rFonts w:cs="Times New Roman"/>
        </w:rPr>
        <w:t xml:space="preserve"> </w:t>
      </w:r>
      <w:r w:rsidRPr="0077714B">
        <w:rPr>
          <w:rFonts w:cs="Times New Roman"/>
        </w:rPr>
        <w:t>газет</w:t>
      </w:r>
      <w:r w:rsidR="00991524" w:rsidRPr="0077714B">
        <w:rPr>
          <w:rFonts w:cs="Times New Roman"/>
          <w:lang w:val="ru-RU"/>
        </w:rPr>
        <w:t>ы</w:t>
      </w:r>
      <w:r w:rsidRPr="0077714B">
        <w:rPr>
          <w:rFonts w:cs="Times New Roman"/>
        </w:rPr>
        <w:t xml:space="preserve"> «</w:t>
      </w:r>
      <w:r w:rsidR="0077714B" w:rsidRPr="0077714B">
        <w:rPr>
          <w:rFonts w:cs="Times New Roman"/>
          <w:lang w:val="ru-RU"/>
        </w:rPr>
        <w:t>Баргузинская правда</w:t>
      </w:r>
      <w:r w:rsidRPr="0077714B">
        <w:rPr>
          <w:rFonts w:cs="Times New Roman"/>
        </w:rPr>
        <w:t>»</w:t>
      </w:r>
    </w:p>
    <w:p w14:paraId="10B9064A" w14:textId="0FDCFBED" w:rsidR="005317F0" w:rsidRPr="00AB68B7" w:rsidRDefault="005317F0" w:rsidP="002B6407">
      <w:pPr>
        <w:pStyle w:val="Standard"/>
        <w:suppressAutoHyphens w:val="0"/>
        <w:ind w:firstLine="709"/>
        <w:jc w:val="both"/>
        <w:rPr>
          <w:rFonts w:eastAsia="Times New Roman CYR" w:cs="Times New Roman"/>
          <w:b/>
          <w:bCs/>
          <w:color w:val="000000"/>
          <w:lang w:val="ru-RU"/>
        </w:rPr>
      </w:pPr>
      <w:r w:rsidRPr="005B7DB7">
        <w:rPr>
          <w:rFonts w:eastAsia="Times New Roman CYR" w:cs="Times New Roman"/>
          <w:b/>
          <w:bCs/>
          <w:color w:val="000000"/>
          <w:lang w:val="ru-RU"/>
        </w:rPr>
        <w:t>Официальные сайты</w:t>
      </w:r>
      <w:r w:rsidRPr="005B7DB7">
        <w:rPr>
          <w:rFonts w:eastAsia="Times New Roman CYR" w:cs="Times New Roman"/>
          <w:color w:val="000000"/>
          <w:lang w:val="ru-RU"/>
        </w:rPr>
        <w:t xml:space="preserve"> – официальный сайт</w:t>
      </w:r>
      <w:r w:rsidRPr="005B7DB7">
        <w:rPr>
          <w:rFonts w:cs="Times New Roman"/>
          <w:color w:val="000000"/>
          <w:lang w:val="ru-RU" w:bidi="ar-SA"/>
        </w:rPr>
        <w:t xml:space="preserve"> </w:t>
      </w:r>
      <w:r w:rsidRPr="005B7DB7">
        <w:rPr>
          <w:rFonts w:cs="Times New Roman"/>
        </w:rPr>
        <w:t>Российской Федерации</w:t>
      </w:r>
      <w:r w:rsidRPr="005B7DB7">
        <w:rPr>
          <w:rFonts w:cs="Times New Roman"/>
          <w:color w:val="000000"/>
          <w:lang w:val="ru-RU" w:bidi="ar-SA"/>
        </w:rPr>
        <w:t xml:space="preserve"> в информационно-телекоммуникационной сети Интернет для размещения информации о проведении торгов – </w:t>
      </w:r>
      <w:hyperlink r:id="rId11" w:history="1">
        <w:r w:rsidRPr="005B7DB7">
          <w:rPr>
            <w:rFonts w:cs="Times New Roman"/>
            <w:lang w:val="ru-RU" w:bidi="ar-SA"/>
          </w:rPr>
          <w:t>www.torgi.gov.ru</w:t>
        </w:r>
      </w:hyperlink>
      <w:r w:rsidRPr="00991524">
        <w:rPr>
          <w:rFonts w:eastAsia="Times New Roman CYR" w:cs="Times New Roman"/>
          <w:b/>
          <w:bCs/>
          <w:color w:val="000000"/>
          <w:lang w:val="ru-RU"/>
        </w:rPr>
        <w:t>.</w:t>
      </w:r>
    </w:p>
    <w:p w14:paraId="2532F6C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Победитель конкурса – </w:t>
      </w:r>
      <w:r w:rsidRPr="005B7DB7">
        <w:rPr>
          <w:rFonts w:eastAsia="Times New Roman CYR" w:cs="Times New Roman"/>
          <w:color w:val="000000"/>
          <w:lang w:val="ru-RU"/>
        </w:rPr>
        <w:t>участник конкурса, определенный решением конкурсной комиссии, как представивший в своем конкурсном предложении наилучшие условия в соответствии с критериями конкурса.</w:t>
      </w:r>
    </w:p>
    <w:p w14:paraId="2F3255D0" w14:textId="2A0C2C0C" w:rsidR="005317F0" w:rsidRDefault="005317F0" w:rsidP="002B6407">
      <w:pPr>
        <w:pStyle w:val="Standard"/>
        <w:suppressAutoHyphens w:val="0"/>
        <w:ind w:firstLine="709"/>
        <w:jc w:val="both"/>
        <w:rPr>
          <w:rFonts w:eastAsia="Times New Roman CYR" w:cs="Times New Roman"/>
          <w:b/>
          <w:bCs/>
          <w:lang w:val="ru-RU" w:eastAsia="ru-RU"/>
        </w:rPr>
      </w:pPr>
      <w:r w:rsidRPr="005B7DB7">
        <w:rPr>
          <w:rFonts w:eastAsia="Times New Roman CYR" w:cs="Times New Roman"/>
          <w:b/>
          <w:bCs/>
          <w:color w:val="000000"/>
          <w:lang w:val="ru-RU"/>
        </w:rPr>
        <w:t xml:space="preserve">Решение о заключении концессионного соглашения </w:t>
      </w:r>
      <w:r w:rsidRPr="0039694A">
        <w:rPr>
          <w:rFonts w:eastAsia="Times New Roman CYR" w:cs="Times New Roman"/>
          <w:b/>
          <w:bCs/>
          <w:lang w:val="ru-RU"/>
        </w:rPr>
        <w:t xml:space="preserve">– </w:t>
      </w:r>
      <w:r w:rsidRPr="0039694A">
        <w:rPr>
          <w:rFonts w:cs="Times New Roman"/>
          <w:lang w:val="ru-RU" w:eastAsia="ru-RU"/>
        </w:rPr>
        <w:t xml:space="preserve">Распоряжение </w:t>
      </w:r>
      <w:r w:rsidR="00661D30" w:rsidRPr="0039694A">
        <w:rPr>
          <w:rFonts w:eastAsia="Times New Roman CYR" w:cs="Times New Roman"/>
        </w:rPr>
        <w:t xml:space="preserve">Администрации </w:t>
      </w:r>
      <w:r w:rsidR="00661D30" w:rsidRPr="0039694A">
        <w:rPr>
          <w:rFonts w:eastAsia="Times New Roman CYR" w:cs="Times New Roman"/>
          <w:lang w:val="ru-RU"/>
        </w:rPr>
        <w:t>муниципального образования «</w:t>
      </w:r>
      <w:r w:rsidR="006A4E95" w:rsidRPr="0039694A">
        <w:rPr>
          <w:rFonts w:eastAsia="Times New Roman CYR" w:cs="Times New Roman"/>
        </w:rPr>
        <w:t>Баргузинский</w:t>
      </w:r>
      <w:r w:rsidR="00661D30" w:rsidRPr="0039694A">
        <w:rPr>
          <w:rFonts w:eastAsia="Times New Roman CYR" w:cs="Times New Roman"/>
        </w:rPr>
        <w:t xml:space="preserve"> </w:t>
      </w:r>
      <w:r w:rsidR="00661D30" w:rsidRPr="00260B16">
        <w:rPr>
          <w:rFonts w:eastAsia="Times New Roman CYR" w:cs="Times New Roman"/>
        </w:rPr>
        <w:t>район</w:t>
      </w:r>
      <w:r w:rsidR="00661D30" w:rsidRPr="00260B16">
        <w:rPr>
          <w:rFonts w:eastAsia="Times New Roman CYR" w:cs="Times New Roman"/>
          <w:lang w:val="ru-RU"/>
        </w:rPr>
        <w:t>»</w:t>
      </w:r>
      <w:r w:rsidRPr="00260B16">
        <w:rPr>
          <w:rFonts w:cs="Times New Roman"/>
          <w:lang w:val="ru-RU" w:eastAsia="ru-RU"/>
        </w:rPr>
        <w:t xml:space="preserve"> </w:t>
      </w:r>
      <w:proofErr w:type="gramStart"/>
      <w:r w:rsidRPr="00260B16">
        <w:rPr>
          <w:rFonts w:cs="Times New Roman"/>
          <w:lang w:val="ru-RU" w:eastAsia="ru-RU"/>
        </w:rPr>
        <w:t>от</w:t>
      </w:r>
      <w:r w:rsidR="007006C1" w:rsidRPr="00260B16">
        <w:rPr>
          <w:rFonts w:cs="Times New Roman"/>
          <w:lang w:val="ru-RU" w:eastAsia="ru-RU"/>
        </w:rPr>
        <w:t xml:space="preserve"> </w:t>
      </w:r>
      <w:r w:rsidR="007E3B00" w:rsidRPr="00260B16">
        <w:rPr>
          <w:rFonts w:cs="Times New Roman"/>
          <w:lang w:val="ru-RU" w:eastAsia="ru-RU"/>
        </w:rPr>
        <w:t xml:space="preserve"> </w:t>
      </w:r>
      <w:r w:rsidR="00260B16" w:rsidRPr="00260B16">
        <w:rPr>
          <w:rFonts w:cs="Times New Roman"/>
          <w:lang w:val="ru-RU" w:eastAsia="ru-RU"/>
        </w:rPr>
        <w:t>17</w:t>
      </w:r>
      <w:r w:rsidR="00601BB5" w:rsidRPr="00260B16">
        <w:rPr>
          <w:rFonts w:cs="Times New Roman"/>
          <w:lang w:val="ru-RU" w:eastAsia="ru-RU"/>
        </w:rPr>
        <w:t>.</w:t>
      </w:r>
      <w:r w:rsidR="0039694A" w:rsidRPr="00260B16">
        <w:rPr>
          <w:rFonts w:cs="Times New Roman"/>
          <w:lang w:val="ru-RU" w:eastAsia="ru-RU"/>
        </w:rPr>
        <w:t>0</w:t>
      </w:r>
      <w:r w:rsidR="007E3B00" w:rsidRPr="00260B16">
        <w:rPr>
          <w:rFonts w:cs="Times New Roman"/>
          <w:lang w:val="ru-RU" w:eastAsia="ru-RU"/>
        </w:rPr>
        <w:t>7</w:t>
      </w:r>
      <w:r w:rsidR="00601BB5" w:rsidRPr="00260B16">
        <w:rPr>
          <w:rFonts w:cs="Times New Roman"/>
          <w:lang w:val="ru-RU" w:eastAsia="ru-RU"/>
        </w:rPr>
        <w:t>.20</w:t>
      </w:r>
      <w:r w:rsidR="00661D30" w:rsidRPr="00260B16">
        <w:rPr>
          <w:rFonts w:cs="Times New Roman"/>
          <w:lang w:val="ru-RU" w:eastAsia="ru-RU"/>
        </w:rPr>
        <w:t>2</w:t>
      </w:r>
      <w:r w:rsidR="0039694A" w:rsidRPr="00260B16">
        <w:rPr>
          <w:rFonts w:cs="Times New Roman"/>
          <w:lang w:val="ru-RU" w:eastAsia="ru-RU"/>
        </w:rPr>
        <w:t>4</w:t>
      </w:r>
      <w:proofErr w:type="gramEnd"/>
      <w:r w:rsidRPr="00260B16">
        <w:rPr>
          <w:rFonts w:cs="Times New Roman"/>
          <w:lang w:val="ru-RU" w:eastAsia="ru-RU"/>
        </w:rPr>
        <w:t xml:space="preserve"> г. № </w:t>
      </w:r>
      <w:r w:rsidR="007E3B00" w:rsidRPr="00260B16">
        <w:rPr>
          <w:rFonts w:cs="Times New Roman"/>
          <w:lang w:val="ru-RU" w:eastAsia="ru-RU"/>
        </w:rPr>
        <w:t>2</w:t>
      </w:r>
      <w:r w:rsidR="00260B16" w:rsidRPr="00260B16">
        <w:rPr>
          <w:rFonts w:cs="Times New Roman"/>
          <w:lang w:val="ru-RU" w:eastAsia="ru-RU"/>
        </w:rPr>
        <w:t>64</w:t>
      </w:r>
      <w:r w:rsidR="0039694A" w:rsidRPr="00260B16">
        <w:rPr>
          <w:rFonts w:cs="Times New Roman"/>
          <w:lang w:val="ru-RU" w:eastAsia="ru-RU"/>
        </w:rPr>
        <w:t>-р</w:t>
      </w:r>
      <w:r w:rsidRPr="00260B16">
        <w:rPr>
          <w:rFonts w:eastAsia="Times New Roman CYR" w:cs="Times New Roman"/>
          <w:b/>
          <w:bCs/>
          <w:lang w:val="ru-RU" w:eastAsia="ru-RU"/>
        </w:rPr>
        <w:t>.</w:t>
      </w:r>
    </w:p>
    <w:p w14:paraId="661732A8" w14:textId="3C8196E3" w:rsidR="00145AB9" w:rsidRDefault="00145AB9" w:rsidP="00145AB9">
      <w:pPr>
        <w:pStyle w:val="Standard"/>
        <w:suppressAutoHyphens w:val="0"/>
        <w:ind w:firstLine="709"/>
        <w:jc w:val="both"/>
        <w:rPr>
          <w:rFonts w:eastAsia="Times New Roman CYR" w:cs="Times New Roman"/>
          <w:b/>
          <w:bCs/>
          <w:lang w:val="ru-RU" w:eastAsia="ru-RU"/>
        </w:rPr>
      </w:pPr>
      <w:r w:rsidRPr="005B7DB7">
        <w:rPr>
          <w:rFonts w:eastAsia="Times New Roman CYR" w:cs="Times New Roman"/>
          <w:b/>
          <w:bCs/>
          <w:color w:val="000000"/>
          <w:lang w:val="ru-RU"/>
        </w:rPr>
        <w:t xml:space="preserve">Решение о </w:t>
      </w:r>
      <w:r>
        <w:rPr>
          <w:rFonts w:eastAsia="Times New Roman CYR" w:cs="Times New Roman"/>
          <w:b/>
          <w:bCs/>
          <w:color w:val="000000"/>
          <w:lang w:val="ru-RU"/>
        </w:rPr>
        <w:t xml:space="preserve">внесении изменения </w:t>
      </w:r>
      <w:r w:rsidRPr="0039694A">
        <w:rPr>
          <w:rFonts w:eastAsia="Times New Roman CYR" w:cs="Times New Roman"/>
          <w:b/>
          <w:bCs/>
          <w:lang w:val="ru-RU"/>
        </w:rPr>
        <w:t xml:space="preserve">– </w:t>
      </w:r>
      <w:r w:rsidRPr="0039694A">
        <w:rPr>
          <w:rFonts w:cs="Times New Roman"/>
          <w:lang w:val="ru-RU" w:eastAsia="ru-RU"/>
        </w:rPr>
        <w:t xml:space="preserve">Распоряжение </w:t>
      </w:r>
      <w:r w:rsidRPr="0039694A">
        <w:rPr>
          <w:rFonts w:eastAsia="Times New Roman CYR" w:cs="Times New Roman"/>
        </w:rPr>
        <w:t xml:space="preserve">Администрации </w:t>
      </w:r>
      <w:r w:rsidRPr="0039694A">
        <w:rPr>
          <w:rFonts w:eastAsia="Times New Roman CYR" w:cs="Times New Roman"/>
          <w:lang w:val="ru-RU"/>
        </w:rPr>
        <w:t>муниципального образования «</w:t>
      </w:r>
      <w:r w:rsidRPr="0039694A">
        <w:rPr>
          <w:rFonts w:eastAsia="Times New Roman CYR" w:cs="Times New Roman"/>
        </w:rPr>
        <w:t>Баргузинский район</w:t>
      </w:r>
      <w:r w:rsidRPr="0039694A">
        <w:rPr>
          <w:rFonts w:eastAsia="Times New Roman CYR" w:cs="Times New Roman"/>
          <w:lang w:val="ru-RU"/>
        </w:rPr>
        <w:t>»</w:t>
      </w:r>
      <w:r w:rsidRPr="0039694A">
        <w:rPr>
          <w:rFonts w:cs="Times New Roman"/>
          <w:lang w:val="ru-RU" w:eastAsia="ru-RU"/>
        </w:rPr>
        <w:t xml:space="preserve"> </w:t>
      </w:r>
      <w:proofErr w:type="gramStart"/>
      <w:r w:rsidRPr="00D545EC">
        <w:rPr>
          <w:rFonts w:cs="Times New Roman"/>
          <w:lang w:val="ru-RU" w:eastAsia="ru-RU"/>
        </w:rPr>
        <w:t xml:space="preserve">от  </w:t>
      </w:r>
      <w:r>
        <w:rPr>
          <w:rFonts w:cs="Times New Roman"/>
          <w:lang w:val="ru-RU" w:eastAsia="ru-RU"/>
        </w:rPr>
        <w:t>19</w:t>
      </w:r>
      <w:r w:rsidRPr="00D545EC">
        <w:rPr>
          <w:rFonts w:cs="Times New Roman"/>
          <w:lang w:val="ru-RU" w:eastAsia="ru-RU"/>
        </w:rPr>
        <w:t>.0</w:t>
      </w:r>
      <w:r>
        <w:rPr>
          <w:rFonts w:cs="Times New Roman"/>
          <w:lang w:val="ru-RU" w:eastAsia="ru-RU"/>
        </w:rPr>
        <w:t>8</w:t>
      </w:r>
      <w:r w:rsidRPr="00D545EC">
        <w:rPr>
          <w:rFonts w:cs="Times New Roman"/>
          <w:lang w:val="ru-RU" w:eastAsia="ru-RU"/>
        </w:rPr>
        <w:t>.2024</w:t>
      </w:r>
      <w:proofErr w:type="gramEnd"/>
      <w:r w:rsidRPr="00D545EC">
        <w:rPr>
          <w:rFonts w:cs="Times New Roman"/>
          <w:lang w:val="ru-RU" w:eastAsia="ru-RU"/>
        </w:rPr>
        <w:t xml:space="preserve"> г. № </w:t>
      </w:r>
      <w:r>
        <w:rPr>
          <w:rFonts w:cs="Times New Roman"/>
          <w:lang w:val="ru-RU" w:eastAsia="ru-RU"/>
        </w:rPr>
        <w:t>30</w:t>
      </w:r>
      <w:r w:rsidR="00E4645A">
        <w:rPr>
          <w:rFonts w:cs="Times New Roman"/>
          <w:lang w:val="ru-RU" w:eastAsia="ru-RU"/>
        </w:rPr>
        <w:t>6</w:t>
      </w:r>
      <w:bookmarkStart w:id="6" w:name="_GoBack"/>
      <w:bookmarkEnd w:id="6"/>
      <w:r>
        <w:rPr>
          <w:rFonts w:cs="Times New Roman"/>
          <w:lang w:val="ru-RU" w:eastAsia="ru-RU"/>
        </w:rPr>
        <w:t>-р</w:t>
      </w:r>
      <w:r w:rsidRPr="00D545EC">
        <w:rPr>
          <w:rFonts w:eastAsia="Times New Roman CYR" w:cs="Times New Roman"/>
          <w:b/>
          <w:bCs/>
          <w:lang w:val="ru-RU" w:eastAsia="ru-RU"/>
        </w:rPr>
        <w:t>.</w:t>
      </w:r>
    </w:p>
    <w:p w14:paraId="3912C968" w14:textId="21269653"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Система коммунальной инфраструктуры</w:t>
      </w:r>
      <w:r w:rsidRPr="005B7DB7">
        <w:rPr>
          <w:rFonts w:eastAsia="Times New Roman CYR" w:cs="Times New Roman"/>
          <w:color w:val="000000"/>
        </w:rPr>
        <w:t xml:space="preserve"> - объекты </w:t>
      </w:r>
      <w:r w:rsidR="00B95017">
        <w:rPr>
          <w:color w:val="000000"/>
        </w:rPr>
        <w:t>теплоснабжения, водоснабжения</w:t>
      </w:r>
      <w:r w:rsidRPr="005B7DB7">
        <w:rPr>
          <w:rFonts w:eastAsia="Times New Roman CYR" w:cs="Times New Roman"/>
          <w:color w:val="000000"/>
        </w:rPr>
        <w:t>, централизованные системы горячего водоснабжения, холодного водоснабжения, отдельные объекты таких систем.</w:t>
      </w:r>
    </w:p>
    <w:p w14:paraId="20C56124"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Участник конкурса </w:t>
      </w:r>
      <w:r w:rsidRPr="005B7DB7">
        <w:rPr>
          <w:rFonts w:eastAsia="Times New Roman CYR" w:cs="Times New Roman"/>
          <w:color w:val="000000"/>
          <w:lang w:val="ru-RU"/>
        </w:rPr>
        <w:t>– заявитель, в отношении которого конкурсной комиссией по результатам проведения предварительного отбора принято решение о его допуске к дальнейшему участию в конкурсе и который вправе направить в конкурсную комиссию свое конкурсное предложение в сроки, установленные конкурсной документацией.</w:t>
      </w:r>
    </w:p>
    <w:p w14:paraId="4F2C6B0F"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Термины, используемые в Конкурсной документации и не определенные в настоящем разделе, применяются в значениях, определенных законодательством Российской Федерации.</w:t>
      </w:r>
    </w:p>
    <w:p w14:paraId="7613F523" w14:textId="77777777" w:rsidR="005317F0" w:rsidRPr="005B7DB7" w:rsidRDefault="005317F0" w:rsidP="002B6407">
      <w:pPr>
        <w:pStyle w:val="Standard"/>
        <w:suppressAutoHyphens w:val="0"/>
        <w:ind w:firstLine="709"/>
        <w:jc w:val="both"/>
        <w:rPr>
          <w:rFonts w:cs="Times New Roman"/>
        </w:rPr>
      </w:pPr>
    </w:p>
    <w:p w14:paraId="76B045FC" w14:textId="77777777" w:rsidR="005317F0" w:rsidRPr="005B7DB7" w:rsidRDefault="005317F0" w:rsidP="00D778DB">
      <w:pPr>
        <w:pStyle w:val="10"/>
        <w:keepNext w:val="0"/>
        <w:widowControl w:val="0"/>
        <w:numPr>
          <w:ilvl w:val="0"/>
          <w:numId w:val="32"/>
        </w:numPr>
        <w:autoSpaceDN w:val="0"/>
        <w:spacing w:before="0" w:after="0"/>
        <w:ind w:left="0" w:firstLine="709"/>
        <w:textAlignment w:val="baseline"/>
        <w:rPr>
          <w:sz w:val="24"/>
          <w:szCs w:val="24"/>
        </w:rPr>
      </w:pPr>
      <w:bookmarkStart w:id="7" w:name="_Toc414487452"/>
      <w:r w:rsidRPr="005B7DB7">
        <w:rPr>
          <w:sz w:val="24"/>
          <w:szCs w:val="24"/>
        </w:rPr>
        <w:t>Условия Конкурса</w:t>
      </w:r>
      <w:bookmarkEnd w:id="7"/>
    </w:p>
    <w:p w14:paraId="6379C191" w14:textId="04275D7F" w:rsidR="005317F0" w:rsidRPr="000D747E" w:rsidRDefault="005317F0" w:rsidP="000D747E">
      <w:pPr>
        <w:pStyle w:val="Standard"/>
        <w:suppressAutoHyphens w:val="0"/>
        <w:ind w:firstLine="709"/>
        <w:jc w:val="both"/>
        <w:rPr>
          <w:rFonts w:cs="Times New Roman"/>
        </w:rPr>
      </w:pPr>
      <w:r w:rsidRPr="000D747E">
        <w:rPr>
          <w:rFonts w:cs="Times New Roman"/>
          <w:color w:val="000000"/>
        </w:rPr>
        <w:t xml:space="preserve">Настоящая Конкурсная документация устанавливает условия проведения конкурса </w:t>
      </w:r>
      <w:r w:rsidR="007006C1" w:rsidRPr="000D747E">
        <w:rPr>
          <w:rFonts w:cs="Times New Roman"/>
          <w:color w:val="000000"/>
          <w:lang w:val="ru-RU"/>
        </w:rPr>
        <w:t xml:space="preserve">на </w:t>
      </w:r>
      <w:r w:rsidRPr="000D747E">
        <w:rPr>
          <w:rFonts w:cs="Times New Roman"/>
          <w:color w:val="000000"/>
        </w:rPr>
        <w:t xml:space="preserve">право заключения концессионного соглашения </w:t>
      </w:r>
      <w:r w:rsidR="007359C8" w:rsidRPr="000D747E">
        <w:rPr>
          <w:rFonts w:eastAsia="Times New Roman CYR" w:cs="Times New Roman"/>
          <w:bCs/>
          <w:color w:val="000000"/>
        </w:rPr>
        <w:t xml:space="preserve">в отношении </w:t>
      </w:r>
      <w:r w:rsidR="000D747E" w:rsidRPr="000D747E">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0D747E" w:rsidRPr="000D747E">
        <w:rPr>
          <w:rFonts w:cs="Times New Roman"/>
        </w:rPr>
        <w:t xml:space="preserve"> расположенных на территории </w:t>
      </w:r>
      <w:r w:rsidR="000D747E" w:rsidRPr="000D747E">
        <w:rPr>
          <w:rFonts w:cs="Times New Roman"/>
          <w:lang w:val="ru-RU"/>
        </w:rPr>
        <w:t>МО СП</w:t>
      </w:r>
      <w:r w:rsidR="000D747E" w:rsidRPr="000D747E">
        <w:rPr>
          <w:rFonts w:cs="Times New Roman"/>
        </w:rPr>
        <w:t xml:space="preserve"> «</w:t>
      </w:r>
      <w:r w:rsidR="000D747E" w:rsidRPr="000D747E">
        <w:rPr>
          <w:rFonts w:cs="Times New Roman"/>
          <w:lang w:val="ru-RU"/>
        </w:rPr>
        <w:t>Баргузинское</w:t>
      </w:r>
      <w:r w:rsidR="000D747E" w:rsidRPr="000D747E">
        <w:rPr>
          <w:rFonts w:cs="Times New Roman"/>
        </w:rPr>
        <w:t>»</w:t>
      </w:r>
      <w:r w:rsidR="000D747E" w:rsidRPr="000D747E">
        <w:rPr>
          <w:rFonts w:cs="Times New Roman"/>
          <w:lang w:val="ru-RU"/>
        </w:rPr>
        <w:t xml:space="preserve"> </w:t>
      </w:r>
      <w:r w:rsidR="000D747E" w:rsidRPr="000D747E">
        <w:t>Баргузинского района Республики Бурятия</w:t>
      </w:r>
      <w:r w:rsidR="000D747E">
        <w:rPr>
          <w:lang w:val="ru-RU"/>
        </w:rPr>
        <w:t xml:space="preserve"> </w:t>
      </w:r>
      <w:r w:rsidRPr="000D747E">
        <w:rPr>
          <w:rFonts w:cs="Times New Roman"/>
          <w:color w:val="000000"/>
        </w:rPr>
        <w:t>в целях их создания, реконструкции и эксплуатации (далее – объект концессионного соглашения).</w:t>
      </w:r>
    </w:p>
    <w:p w14:paraId="5103BC9A" w14:textId="46E0B683" w:rsidR="005317F0" w:rsidRPr="00A559A6" w:rsidRDefault="005317F0" w:rsidP="00A978DD">
      <w:pPr>
        <w:pStyle w:val="Standard"/>
        <w:numPr>
          <w:ilvl w:val="1"/>
          <w:numId w:val="15"/>
        </w:numPr>
        <w:suppressAutoHyphens w:val="0"/>
        <w:ind w:left="0" w:firstLine="709"/>
        <w:jc w:val="both"/>
        <w:rPr>
          <w:rFonts w:cs="Times New Roman"/>
        </w:rPr>
      </w:pPr>
      <w:r w:rsidRPr="00A559A6">
        <w:rPr>
          <w:rFonts w:cs="Times New Roman"/>
          <w:color w:val="000000"/>
        </w:rPr>
        <w:t>Концедентом является Муниципальное образование «</w:t>
      </w:r>
      <w:r w:rsidR="006A4E95">
        <w:rPr>
          <w:rFonts w:cs="Times New Roman"/>
          <w:color w:val="000000"/>
        </w:rPr>
        <w:t>Баргузинский</w:t>
      </w:r>
      <w:r w:rsidR="00CA4A0B" w:rsidRPr="00A559A6">
        <w:rPr>
          <w:rFonts w:cs="Times New Roman"/>
          <w:color w:val="000000"/>
        </w:rPr>
        <w:t xml:space="preserve"> район</w:t>
      </w:r>
      <w:r w:rsidRPr="00A559A6">
        <w:rPr>
          <w:rFonts w:cs="Times New Roman"/>
          <w:color w:val="000000"/>
        </w:rPr>
        <w:t>»</w:t>
      </w:r>
      <w:r w:rsidR="00DF3784">
        <w:rPr>
          <w:rFonts w:cs="Times New Roman"/>
          <w:color w:val="000000"/>
        </w:rPr>
        <w:t>.</w:t>
      </w:r>
    </w:p>
    <w:p w14:paraId="71FA9954" w14:textId="3D0E61BB" w:rsidR="005317F0" w:rsidRPr="000D747E" w:rsidRDefault="005317F0" w:rsidP="000D747E">
      <w:pPr>
        <w:pStyle w:val="Standard"/>
        <w:suppressAutoHyphens w:val="0"/>
        <w:ind w:firstLine="709"/>
        <w:jc w:val="both"/>
        <w:rPr>
          <w:rFonts w:eastAsia="Times New Roman" w:cs="Times New Roman"/>
          <w:b/>
          <w:bCs/>
          <w:color w:val="000000"/>
          <w:lang w:val="ru-RU"/>
        </w:rPr>
      </w:pPr>
      <w:r w:rsidRPr="005B7DB7">
        <w:rPr>
          <w:rFonts w:cs="Times New Roman"/>
          <w:color w:val="000000"/>
        </w:rPr>
        <w:t xml:space="preserve">Объект концессионного соглашения предоставляется на срок </w:t>
      </w:r>
      <w:r w:rsidR="00A978DD">
        <w:rPr>
          <w:rFonts w:cs="Times New Roman"/>
          <w:color w:val="000000"/>
          <w:lang w:val="ru-RU"/>
        </w:rPr>
        <w:t>10</w:t>
      </w:r>
      <w:r w:rsidRPr="005B7DB7">
        <w:rPr>
          <w:rFonts w:cs="Times New Roman"/>
          <w:color w:val="000000"/>
        </w:rPr>
        <w:t xml:space="preserve"> лет, в целях осуществления деятельности по эксплуатации </w:t>
      </w:r>
      <w:r w:rsidR="000D747E" w:rsidRPr="000D747E">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0D747E" w:rsidRPr="000D747E">
        <w:rPr>
          <w:rFonts w:cs="Times New Roman"/>
        </w:rPr>
        <w:t xml:space="preserve"> расположенных на территории </w:t>
      </w:r>
      <w:r w:rsidR="000D747E" w:rsidRPr="000D747E">
        <w:rPr>
          <w:rFonts w:cs="Times New Roman"/>
          <w:lang w:val="ru-RU"/>
        </w:rPr>
        <w:t>МО СП</w:t>
      </w:r>
      <w:r w:rsidR="000D747E" w:rsidRPr="000D747E">
        <w:rPr>
          <w:rFonts w:cs="Times New Roman"/>
        </w:rPr>
        <w:t xml:space="preserve"> «</w:t>
      </w:r>
      <w:r w:rsidR="000D747E" w:rsidRPr="000D747E">
        <w:rPr>
          <w:rFonts w:cs="Times New Roman"/>
          <w:lang w:val="ru-RU"/>
        </w:rPr>
        <w:t>Баргузинское</w:t>
      </w:r>
      <w:r w:rsidR="000D747E" w:rsidRPr="000D747E">
        <w:rPr>
          <w:rFonts w:cs="Times New Roman"/>
        </w:rPr>
        <w:t>»</w:t>
      </w:r>
      <w:r w:rsidR="000D747E" w:rsidRPr="000D747E">
        <w:rPr>
          <w:rFonts w:cs="Times New Roman"/>
          <w:lang w:val="ru-RU"/>
        </w:rPr>
        <w:t xml:space="preserve"> </w:t>
      </w:r>
      <w:r w:rsidR="000D747E" w:rsidRPr="000D747E">
        <w:t>Баргузинского района Республики Бурятия</w:t>
      </w:r>
      <w:r w:rsidR="000D747E">
        <w:rPr>
          <w:lang w:val="ru-RU"/>
        </w:rPr>
        <w:t>.</w:t>
      </w:r>
    </w:p>
    <w:p w14:paraId="35D931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8" w:name="_Toc414487453"/>
      <w:r w:rsidRPr="005B7DB7">
        <w:rPr>
          <w:sz w:val="24"/>
          <w:szCs w:val="24"/>
        </w:rPr>
        <w:t>Состав и описание объекта Концессионного соглашения и иного имущества</w:t>
      </w:r>
      <w:bookmarkEnd w:id="8"/>
    </w:p>
    <w:p w14:paraId="6840DA1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1AFAEA5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Состав и описание, в том числе технико-экономические показатели, Объекта Соглашения и иного имущества, передаваемого концедентом концессионеру по концессионному соглашению, приведены в Приложении № 2 к Конкурсной документации.</w:t>
      </w:r>
    </w:p>
    <w:p w14:paraId="26FDB4FF" w14:textId="0A2EFECE" w:rsidR="005317F0" w:rsidRPr="00A26E3E" w:rsidRDefault="005317F0" w:rsidP="002B6407">
      <w:pPr>
        <w:pStyle w:val="Standard"/>
        <w:suppressAutoHyphens w:val="0"/>
        <w:ind w:firstLine="709"/>
        <w:jc w:val="both"/>
        <w:rPr>
          <w:rFonts w:cs="Times New Roman"/>
          <w:lang w:val="ru-RU"/>
        </w:rPr>
      </w:pPr>
      <w:r w:rsidRPr="005B7DB7">
        <w:rPr>
          <w:rFonts w:cs="Times New Roman"/>
          <w:lang w:eastAsia="ru-RU"/>
        </w:rPr>
        <w:t xml:space="preserve">2.2. Обременение </w:t>
      </w:r>
      <w:r w:rsidR="00A26E3E">
        <w:rPr>
          <w:rFonts w:cs="Times New Roman"/>
          <w:lang w:val="ru-RU" w:eastAsia="ru-RU"/>
        </w:rPr>
        <w:t xml:space="preserve">отсутствует. </w:t>
      </w:r>
    </w:p>
    <w:p w14:paraId="70BE9CDD" w14:textId="77777777" w:rsidR="008B5422" w:rsidRPr="005B7DB7" w:rsidRDefault="008B5422" w:rsidP="002B6407">
      <w:pPr>
        <w:pStyle w:val="Standard"/>
        <w:suppressAutoHyphens w:val="0"/>
        <w:ind w:firstLine="709"/>
        <w:jc w:val="both"/>
        <w:rPr>
          <w:rFonts w:cs="Times New Roman"/>
          <w:color w:val="000000"/>
          <w:shd w:val="clear" w:color="auto" w:fill="00FF66"/>
          <w:lang w:val="ru-RU"/>
        </w:rPr>
      </w:pPr>
    </w:p>
    <w:p w14:paraId="7BC799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9" w:name="_Toc414487454"/>
      <w:r w:rsidRPr="005B7DB7">
        <w:rPr>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bookmarkEnd w:id="9"/>
    </w:p>
    <w:p w14:paraId="3357055B"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Участник конкурс или заявитель имеет право запросить у Концедента дополнительные сведения об объекте соглашения или ином имуществе на основании запроса.</w:t>
      </w:r>
    </w:p>
    <w:p w14:paraId="2C75449C"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Концедент предоставляет доступ на объект концессионного соглашения.</w:t>
      </w:r>
    </w:p>
    <w:p w14:paraId="29D5D244" w14:textId="695B607C" w:rsidR="005317F0" w:rsidRDefault="005317F0" w:rsidP="002B6407">
      <w:pPr>
        <w:pStyle w:val="Standard"/>
        <w:suppressAutoHyphens w:val="0"/>
        <w:ind w:firstLine="709"/>
        <w:jc w:val="both"/>
        <w:rPr>
          <w:rFonts w:cs="Times New Roman"/>
        </w:rPr>
      </w:pPr>
    </w:p>
    <w:p w14:paraId="71917027" w14:textId="0C735C07" w:rsidR="008B5422" w:rsidRDefault="008B5422" w:rsidP="002B6407">
      <w:pPr>
        <w:pStyle w:val="Standard"/>
        <w:suppressAutoHyphens w:val="0"/>
        <w:ind w:firstLine="709"/>
        <w:jc w:val="both"/>
        <w:rPr>
          <w:rFonts w:cs="Times New Roman"/>
        </w:rPr>
      </w:pPr>
    </w:p>
    <w:p w14:paraId="409E31F1" w14:textId="46EF4BF3" w:rsidR="008B5422" w:rsidRDefault="008B5422" w:rsidP="002B6407">
      <w:pPr>
        <w:pStyle w:val="Standard"/>
        <w:suppressAutoHyphens w:val="0"/>
        <w:ind w:firstLine="709"/>
        <w:jc w:val="both"/>
        <w:rPr>
          <w:rFonts w:cs="Times New Roman"/>
        </w:rPr>
      </w:pPr>
    </w:p>
    <w:p w14:paraId="654194CC" w14:textId="77777777" w:rsidR="008B5422" w:rsidRPr="005B7DB7" w:rsidRDefault="008B5422" w:rsidP="002B6407">
      <w:pPr>
        <w:pStyle w:val="Standard"/>
        <w:suppressAutoHyphens w:val="0"/>
        <w:ind w:firstLine="709"/>
        <w:jc w:val="both"/>
        <w:rPr>
          <w:rFonts w:cs="Times New Roman"/>
        </w:rPr>
      </w:pPr>
    </w:p>
    <w:p w14:paraId="0AF03A05" w14:textId="1FBAE33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0" w:name="_Toc414487455"/>
      <w:r w:rsidRPr="005B7DB7">
        <w:rPr>
          <w:sz w:val="24"/>
          <w:szCs w:val="24"/>
        </w:rPr>
        <w:t>Требования, в соответствии с которыми проводится предварительный отбор Участников конкурса</w:t>
      </w:r>
      <w:bookmarkEnd w:id="10"/>
    </w:p>
    <w:p w14:paraId="3CEE97F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28481FB8" w14:textId="77777777" w:rsidR="005317F0" w:rsidRPr="005B7DB7" w:rsidRDefault="005317F0" w:rsidP="00D778DB">
      <w:pPr>
        <w:pStyle w:val="Standard"/>
        <w:numPr>
          <w:ilvl w:val="1"/>
          <w:numId w:val="15"/>
        </w:numPr>
        <w:tabs>
          <w:tab w:val="left" w:pos="792"/>
        </w:tabs>
        <w:suppressAutoHyphens w:val="0"/>
        <w:ind w:left="0" w:firstLine="709"/>
        <w:jc w:val="both"/>
        <w:rPr>
          <w:rFonts w:cs="Times New Roman"/>
          <w:color w:val="000000"/>
        </w:rPr>
      </w:pPr>
      <w:r w:rsidRPr="005B7DB7">
        <w:rPr>
          <w:rFonts w:cs="Times New Roman"/>
          <w:color w:val="000000"/>
        </w:rPr>
        <w:t>К Заявителю предъявляются следующие требования, в соответствии с которыми проводится предварительный отбор Участников конкурса:</w:t>
      </w:r>
    </w:p>
    <w:p w14:paraId="71F59288" w14:textId="214316ED"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 xml:space="preserve"> заявителем является индивидуальный предприниматель, российское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14:paraId="7503708D"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2001C8E3"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признании Заявителя банкротом или об открытии в отношении него конкурсного производства.</w:t>
      </w:r>
    </w:p>
    <w:p w14:paraId="7F846316" w14:textId="77777777" w:rsidR="005317F0"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1F99F035" w14:textId="24B61B8A" w:rsidR="000D61CF" w:rsidRPr="005B7DB7" w:rsidRDefault="000D61CF" w:rsidP="00D778DB">
      <w:pPr>
        <w:pStyle w:val="Standard"/>
        <w:numPr>
          <w:ilvl w:val="2"/>
          <w:numId w:val="15"/>
        </w:numPr>
        <w:tabs>
          <w:tab w:val="left" w:pos="1440"/>
        </w:tabs>
        <w:suppressAutoHyphens w:val="0"/>
        <w:ind w:left="0"/>
        <w:jc w:val="both"/>
        <w:rPr>
          <w:rFonts w:cs="Times New Roman"/>
          <w:color w:val="000000"/>
        </w:rPr>
      </w:pPr>
      <w:r w:rsidRPr="000D61CF">
        <w:rPr>
          <w:rFonts w:cs="Times New Roman"/>
          <w:color w:val="000000"/>
        </w:rPr>
        <w:t>отсутствие регистрации юридического лица в государстве или на территории, которые предоставляют льготный налоговый режим налогообложения и не предусматривают раскрытия и предоставления информации при проведении финансовых операций (офшорные зоны), </w:t>
      </w:r>
      <w:hyperlink r:id="rId12" w:anchor="dst100016" w:history="1">
        <w:r w:rsidRPr="000D61CF">
          <w:rPr>
            <w:rFonts w:cs="Times New Roman"/>
            <w:color w:val="000000"/>
          </w:rPr>
          <w:t>перечень</w:t>
        </w:r>
      </w:hyperlink>
      <w:r w:rsidRPr="000D61CF">
        <w:rPr>
          <w:rFonts w:cs="Times New Roman"/>
          <w:color w:val="000000"/>
        </w:rPr>
        <w:t> которых утверждается Министерством финансов Российской Федерации.</w:t>
      </w:r>
    </w:p>
    <w:p w14:paraId="10F52D8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14:paraId="28DF8B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p>
    <w:p w14:paraId="2303EEF4" w14:textId="77777777" w:rsidR="005317F0" w:rsidRPr="005B7DB7" w:rsidRDefault="005317F0" w:rsidP="002B6407">
      <w:pPr>
        <w:pStyle w:val="Standard"/>
        <w:suppressAutoHyphens w:val="0"/>
        <w:ind w:firstLine="709"/>
        <w:jc w:val="both"/>
        <w:rPr>
          <w:rFonts w:cs="Times New Roman"/>
          <w:color w:val="000000"/>
        </w:rPr>
      </w:pPr>
    </w:p>
    <w:p w14:paraId="68F2BD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1" w:name="_Toc414487456"/>
      <w:r w:rsidRPr="005B7DB7">
        <w:rPr>
          <w:sz w:val="24"/>
          <w:szCs w:val="24"/>
        </w:rPr>
        <w:t>Критерии Конкурса</w:t>
      </w:r>
      <w:bookmarkEnd w:id="11"/>
    </w:p>
    <w:p w14:paraId="4350BD45"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0B79C9F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Критерии Конкурса и предельные (минимальные и (или) максимальные) значения критериев Конкурса указаны в Приложении № 3 к Конкурсной документации.</w:t>
      </w:r>
    </w:p>
    <w:p w14:paraId="5A452680" w14:textId="77777777" w:rsidR="005317F0" w:rsidRPr="005B7DB7" w:rsidRDefault="005317F0" w:rsidP="002B6407">
      <w:pPr>
        <w:pStyle w:val="Standard"/>
        <w:suppressAutoHyphens w:val="0"/>
        <w:ind w:firstLine="709"/>
        <w:jc w:val="center"/>
        <w:rPr>
          <w:rFonts w:eastAsia="Times New Roman CYR" w:cs="Times New Roman"/>
          <w:color w:val="000000"/>
          <w:lang w:val="ru-RU"/>
        </w:rPr>
      </w:pPr>
    </w:p>
    <w:p w14:paraId="29E2D152" w14:textId="77777777" w:rsidR="005317F0" w:rsidRPr="005B7DB7" w:rsidRDefault="005317F0" w:rsidP="002B6407">
      <w:pPr>
        <w:pStyle w:val="Standard"/>
        <w:suppressAutoHyphens w:val="0"/>
        <w:ind w:firstLine="709"/>
        <w:rPr>
          <w:rFonts w:eastAsia="Times New Roman" w:cs="Times New Roman"/>
          <w:color w:val="000000"/>
          <w:lang w:val="ru-RU"/>
        </w:rPr>
      </w:pPr>
    </w:p>
    <w:p w14:paraId="7D8501F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2" w:name="_Toc414487457"/>
      <w:r w:rsidRPr="005B7DB7">
        <w:rPr>
          <w:sz w:val="24"/>
          <w:szCs w:val="24"/>
        </w:rPr>
        <w:t>Перечень документов и материалов, представляемых Заявителями и Участниками конкурса</w:t>
      </w:r>
      <w:bookmarkEnd w:id="12"/>
    </w:p>
    <w:p w14:paraId="72A85B81" w14:textId="77777777" w:rsidR="005317F0" w:rsidRPr="005B7DB7" w:rsidRDefault="005317F0" w:rsidP="002B6407">
      <w:pPr>
        <w:pStyle w:val="Standard"/>
        <w:suppressAutoHyphens w:val="0"/>
        <w:ind w:firstLine="709"/>
        <w:jc w:val="center"/>
        <w:rPr>
          <w:rFonts w:eastAsia="Times New Roman" w:cs="Times New Roman"/>
          <w:b/>
          <w:bCs/>
          <w:color w:val="000000"/>
          <w:lang w:val="ru-RU"/>
        </w:rPr>
      </w:pPr>
    </w:p>
    <w:p w14:paraId="3FCB65D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Для участия в предварительном отборе Участников конкурса Заявитель представляет в Конкурсную комиссию следующие документы и материалы:</w:t>
      </w:r>
    </w:p>
    <w:p w14:paraId="790FAED1"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Заявка, составленная в соответствии с требованиями, указанными в разделе 8 Конкурсной документации;</w:t>
      </w:r>
    </w:p>
    <w:p w14:paraId="69B27877"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удостоверенные подписью и печатью Заявителя сведения о заявителе:</w:t>
      </w:r>
      <w:r w:rsidRPr="005B7DB7">
        <w:rPr>
          <w:rFonts w:eastAsia="Times New Roman CYR" w:cs="Times New Roman"/>
          <w:color w:val="000000"/>
        </w:rPr>
        <w:t xml:space="preserve"> организационно-правовая форма, наименование, адрес фактического местоположения, почтовый адрес, номер контактного телефона, </w:t>
      </w:r>
      <w:r w:rsidRPr="005B7DB7">
        <w:rPr>
          <w:rFonts w:cs="Times New Roman"/>
          <w:color w:val="000000"/>
        </w:rPr>
        <w:t>реквизиты расчетного счета Заявителя</w:t>
      </w:r>
      <w:r w:rsidRPr="005B7DB7">
        <w:rPr>
          <w:rFonts w:eastAsia="Times New Roman CYR" w:cs="Times New Roman"/>
          <w:color w:val="000000"/>
        </w:rPr>
        <w:t>.</w:t>
      </w:r>
    </w:p>
    <w:p w14:paraId="7EC466D6"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 xml:space="preserve">для индивидуального предпринимателя или российского юридического лица – </w:t>
      </w:r>
      <w:r w:rsidRPr="005B7DB7">
        <w:rPr>
          <w:rFonts w:cs="Times New Roman"/>
          <w:color w:val="000000"/>
        </w:rPr>
        <w:lastRenderedPageBreak/>
        <w:t>оригинал или нотариально заверенная копия выписки из Единого государственного реестра юридических лиц (индивидуальных предпринимателей) (далее – ЕГРЮЛ), для иностранного юридического лица – оригинал или копия документа, подтверждающего надлежащую (в соответствии с личным законом указанного юридического лица) регистрацию органом публичной власти создания, реорганизации указанного юридического лица, внесения изменений в его учредительные документы и иных подлежащих регистрации действий, надлежащим образом удостоверенный и имеющий в качестве приложения заверенный перевод на русский язык указанного документа. При этом дата выдачи выписки или иного документа, указанного в настоящем подпункте, должна быть не ранее чем за шесть месяцев до дня опубликования сообщения о проведении Конкурса;</w:t>
      </w:r>
    </w:p>
    <w:p w14:paraId="4FAA1860"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 xml:space="preserve">для юридического лица – оригиналы или нотариально заверенные копии документов, подтверждающих полномочия лица, подписавшего Заявку, на осуществление им действий от имени Заявителя: </w:t>
      </w:r>
      <w:r w:rsidRPr="005B7DB7">
        <w:rPr>
          <w:rFonts w:cs="Times New Roman"/>
        </w:rPr>
        <w:t>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доверенность</w:t>
      </w:r>
      <w:r w:rsidRPr="005B7DB7">
        <w:rPr>
          <w:rFonts w:cs="Times New Roman"/>
          <w:color w:val="000000"/>
        </w:rPr>
        <w:t>, выданная Заявителем, лицу, подписавшему заявку, и (или) иные документы;</w:t>
      </w:r>
    </w:p>
    <w:p w14:paraId="4B7605CC"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Копии учредительных и регистрационных документов Заявителя: устав юридического лица, свидетельство о государственной регистрации, свидетельство о постановке на налоговый учет, свидетельство о внесении записи в ЕГРЮЛ;</w:t>
      </w:r>
    </w:p>
    <w:p w14:paraId="09C944A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Оригиналы или заверенные Заявителем копии решений об одобрении сделок – Концессионного соглашения, если такое одобрение требуется в соответствии с законодательством Российской Федерации;</w:t>
      </w:r>
    </w:p>
    <w:p w14:paraId="095C1AA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Участник конкурса представляет в Конкурсную комиссию:</w:t>
      </w:r>
    </w:p>
    <w:p w14:paraId="2D766968"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Конкурсное предложение в двух экземплярах (оригинал и копия) по форме, согласно Приложению № 4;</w:t>
      </w:r>
    </w:p>
    <w:p w14:paraId="32B6893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Документы и материалы, подтверждающие возможность достижения Участником конкурса значений Критериев конкурса, указанных им в Конкурсном предложении:</w:t>
      </w:r>
    </w:p>
    <w:p w14:paraId="1FBB7D18" w14:textId="77777777" w:rsidR="005317F0" w:rsidRPr="005B7DB7" w:rsidRDefault="005317F0" w:rsidP="00D778DB">
      <w:pPr>
        <w:pStyle w:val="Standard"/>
        <w:numPr>
          <w:ilvl w:val="0"/>
          <w:numId w:val="33"/>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перечень мероприятий по созданию и реконструкции Объекта Соглашения, обеспечивающих достижение предусмотренных Заданием, приведенном в Приложении № 5, целей и минимально допустимых плановых значений показателей деятельности Концессионера, с описанием основных характеристик этих мероприятий;</w:t>
      </w:r>
    </w:p>
    <w:p w14:paraId="76BAC154" w14:textId="77777777" w:rsidR="005317F0" w:rsidRPr="005B7DB7" w:rsidRDefault="005317F0" w:rsidP="00D778DB">
      <w:pPr>
        <w:pStyle w:val="Standard"/>
        <w:numPr>
          <w:ilvl w:val="0"/>
          <w:numId w:val="20"/>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календарные графики проведения соответствующих мероприятий.</w:t>
      </w:r>
    </w:p>
    <w:p w14:paraId="7597BBE2"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письменное подтверждение Участником конкурса того, что:</w:t>
      </w:r>
    </w:p>
    <w:p w14:paraId="590FBD6B"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a) все документы и сведения, включенные им в состав представленной ранее Заявки, остались без изменения, и на момент подачи Конкурсного предложения соответствуют действительности,</w:t>
      </w:r>
    </w:p>
    <w:p w14:paraId="4BE29680"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b) в случае, если указанные изменения произошли, подтверждение того, что Участник конкурса с учетом таких изменений по отношению к представленной ранее Заявке соответствует требованиям Конкурсной документации и что Конкурсная комиссия была предварительно уведомлена о таких изменениях, соответствующее Уведомление о замене рассмотрено и такие изменения согласованы Конкурсной комиссией;</w:t>
      </w:r>
    </w:p>
    <w:p w14:paraId="4EB4842A"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удостоверенную подписью и печатью Участника конкурса опись документов и материалов, представленных им для участия в Конкурсе, в двух экземплярах (оригинал и копия);</w:t>
      </w:r>
    </w:p>
    <w:p w14:paraId="7E3F2D06"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или Участником конкурса выступают действующие без образования юридического лица по договору простого товарищества (договору о совместной деятельности) двух и более юридических лица, то документы и материалы, указанные в пунктах 6.1.2. – 6.1.6., 6.2.3.</w:t>
      </w:r>
      <w:proofErr w:type="gramStart"/>
      <w:r w:rsidRPr="005B7DB7">
        <w:rPr>
          <w:rFonts w:cs="Times New Roman"/>
          <w:color w:val="000000"/>
        </w:rPr>
        <w:t>,  Конкурсной</w:t>
      </w:r>
      <w:proofErr w:type="gramEnd"/>
      <w:r w:rsidRPr="005B7DB7">
        <w:rPr>
          <w:rFonts w:cs="Times New Roman"/>
          <w:color w:val="000000"/>
        </w:rPr>
        <w:t xml:space="preserve"> документации, представляет каждое из указанных юридических лиц, а документы, указанные в пункте 6.1.1.,  6.2.1., 6.2.2., 6.2.4. Конкурсной документации, – одно из указанных юридических лиц.</w:t>
      </w:r>
    </w:p>
    <w:p w14:paraId="58AF435A" w14:textId="77777777" w:rsidR="005317F0" w:rsidRPr="005B7DB7" w:rsidRDefault="005317F0" w:rsidP="002B6407">
      <w:pPr>
        <w:pStyle w:val="Standard"/>
        <w:suppressAutoHyphens w:val="0"/>
        <w:ind w:firstLine="709"/>
        <w:jc w:val="both"/>
        <w:rPr>
          <w:rFonts w:eastAsia="Times New Roman CYR" w:cs="Times New Roman"/>
          <w:color w:val="000000"/>
        </w:rPr>
      </w:pPr>
    </w:p>
    <w:p w14:paraId="56B7BD6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3" w:name="_Toc414487458"/>
      <w:r w:rsidRPr="005B7DB7">
        <w:rPr>
          <w:sz w:val="24"/>
          <w:szCs w:val="24"/>
        </w:rPr>
        <w:t>Сообщение о проведении Конкурса</w:t>
      </w:r>
      <w:bookmarkEnd w:id="13"/>
    </w:p>
    <w:p w14:paraId="61EA9706"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7FB0A342" w14:textId="6665CF90"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lastRenderedPageBreak/>
        <w:t xml:space="preserve">В соответствии с </w:t>
      </w:r>
      <w:r w:rsidRPr="005B7DB7">
        <w:rPr>
          <w:rFonts w:cs="Times New Roman"/>
          <w:bCs/>
        </w:rPr>
        <w:t>Федеральным законом от 21.07.2005 № 115-ФЗ «О концессионных соглашениях»</w:t>
      </w:r>
      <w:r w:rsidRPr="005B7DB7">
        <w:rPr>
          <w:rFonts w:cs="Times New Roman"/>
        </w:rPr>
        <w:t xml:space="preserve">, сообщение о проведении Конкурса подлежит размещению на Официальных сайтах, а также опубликованию в официальном периодическом печатном издании органов местного самоуправления </w:t>
      </w:r>
      <w:r w:rsidRPr="00A559A6">
        <w:rPr>
          <w:rFonts w:cs="Times New Roman"/>
        </w:rPr>
        <w:t>-</w:t>
      </w:r>
      <w:r w:rsidRPr="00A559A6">
        <w:rPr>
          <w:rFonts w:cs="Times New Roman"/>
          <w:lang w:val="ru-RU"/>
        </w:rPr>
        <w:t xml:space="preserve"> районная газета </w:t>
      </w:r>
      <w:r w:rsidRPr="00A559A6">
        <w:rPr>
          <w:rFonts w:cs="Times New Roman"/>
        </w:rPr>
        <w:t>«</w:t>
      </w:r>
      <w:r w:rsidR="0089715C">
        <w:rPr>
          <w:rFonts w:cs="Times New Roman"/>
          <w:lang w:val="ru-RU"/>
        </w:rPr>
        <w:t>Баргузинская правда</w:t>
      </w:r>
      <w:r w:rsidRPr="00A559A6">
        <w:rPr>
          <w:rFonts w:cs="Times New Roman"/>
        </w:rPr>
        <w:t>».</w:t>
      </w:r>
    </w:p>
    <w:p w14:paraId="36741243" w14:textId="7C2D56BB" w:rsidR="005317F0" w:rsidRDefault="005317F0" w:rsidP="002B6407">
      <w:pPr>
        <w:pStyle w:val="Standard"/>
        <w:suppressAutoHyphens w:val="0"/>
        <w:ind w:firstLine="709"/>
        <w:jc w:val="both"/>
        <w:rPr>
          <w:rFonts w:cs="Times New Roman"/>
          <w:color w:val="000000"/>
        </w:rPr>
      </w:pPr>
    </w:p>
    <w:p w14:paraId="72653B11" w14:textId="77777777" w:rsidR="009C0B22" w:rsidRPr="005B7DB7" w:rsidRDefault="009C0B22" w:rsidP="002B6407">
      <w:pPr>
        <w:pStyle w:val="Standard"/>
        <w:suppressAutoHyphens w:val="0"/>
        <w:ind w:firstLine="709"/>
        <w:jc w:val="both"/>
        <w:rPr>
          <w:rFonts w:cs="Times New Roman"/>
          <w:color w:val="000000"/>
        </w:rPr>
      </w:pPr>
    </w:p>
    <w:p w14:paraId="1DED74C6"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4" w:name="_Toc414487459"/>
      <w:r w:rsidRPr="005B7DB7">
        <w:rPr>
          <w:sz w:val="24"/>
          <w:szCs w:val="24"/>
        </w:rPr>
        <w:t>Порядок представления Заявок и предъявляемые к ним требования</w:t>
      </w:r>
      <w:bookmarkEnd w:id="14"/>
    </w:p>
    <w:p w14:paraId="39A5A10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Заявки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w:t>
      </w:r>
    </w:p>
    <w:p w14:paraId="221E6B5F" w14:textId="788A5F63"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Заявка оформляется на русском языке в письменной произвольной форме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 лично Заявителем либо его представителем. Копия Заявки должна соответствовать оригиналу Заявки по составу документов и материалов. В случае расхождений Конкурсная комиссия и Концедент следуют оригиналу.</w:t>
      </w:r>
    </w:p>
    <w:p w14:paraId="0409E45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представляются в прошитом, скрепленном печатью (при ее наличии) и подписью уполномоченного представителя Заявителя виде с указанием на обороте последнего листа Заявки количества страниц.</w:t>
      </w:r>
    </w:p>
    <w:p w14:paraId="0A89CCB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 Заявке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 Опись документов и материалов Заявки не сброшюровывается с материалами и документами Заявки. Опись документов и материалов Заявки также представляется в количестве двух экземпляров (оригинал и копия).</w:t>
      </w:r>
    </w:p>
    <w:p w14:paraId="637FBD5B"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для которых в приложениях к Конкурсной документации содержатся рекомендуемые формы, могут быть составлены в соответствии с этими формами. При этом Заявитель вправе использовать иные формы представления требуемой информации, но их содержание должно соответствовать содержательной части рекомендуемых форм.</w:t>
      </w:r>
    </w:p>
    <w:p w14:paraId="36903855" w14:textId="02D45F86" w:rsidR="005317F0" w:rsidRPr="005B7DB7" w:rsidRDefault="005317F0" w:rsidP="00A978DD">
      <w:pPr>
        <w:pStyle w:val="Standard"/>
        <w:suppressAutoHyphens w:val="0"/>
        <w:ind w:firstLine="709"/>
        <w:jc w:val="both"/>
        <w:rPr>
          <w:rFonts w:cs="Times New Roman"/>
          <w:color w:val="000000"/>
        </w:rPr>
      </w:pPr>
      <w:r w:rsidRPr="005B7DB7">
        <w:rPr>
          <w:rFonts w:cs="Times New Roman"/>
          <w:color w:val="000000"/>
        </w:rPr>
        <w:t xml:space="preserve">Заявки представляются в Конкурсную комиссию в запечатанных конвертах с пометкой </w:t>
      </w:r>
      <w:r w:rsidRPr="007006C1">
        <w:rPr>
          <w:rFonts w:cs="Times New Roman"/>
          <w:color w:val="000000"/>
        </w:rPr>
        <w:t xml:space="preserve">«ЗАЯВКА НА УЧАСТИЕ В КОНКУРСЕ НА ПРАВО ЗАКЛЮЧЕНИЯ КОНЦЕССИОННОГО СОГЛАШЕНИЯ </w:t>
      </w:r>
      <w:r w:rsidR="006B7BF7" w:rsidRPr="006B7BF7">
        <w:rPr>
          <w:rFonts w:cs="Times New Roman"/>
          <w:caps/>
        </w:rPr>
        <w:t xml:space="preserve">в отношении </w:t>
      </w:r>
      <w:r w:rsidR="000D747E" w:rsidRPr="006B7BF7">
        <w:rPr>
          <w:rFonts w:cs="Times New Roman"/>
          <w:caps/>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0D747E" w:rsidRPr="006B7BF7">
        <w:rPr>
          <w:rFonts w:cs="Times New Roman"/>
          <w:caps/>
        </w:rPr>
        <w:t xml:space="preserve"> расположенных на территории </w:t>
      </w:r>
      <w:r w:rsidR="000D747E">
        <w:rPr>
          <w:rFonts w:cs="Times New Roman"/>
          <w:caps/>
          <w:lang w:val="ru-RU"/>
        </w:rPr>
        <w:t>МО СП</w:t>
      </w:r>
      <w:r w:rsidR="000D747E" w:rsidRPr="006B7BF7">
        <w:rPr>
          <w:rFonts w:cs="Times New Roman"/>
          <w:caps/>
        </w:rPr>
        <w:t xml:space="preserve"> «</w:t>
      </w:r>
      <w:r w:rsidR="000D747E">
        <w:rPr>
          <w:rFonts w:cs="Times New Roman"/>
          <w:caps/>
          <w:lang w:val="ru-RU"/>
        </w:rPr>
        <w:t>БАРГУЗИНСКОЕ</w:t>
      </w:r>
      <w:r w:rsidR="000D747E" w:rsidRPr="006B7BF7">
        <w:rPr>
          <w:rFonts w:cs="Times New Roman"/>
          <w:caps/>
        </w:rPr>
        <w:t>»</w:t>
      </w:r>
      <w:r w:rsidR="000D747E" w:rsidRPr="006B7BF7">
        <w:rPr>
          <w:rFonts w:cs="Times New Roman"/>
          <w:caps/>
          <w:lang w:val="ru-RU"/>
        </w:rPr>
        <w:t xml:space="preserve"> </w:t>
      </w:r>
      <w:r w:rsidR="000D747E">
        <w:rPr>
          <w:rFonts w:cs="Times New Roman"/>
          <w:caps/>
          <w:lang w:val="ru-RU"/>
        </w:rPr>
        <w:t>БАРГУЗИНСКОГО</w:t>
      </w:r>
      <w:r w:rsidR="000D747E" w:rsidRPr="006B7BF7">
        <w:rPr>
          <w:rFonts w:cs="Times New Roman"/>
          <w:caps/>
          <w:lang w:val="ru-RU"/>
        </w:rPr>
        <w:t xml:space="preserve"> района </w:t>
      </w:r>
      <w:r w:rsidR="000D747E" w:rsidRPr="006B7BF7">
        <w:rPr>
          <w:rFonts w:cs="Times New Roman"/>
          <w:caps/>
        </w:rPr>
        <w:t>Республики Бурятия</w:t>
      </w:r>
      <w:r w:rsidR="000D747E" w:rsidRPr="007006C1">
        <w:rPr>
          <w:rFonts w:cs="Times New Roman"/>
          <w:color w:val="000000"/>
        </w:rPr>
        <w:t>»».</w:t>
      </w:r>
      <w:r w:rsidR="000D747E" w:rsidRPr="005B7DB7">
        <w:rPr>
          <w:rFonts w:cs="Times New Roman"/>
          <w:color w:val="000000"/>
        </w:rPr>
        <w:t xml:space="preserve"> </w:t>
      </w:r>
      <w:r w:rsidRPr="005B7DB7">
        <w:rPr>
          <w:rFonts w:cs="Times New Roman"/>
          <w:color w:val="000000"/>
        </w:rPr>
        <w:t xml:space="preserve"> На конверте с Заявкой также указывается наименование и адрес Заявителя.</w:t>
      </w:r>
    </w:p>
    <w:p w14:paraId="55CDDA6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Конверт на местах склейки должен быть подписан уполномоченным лицом Заявителя и пропечатан печатью Заявителя (при ее наличии).</w:t>
      </w:r>
    </w:p>
    <w:p w14:paraId="5540DD90"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При поступлении Заявок без указанных в настоящем пункте пометок на конвертах они не считаются Заявкой и не подлежат рассмотрению Конкурсной комиссией.</w:t>
      </w:r>
    </w:p>
    <w:p w14:paraId="3480BAF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Представленная в Конкурсную комиссию Заявка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 временем представления других Заявок. На копии описи представленных Заявителем документов и материалов делается отметка о дате и времени представления Заявки с указанием номера этой Заявки.</w:t>
      </w:r>
    </w:p>
    <w:p w14:paraId="4991BE3E"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Заявитель вправе изменить или отозвать свою заявку на участие в конкурсе в любое время до истечения срока представления в конкурсную комиссию заявок на участие в конкурсе.</w:t>
      </w:r>
    </w:p>
    <w:p w14:paraId="773C3DEA" w14:textId="77777777" w:rsidR="005317F0" w:rsidRPr="005B7DB7" w:rsidRDefault="005317F0" w:rsidP="002B6407">
      <w:pPr>
        <w:pStyle w:val="Standard"/>
        <w:suppressAutoHyphens w:val="0"/>
        <w:ind w:firstLine="709"/>
        <w:jc w:val="both"/>
        <w:rPr>
          <w:rFonts w:cs="Times New Roman"/>
          <w:bCs/>
          <w:color w:val="000000"/>
        </w:rPr>
      </w:pPr>
    </w:p>
    <w:p w14:paraId="5D2041B4"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5" w:name="_Toc414487460"/>
      <w:r w:rsidRPr="005B7DB7">
        <w:rPr>
          <w:sz w:val="24"/>
          <w:szCs w:val="24"/>
        </w:rPr>
        <w:t>Место и срок предоставления Заявок</w:t>
      </w:r>
      <w:bookmarkEnd w:id="15"/>
    </w:p>
    <w:p w14:paraId="39856E6F" w14:textId="77777777" w:rsidR="005317F0" w:rsidRPr="005B7DB7" w:rsidRDefault="005317F0" w:rsidP="002B6407">
      <w:pPr>
        <w:pStyle w:val="Standard"/>
        <w:suppressAutoHyphens w:val="0"/>
        <w:ind w:firstLine="709"/>
        <w:jc w:val="center"/>
        <w:rPr>
          <w:rFonts w:cs="Times New Roman"/>
        </w:rPr>
      </w:pPr>
    </w:p>
    <w:p w14:paraId="4EEA5C35" w14:textId="5DDF4B0F" w:rsidR="005317F0" w:rsidRPr="003F22A6" w:rsidRDefault="005317F0" w:rsidP="00D778DB">
      <w:pPr>
        <w:pStyle w:val="Standard"/>
        <w:numPr>
          <w:ilvl w:val="1"/>
          <w:numId w:val="15"/>
        </w:numPr>
        <w:tabs>
          <w:tab w:val="left" w:pos="1134"/>
        </w:tabs>
        <w:suppressAutoHyphens w:val="0"/>
        <w:ind w:left="0" w:firstLine="709"/>
        <w:jc w:val="both"/>
        <w:rPr>
          <w:rFonts w:cs="Times New Roman"/>
        </w:rPr>
      </w:pPr>
      <w:r w:rsidRPr="003F22A6">
        <w:rPr>
          <w:rFonts w:cs="Times New Roman"/>
          <w:color w:val="000000"/>
        </w:rPr>
        <w:t xml:space="preserve">Заявка должна быть представлена в Конкурсную комиссию по адресу: </w:t>
      </w:r>
      <w:r w:rsidR="002504EA">
        <w:t>671610</w:t>
      </w:r>
      <w:r w:rsidR="006E6136" w:rsidRPr="003F22A6">
        <w:t xml:space="preserve"> Республика Бурятия, </w:t>
      </w:r>
      <w:r w:rsidR="006A4E95">
        <w:t>Баргузинский</w:t>
      </w:r>
      <w:r w:rsidR="006E6136"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 xml:space="preserve">, в </w:t>
      </w:r>
      <w:r w:rsidRPr="003F22A6">
        <w:rPr>
          <w:rFonts w:cs="Times New Roman"/>
          <w:color w:val="000000"/>
        </w:rPr>
        <w:lastRenderedPageBreak/>
        <w:t xml:space="preserve">рабочие дни </w:t>
      </w:r>
      <w:r w:rsidRPr="003F22A6">
        <w:rPr>
          <w:rFonts w:cs="Times New Roman"/>
        </w:rPr>
        <w:t xml:space="preserve">начиная с </w:t>
      </w:r>
      <w:r w:rsidR="002504EA" w:rsidRPr="00ED2670">
        <w:rPr>
          <w:rFonts w:eastAsia="Times New Roman" w:cs="Times New Roman"/>
        </w:rPr>
        <w:t>«</w:t>
      </w:r>
      <w:r w:rsidR="0093500D">
        <w:rPr>
          <w:rFonts w:eastAsia="Times New Roman" w:cs="Times New Roman"/>
          <w:lang w:val="ru-RU"/>
        </w:rPr>
        <w:t>18</w:t>
      </w:r>
      <w:r w:rsidR="002504EA" w:rsidRPr="00ED2670">
        <w:rPr>
          <w:rFonts w:eastAsia="Times New Roman" w:cs="Times New Roman"/>
        </w:rPr>
        <w:t>»</w:t>
      </w:r>
      <w:r w:rsidR="007E3B00">
        <w:rPr>
          <w:rFonts w:eastAsia="Times New Roman" w:cs="Times New Roman"/>
          <w:lang w:val="ru-RU"/>
        </w:rPr>
        <w:t>июля</w:t>
      </w:r>
      <w:r w:rsidR="002504EA" w:rsidRPr="00ED2670">
        <w:rPr>
          <w:rFonts w:eastAsia="Times New Roman" w:cs="Times New Roman"/>
        </w:rPr>
        <w:t xml:space="preserve"> 202</w:t>
      </w:r>
      <w:r w:rsidR="004F593F">
        <w:rPr>
          <w:rFonts w:eastAsia="Times New Roman" w:cs="Times New Roman"/>
          <w:lang w:val="ru-RU"/>
        </w:rPr>
        <w:t>4</w:t>
      </w:r>
      <w:r w:rsidR="002504EA" w:rsidRPr="00ED2670">
        <w:rPr>
          <w:rFonts w:eastAsia="Times New Roman" w:cs="Times New Roman"/>
        </w:rPr>
        <w:t>г. по «</w:t>
      </w:r>
      <w:r w:rsidR="00506419">
        <w:rPr>
          <w:rFonts w:eastAsia="Times New Roman" w:cs="Times New Roman"/>
          <w:lang w:val="ru-RU"/>
        </w:rPr>
        <w:t>01</w:t>
      </w:r>
      <w:r w:rsidR="002504EA" w:rsidRPr="00ED2670">
        <w:rPr>
          <w:rFonts w:eastAsia="Times New Roman" w:cs="Times New Roman"/>
        </w:rPr>
        <w:t xml:space="preserve">» </w:t>
      </w:r>
      <w:r w:rsidR="00506419">
        <w:rPr>
          <w:rFonts w:eastAsia="Times New Roman" w:cs="Times New Roman"/>
          <w:lang w:val="ru-RU"/>
        </w:rPr>
        <w:t>октября</w:t>
      </w:r>
      <w:r w:rsidR="002504EA" w:rsidRPr="00ED2670">
        <w:rPr>
          <w:rFonts w:eastAsia="Times New Roman" w:cs="Times New Roman"/>
        </w:rPr>
        <w:t xml:space="preserve"> 202</w:t>
      </w:r>
      <w:r w:rsidR="004F593F">
        <w:rPr>
          <w:rFonts w:eastAsia="Times New Roman" w:cs="Times New Roman"/>
          <w:lang w:val="ru-RU"/>
        </w:rPr>
        <w:t>4</w:t>
      </w:r>
      <w:r w:rsidR="002504EA" w:rsidRPr="00ED2670">
        <w:rPr>
          <w:rFonts w:eastAsia="Times New Roman" w:cs="Times New Roman"/>
        </w:rPr>
        <w:t>г</w:t>
      </w:r>
      <w:r w:rsidRPr="003F22A6">
        <w:rPr>
          <w:rFonts w:cs="Times New Roman"/>
        </w:rPr>
        <w:t xml:space="preserve">, </w:t>
      </w:r>
      <w:r w:rsidR="002504EA" w:rsidRPr="00ED2670">
        <w:rPr>
          <w:rFonts w:eastAsia="Times New Roman" w:cs="Times New Roman"/>
        </w:rPr>
        <w:t xml:space="preserve">с 8 час. 00 мин. до 17 час. 00 мин. по местному времени, пятница с 8 час. 00 мин. до 16 час. 00 мин. по местному времени, кроме перерыва на обед с 12 час.00 мин. до 13 час. </w:t>
      </w:r>
      <w:r w:rsidR="007E3B00">
        <w:rPr>
          <w:rFonts w:eastAsia="Times New Roman" w:cs="Times New Roman"/>
          <w:lang w:val="ru-RU"/>
        </w:rPr>
        <w:t>30</w:t>
      </w:r>
      <w:r w:rsidR="002504EA" w:rsidRPr="00ED2670">
        <w:rPr>
          <w:rFonts w:eastAsia="Times New Roman" w:cs="Times New Roman"/>
        </w:rPr>
        <w:t xml:space="preserve"> мин.</w:t>
      </w:r>
    </w:p>
    <w:p w14:paraId="0FE04C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Срок поступления Заявки определяется по дате и времени регистрации конверта с Заявкой в журнале регистрации Заявок и по дате и времени, проставленным при приеме Заявки на копии описи документов и материалов такой Заявки.</w:t>
      </w:r>
    </w:p>
    <w:p w14:paraId="2AEFFF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Конверт с Заявкой, представленной в Конкурсную комиссию по истечении срока представления Заявок, установленного в пункте 9.1. Конкурсной документации,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w:t>
      </w:r>
    </w:p>
    <w:p w14:paraId="54387B0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 xml:space="preserve"> В случае поступления такой Заявки по почте конверт с Заявкой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по адресу Заявителя, указанному на конверте.</w:t>
      </w:r>
    </w:p>
    <w:p w14:paraId="15D3E9E0" w14:textId="77777777" w:rsidR="005317F0" w:rsidRPr="005B7DB7" w:rsidRDefault="005317F0" w:rsidP="002B6407">
      <w:pPr>
        <w:pStyle w:val="Standard"/>
        <w:suppressAutoHyphens w:val="0"/>
        <w:ind w:firstLine="709"/>
        <w:jc w:val="both"/>
        <w:rPr>
          <w:rFonts w:eastAsia="Times New Roman CYR" w:cs="Times New Roman"/>
          <w:color w:val="000000"/>
        </w:rPr>
      </w:pPr>
    </w:p>
    <w:p w14:paraId="7DBFEA4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6" w:name="_Toc414487461"/>
      <w:r w:rsidRPr="005B7DB7">
        <w:rPr>
          <w:sz w:val="24"/>
          <w:szCs w:val="24"/>
        </w:rPr>
        <w:t>Порядок, место и срок предоставления Конкурсной документации</w:t>
      </w:r>
      <w:bookmarkEnd w:id="16"/>
    </w:p>
    <w:p w14:paraId="468C6117" w14:textId="77777777" w:rsidR="005317F0" w:rsidRPr="005B7DB7" w:rsidRDefault="005317F0" w:rsidP="002B6407">
      <w:pPr>
        <w:pStyle w:val="western"/>
        <w:widowControl w:val="0"/>
        <w:spacing w:before="0" w:beforeAutospacing="0" w:after="0" w:afterAutospacing="0"/>
        <w:ind w:firstLine="709"/>
        <w:jc w:val="both"/>
        <w:rPr>
          <w:rFonts w:eastAsia="Times New Roman CYR"/>
          <w:b/>
          <w:bCs/>
          <w:color w:val="000000"/>
        </w:rPr>
      </w:pPr>
    </w:p>
    <w:p w14:paraId="12759663" w14:textId="5F47CAB5" w:rsidR="005317F0" w:rsidRPr="005B7DB7" w:rsidRDefault="005317F0" w:rsidP="00D778DB">
      <w:pPr>
        <w:pStyle w:val="Standard"/>
        <w:numPr>
          <w:ilvl w:val="1"/>
          <w:numId w:val="15"/>
        </w:numPr>
        <w:tabs>
          <w:tab w:val="left" w:pos="1134"/>
        </w:tabs>
        <w:suppressAutoHyphens w:val="0"/>
        <w:ind w:left="0" w:firstLine="709"/>
        <w:jc w:val="both"/>
        <w:rPr>
          <w:rFonts w:cs="Times New Roman"/>
        </w:rPr>
      </w:pPr>
      <w:r w:rsidRPr="005B7DB7">
        <w:rPr>
          <w:rFonts w:cs="Times New Roman"/>
          <w:color w:val="000000"/>
        </w:rPr>
        <w:t xml:space="preserve">Конкурсная документация предоставляется в письменной форме на основании поданного не позднее, чем за 10 </w:t>
      </w:r>
      <w:proofErr w:type="gramStart"/>
      <w:r w:rsidRPr="005B7DB7">
        <w:rPr>
          <w:rFonts w:cs="Times New Roman"/>
          <w:color w:val="000000"/>
        </w:rPr>
        <w:t xml:space="preserve">рабочих </w:t>
      </w:r>
      <w:r w:rsidR="007E3B00">
        <w:rPr>
          <w:rFonts w:cs="Times New Roman"/>
          <w:color w:val="000000"/>
          <w:lang w:val="ru-RU"/>
        </w:rPr>
        <w:t xml:space="preserve"> </w:t>
      </w:r>
      <w:r w:rsidRPr="005B7DB7">
        <w:rPr>
          <w:rFonts w:cs="Times New Roman"/>
          <w:color w:val="000000"/>
        </w:rPr>
        <w:t>дней</w:t>
      </w:r>
      <w:proofErr w:type="gramEnd"/>
      <w:r w:rsidRPr="005B7DB7">
        <w:rPr>
          <w:rFonts w:cs="Times New Roman"/>
          <w:color w:val="000000"/>
        </w:rPr>
        <w:t xml:space="preserve">  до дня истечения срока предоставления Заявок в письменной форме заявления любого заинтересованного лица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w:t>
      </w:r>
      <w:r w:rsidRPr="005B7DB7">
        <w:rPr>
          <w:rFonts w:cs="Times New Roman"/>
          <w:color w:val="000000"/>
        </w:rPr>
        <w:t xml:space="preserve"> в рабочие дни, в течение двух рабочих дней с даты получения соответствующего заявления.  </w:t>
      </w:r>
    </w:p>
    <w:p w14:paraId="4416FE1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документация размещается на Официальных сайтах одновременно с размещением сообщения о проведении Конкурса.</w:t>
      </w:r>
    </w:p>
    <w:p w14:paraId="411DFB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Плата за предоставление Конкурсной документации не взимается.</w:t>
      </w:r>
    </w:p>
    <w:p w14:paraId="36551D44" w14:textId="77777777" w:rsidR="005317F0" w:rsidRPr="005B7DB7" w:rsidRDefault="005317F0" w:rsidP="002B6407">
      <w:pPr>
        <w:pStyle w:val="western"/>
        <w:widowControl w:val="0"/>
        <w:spacing w:before="0" w:beforeAutospacing="0" w:after="0" w:afterAutospacing="0"/>
        <w:ind w:firstLine="709"/>
        <w:jc w:val="both"/>
        <w:rPr>
          <w:b/>
          <w:color w:val="000000"/>
        </w:rPr>
      </w:pPr>
    </w:p>
    <w:p w14:paraId="7A507F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7" w:name="_Toc414487462"/>
      <w:r w:rsidRPr="005B7DB7">
        <w:rPr>
          <w:sz w:val="24"/>
          <w:szCs w:val="24"/>
        </w:rPr>
        <w:t>Порядок предоставления разъяснений положений Конкурсной документации</w:t>
      </w:r>
      <w:bookmarkEnd w:id="17"/>
    </w:p>
    <w:p w14:paraId="7D36AFD3" w14:textId="77777777" w:rsidR="005317F0" w:rsidRPr="005B7DB7" w:rsidRDefault="005317F0" w:rsidP="002B6407">
      <w:pPr>
        <w:pStyle w:val="Standard"/>
        <w:suppressAutoHyphens w:val="0"/>
        <w:ind w:firstLine="709"/>
        <w:jc w:val="center"/>
        <w:rPr>
          <w:rFonts w:eastAsia="Times New Roman CYR" w:cs="Times New Roman"/>
          <w:b/>
          <w:color w:val="000000"/>
          <w:lang w:val="ru-RU"/>
        </w:rPr>
      </w:pPr>
    </w:p>
    <w:p w14:paraId="36042977"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Заявитель вправе обратиться в Конкурсную комиссию за разъяснениями положений Конкурсной документации, оформив запрос письменно.</w:t>
      </w:r>
    </w:p>
    <w:p w14:paraId="58B77EC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обязана предоставлять в письменной форме разъяснения положений Конкурсной документации по запросу Заявителя, если такой запрос поступил в Конкурсную комиссию не позднее, чем за 10 рабочих дней до дня истечения срока представления Заявок.</w:t>
      </w:r>
    </w:p>
    <w:p w14:paraId="1287ECF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направляются Конкурсной комиссией каждому Заявителю не позднее, чем за 5 рабочих дней до дня истечения срока представления Заявок, с приложением содержания запроса без указания Заявителя, от которого поступил запрос.</w:t>
      </w:r>
    </w:p>
    <w:p w14:paraId="0399A010"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с приложением содержания запроса без указания Заявителя, от которого поступил запрос, одновременно с направлением Заявителям размещаются на Официальных сайтах.</w:t>
      </w:r>
    </w:p>
    <w:p w14:paraId="379E365E"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настоящим уведомляет, что разъяснения положений Конкурсной документации не должны и не будут изменять ее суть.</w:t>
      </w:r>
    </w:p>
    <w:p w14:paraId="4B988299" w14:textId="77777777" w:rsidR="005317F0" w:rsidRPr="005B7DB7" w:rsidRDefault="005317F0" w:rsidP="002B6407">
      <w:pPr>
        <w:pStyle w:val="Standard"/>
        <w:suppressAutoHyphens w:val="0"/>
        <w:ind w:firstLine="709"/>
        <w:jc w:val="both"/>
        <w:rPr>
          <w:rFonts w:eastAsia="Times New Roman CYR" w:cs="Times New Roman"/>
          <w:color w:val="000000"/>
          <w:lang w:val="ru-RU"/>
        </w:rPr>
      </w:pPr>
    </w:p>
    <w:p w14:paraId="34D7083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8" w:name="_Toc414487463"/>
      <w:r w:rsidRPr="005B7DB7">
        <w:rPr>
          <w:sz w:val="24"/>
          <w:szCs w:val="24"/>
        </w:rPr>
        <w:t>Способ обеспечения исполнения Концессионером обязательств по Концессионному соглашению</w:t>
      </w:r>
      <w:bookmarkEnd w:id="18"/>
    </w:p>
    <w:p w14:paraId="3863F223" w14:textId="77777777" w:rsidR="005317F0" w:rsidRPr="005B7DB7" w:rsidRDefault="005317F0" w:rsidP="002B6407">
      <w:pPr>
        <w:pStyle w:val="Standard"/>
        <w:suppressAutoHyphens w:val="0"/>
        <w:ind w:firstLine="709"/>
        <w:jc w:val="both"/>
        <w:rPr>
          <w:rFonts w:cs="Times New Roman"/>
          <w:color w:val="000000"/>
        </w:rPr>
      </w:pPr>
    </w:p>
    <w:p w14:paraId="6D4D0AB8" w14:textId="7FB3770F"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Способом обеспечения исполнения концессионером обязательств по концессионному соглашению является предоставление </w:t>
      </w:r>
      <w:r w:rsidRPr="005B7DB7">
        <w:rPr>
          <w:rFonts w:cs="Times New Roman"/>
          <w:color w:val="000000"/>
          <w:lang w:val="ru-RU"/>
        </w:rPr>
        <w:t xml:space="preserve">непередаваемой </w:t>
      </w:r>
      <w:r w:rsidRPr="005B7DB7">
        <w:rPr>
          <w:rFonts w:cs="Times New Roman"/>
          <w:color w:val="000000"/>
        </w:rPr>
        <w:t xml:space="preserve">безотзывной банковской гарантии </w:t>
      </w:r>
      <w:r w:rsidRPr="005B7DB7">
        <w:rPr>
          <w:rFonts w:cs="Times New Roman"/>
          <w:color w:val="000000"/>
          <w:lang w:val="ru-RU"/>
        </w:rPr>
        <w:t>на срок до окончания срока действия концессионного соглашения</w:t>
      </w:r>
      <w:r w:rsidRPr="005B7DB7">
        <w:rPr>
          <w:rFonts w:cs="Times New Roman"/>
          <w:color w:val="000000"/>
        </w:rPr>
        <w:t xml:space="preserve">. Размер обеспечения исполнения обязательств – 5% от объема инвестиций в создание и реконструкцию объектов Концессионного соглашения </w:t>
      </w:r>
      <w:r w:rsidRPr="005B7DB7">
        <w:rPr>
          <w:rFonts w:cs="Times New Roman"/>
          <w:color w:val="000000"/>
          <w:lang w:val="ru-RU"/>
        </w:rPr>
        <w:t>на соответствующий год</w:t>
      </w:r>
      <w:r w:rsidRPr="005B7DB7">
        <w:rPr>
          <w:rFonts w:cs="Times New Roman"/>
          <w:color w:val="000000"/>
        </w:rPr>
        <w:t xml:space="preserve">, сформированного на основании </w:t>
      </w:r>
      <w:r w:rsidRPr="005B7DB7">
        <w:rPr>
          <w:rFonts w:cs="Times New Roman"/>
          <w:color w:val="000000"/>
        </w:rPr>
        <w:lastRenderedPageBreak/>
        <w:t xml:space="preserve">конкурсного предложения победителя открытого конкурса на право заключения Концессионного </w:t>
      </w:r>
      <w:r w:rsidRPr="005B7DB7">
        <w:rPr>
          <w:rFonts w:cs="Times New Roman"/>
          <w:color w:val="000000"/>
          <w:lang w:val="ru-RU"/>
        </w:rPr>
        <w:t>с</w:t>
      </w:r>
      <w:r w:rsidRPr="005B7DB7">
        <w:rPr>
          <w:rFonts w:cs="Times New Roman"/>
          <w:color w:val="000000"/>
        </w:rPr>
        <w:t>оглашения. Банковская гарантия должна соответствовать утвержденным Постановлением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требованиям к таким гарантиям.</w:t>
      </w:r>
    </w:p>
    <w:p w14:paraId="3FA12529" w14:textId="77777777" w:rsidR="005317F0" w:rsidRPr="005B7DB7" w:rsidRDefault="005317F0" w:rsidP="00D778DB">
      <w:pPr>
        <w:pStyle w:val="Standard"/>
        <w:numPr>
          <w:ilvl w:val="1"/>
          <w:numId w:val="15"/>
        </w:numPr>
        <w:tabs>
          <w:tab w:val="left" w:pos="0"/>
        </w:tabs>
        <w:suppressAutoHyphens w:val="0"/>
        <w:autoSpaceDE w:val="0"/>
        <w:ind w:left="0" w:firstLine="709"/>
        <w:jc w:val="both"/>
        <w:rPr>
          <w:rFonts w:cs="Times New Roman"/>
          <w:lang w:eastAsia="ar-SA"/>
        </w:rPr>
      </w:pPr>
      <w:r w:rsidRPr="005B7DB7">
        <w:rPr>
          <w:rFonts w:cs="Times New Roman"/>
          <w:lang w:eastAsia="ar-SA"/>
        </w:rPr>
        <w:t>Обеспечение исполнения обязательств на первый год действия Концессионного соглашения предоставляется в течение 60 календарных дней после подписания Концессионного соглашения, в дальнейшем - ежегодно до 01 марта, в указанном размере, от объема инвестиций на соответствующий год реализации Концессионного соглашения.</w:t>
      </w:r>
    </w:p>
    <w:p w14:paraId="241B7A86" w14:textId="77777777" w:rsidR="005317F0" w:rsidRPr="005B7DB7" w:rsidRDefault="005317F0" w:rsidP="002B6407">
      <w:pPr>
        <w:pStyle w:val="Standard"/>
        <w:suppressAutoHyphens w:val="0"/>
        <w:ind w:firstLine="709"/>
        <w:jc w:val="both"/>
        <w:rPr>
          <w:rFonts w:cs="Times New Roman"/>
          <w:color w:val="000000"/>
        </w:rPr>
      </w:pPr>
    </w:p>
    <w:p w14:paraId="4D383E5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9" w:name="_Toc414487464"/>
      <w:r w:rsidRPr="005B7DB7">
        <w:rPr>
          <w:sz w:val="24"/>
          <w:szCs w:val="24"/>
        </w:rPr>
        <w:t>Размер, порядок, срок внесения Задатка</w:t>
      </w:r>
      <w:bookmarkEnd w:id="19"/>
    </w:p>
    <w:p w14:paraId="4BC05A96" w14:textId="4821C28B" w:rsidR="002504EA" w:rsidRPr="00ED2670" w:rsidRDefault="002504EA" w:rsidP="002504EA">
      <w:pPr>
        <w:autoSpaceDE w:val="0"/>
        <w:autoSpaceDN w:val="0"/>
        <w:adjustRightInd w:val="0"/>
        <w:ind w:firstLine="709"/>
        <w:jc w:val="both"/>
      </w:pPr>
      <w:r>
        <w:rPr>
          <w:color w:val="000000"/>
        </w:rPr>
        <w:t xml:space="preserve">13.1. </w:t>
      </w:r>
      <w:r w:rsidR="005317F0" w:rsidRPr="005B7DB7">
        <w:rPr>
          <w:color w:val="000000"/>
        </w:rPr>
        <w:t xml:space="preserve">Задаток в обеспечение исполнения обязательства по заключению концессионного соглашения </w:t>
      </w:r>
      <w:r>
        <w:rPr>
          <w:color w:val="000000"/>
        </w:rPr>
        <w:t xml:space="preserve">составляет </w:t>
      </w:r>
      <w:r w:rsidRPr="00ED2670">
        <w:t xml:space="preserve">200 000,00 руб.. вносится до 16 час 30 мин. </w:t>
      </w:r>
      <w:r w:rsidR="00506419">
        <w:t>01</w:t>
      </w:r>
      <w:r w:rsidR="00A92D1E">
        <w:t xml:space="preserve"> </w:t>
      </w:r>
      <w:r w:rsidR="00506419">
        <w:t>октября</w:t>
      </w:r>
      <w:r w:rsidR="00A92D1E">
        <w:t xml:space="preserve"> </w:t>
      </w:r>
      <w:r w:rsidRPr="00ED2670">
        <w:t>202</w:t>
      </w:r>
      <w:r w:rsidR="004F593F">
        <w:t>4</w:t>
      </w:r>
      <w:r w:rsidRPr="00ED2670">
        <w:t>г. на счет:</w:t>
      </w:r>
    </w:p>
    <w:p w14:paraId="2D6018B1" w14:textId="77777777" w:rsidR="002504EA" w:rsidRPr="00ED2670" w:rsidRDefault="002504EA" w:rsidP="002504EA">
      <w:pPr>
        <w:widowControl w:val="0"/>
        <w:ind w:firstLine="709"/>
        <w:jc w:val="both"/>
      </w:pPr>
      <w:r w:rsidRPr="00ED2670">
        <w:t xml:space="preserve">Р/с 40102810545370000068 в Отделение-НБ Республики Бурятия Банка России/УФК по Республике </w:t>
      </w:r>
      <w:proofErr w:type="gramStart"/>
      <w:r w:rsidRPr="00ED2670">
        <w:t>Бурятия  г.</w:t>
      </w:r>
      <w:proofErr w:type="gramEnd"/>
      <w:r w:rsidRPr="00ED2670">
        <w:t xml:space="preserve"> Улан-Удэ</w:t>
      </w:r>
    </w:p>
    <w:p w14:paraId="5A9FFCDD" w14:textId="77777777" w:rsidR="002504EA" w:rsidRPr="00ED2670" w:rsidRDefault="002504EA" w:rsidP="002504EA">
      <w:pPr>
        <w:widowControl w:val="0"/>
        <w:ind w:firstLine="709"/>
        <w:jc w:val="both"/>
      </w:pPr>
      <w:r w:rsidRPr="00ED2670">
        <w:t>БИК 018142016</w:t>
      </w:r>
    </w:p>
    <w:p w14:paraId="46B49DD3" w14:textId="77777777" w:rsidR="002504EA" w:rsidRPr="00ED2670" w:rsidRDefault="002504EA" w:rsidP="002504EA">
      <w:pPr>
        <w:widowControl w:val="0"/>
        <w:ind w:firstLine="709"/>
        <w:jc w:val="both"/>
      </w:pPr>
      <w:r w:rsidRPr="00ED2670">
        <w:t>ИНН 0301002668 КПП 030101001</w:t>
      </w:r>
    </w:p>
    <w:p w14:paraId="1A1784F1" w14:textId="77777777" w:rsidR="002504EA" w:rsidRPr="00ED2670" w:rsidRDefault="002504EA" w:rsidP="002504EA">
      <w:pPr>
        <w:widowControl w:val="0"/>
        <w:ind w:firstLine="709"/>
        <w:jc w:val="both"/>
      </w:pPr>
      <w:r w:rsidRPr="00ED2670">
        <w:t>ЕС 03232643816030000200</w:t>
      </w:r>
    </w:p>
    <w:p w14:paraId="1353CA80" w14:textId="77777777" w:rsidR="002504EA" w:rsidRPr="00ED2670" w:rsidRDefault="002504EA" w:rsidP="002504EA">
      <w:pPr>
        <w:widowControl w:val="0"/>
        <w:ind w:firstLine="709"/>
        <w:jc w:val="both"/>
      </w:pPr>
      <w:r w:rsidRPr="00ED2670">
        <w:t>ЕКС 40102810545370000068</w:t>
      </w:r>
    </w:p>
    <w:p w14:paraId="108C45C7" w14:textId="77777777" w:rsidR="002504EA" w:rsidRPr="00ED2670" w:rsidRDefault="002504EA" w:rsidP="002504EA">
      <w:pPr>
        <w:widowControl w:val="0"/>
        <w:ind w:firstLine="709"/>
        <w:jc w:val="both"/>
      </w:pPr>
      <w:r w:rsidRPr="00ED2670">
        <w:t xml:space="preserve"> л/с 05023011810)</w:t>
      </w:r>
    </w:p>
    <w:p w14:paraId="705D9C63" w14:textId="77777777" w:rsidR="002504EA" w:rsidRPr="00ED2670" w:rsidRDefault="002504EA" w:rsidP="002504EA">
      <w:pPr>
        <w:widowControl w:val="0"/>
        <w:ind w:firstLine="709"/>
        <w:jc w:val="both"/>
      </w:pPr>
      <w:r w:rsidRPr="00ED2670">
        <w:t>КБК 86400000000000000180</w:t>
      </w:r>
    </w:p>
    <w:p w14:paraId="3CE26779" w14:textId="6EBE2B96" w:rsidR="005317F0" w:rsidRPr="000D747E" w:rsidRDefault="002504EA" w:rsidP="000D747E">
      <w:pPr>
        <w:pStyle w:val="Standard"/>
        <w:suppressAutoHyphens w:val="0"/>
        <w:ind w:firstLine="709"/>
        <w:jc w:val="both"/>
        <w:rPr>
          <w:color w:val="000000"/>
          <w:shd w:val="clear" w:color="auto" w:fill="FF0000"/>
          <w:lang w:val="ru-RU"/>
        </w:rPr>
      </w:pPr>
      <w:r w:rsidRPr="002504EA">
        <w:t xml:space="preserve">Назначение платежа: «Задаток на участие в открытом конкурсе на право заключения концессионного соглашения в отношении </w:t>
      </w:r>
      <w:r w:rsidR="000D747E" w:rsidRPr="000D747E">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0D747E" w:rsidRPr="000D747E">
        <w:rPr>
          <w:rFonts w:cs="Times New Roman"/>
        </w:rPr>
        <w:t xml:space="preserve"> расположенных на территории </w:t>
      </w:r>
      <w:r w:rsidR="000D747E" w:rsidRPr="000D747E">
        <w:rPr>
          <w:rFonts w:cs="Times New Roman"/>
          <w:lang w:val="ru-RU"/>
        </w:rPr>
        <w:t>МО СП</w:t>
      </w:r>
      <w:r w:rsidR="000D747E" w:rsidRPr="000D747E">
        <w:rPr>
          <w:rFonts w:cs="Times New Roman"/>
        </w:rPr>
        <w:t xml:space="preserve"> «</w:t>
      </w:r>
      <w:r w:rsidR="000D747E" w:rsidRPr="000D747E">
        <w:rPr>
          <w:rFonts w:cs="Times New Roman"/>
          <w:lang w:val="ru-RU"/>
        </w:rPr>
        <w:t>Баргузинское</w:t>
      </w:r>
      <w:r w:rsidR="000D747E" w:rsidRPr="000D747E">
        <w:rPr>
          <w:rFonts w:cs="Times New Roman"/>
        </w:rPr>
        <w:t>»</w:t>
      </w:r>
      <w:r w:rsidR="000D747E" w:rsidRPr="000D747E">
        <w:rPr>
          <w:rFonts w:cs="Times New Roman"/>
          <w:lang w:val="ru-RU"/>
        </w:rPr>
        <w:t xml:space="preserve"> </w:t>
      </w:r>
      <w:r w:rsidR="000D747E" w:rsidRPr="000D747E">
        <w:t>Баргузинского района Республики Бурятия</w:t>
      </w:r>
      <w:r w:rsidR="000D747E">
        <w:rPr>
          <w:lang w:val="ru-RU"/>
        </w:rPr>
        <w:t>.</w:t>
      </w:r>
    </w:p>
    <w:p w14:paraId="54A85052"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0" w:name="_Toc414487465"/>
      <w:r w:rsidRPr="005B7DB7">
        <w:rPr>
          <w:sz w:val="24"/>
          <w:szCs w:val="24"/>
        </w:rPr>
        <w:t>Концессионная плата</w:t>
      </w:r>
      <w:bookmarkEnd w:id="20"/>
    </w:p>
    <w:p w14:paraId="581E2F95" w14:textId="6F9BD7BF" w:rsidR="005317F0" w:rsidRPr="005B7DB7" w:rsidRDefault="005317F0" w:rsidP="002B6407">
      <w:pPr>
        <w:pStyle w:val="aff0"/>
        <w:widowControl w:val="0"/>
        <w:tabs>
          <w:tab w:val="left" w:pos="723"/>
        </w:tabs>
        <w:ind w:left="0" w:firstLine="709"/>
        <w:jc w:val="both"/>
      </w:pPr>
      <w:r w:rsidRPr="005B7DB7">
        <w:rPr>
          <w:lang w:val="ru-RU"/>
        </w:rPr>
        <w:t xml:space="preserve">14.1. Концессионная плата по концессионному соглашению </w:t>
      </w:r>
      <w:r w:rsidR="002504EA" w:rsidRPr="00170601">
        <w:t>составляет 0 (ноль) рублей.</w:t>
      </w:r>
    </w:p>
    <w:p w14:paraId="19144025" w14:textId="77777777" w:rsidR="005317F0" w:rsidRPr="005B7DB7" w:rsidRDefault="005317F0" w:rsidP="002B6407">
      <w:pPr>
        <w:pStyle w:val="Standard"/>
        <w:suppressAutoHyphens w:val="0"/>
        <w:ind w:firstLine="709"/>
        <w:jc w:val="both"/>
        <w:rPr>
          <w:rFonts w:eastAsia="Times New Roman" w:cs="Times New Roman"/>
          <w:bCs/>
          <w:color w:val="000000"/>
          <w:lang w:val="ru-RU"/>
        </w:rPr>
      </w:pPr>
    </w:p>
    <w:p w14:paraId="38ED9D30" w14:textId="77777777" w:rsidR="005317F0" w:rsidRPr="005B7DB7" w:rsidRDefault="005317F0" w:rsidP="002B6407">
      <w:pPr>
        <w:pStyle w:val="western"/>
        <w:widowControl w:val="0"/>
        <w:spacing w:before="0" w:beforeAutospacing="0" w:after="0" w:afterAutospacing="0"/>
        <w:ind w:firstLine="709"/>
        <w:jc w:val="center"/>
        <w:rPr>
          <w:b/>
          <w:bCs/>
          <w:color w:val="000000"/>
        </w:rPr>
      </w:pPr>
    </w:p>
    <w:p w14:paraId="0EB41AC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1" w:name="_Toc414487466"/>
      <w:r w:rsidRPr="005B7DB7">
        <w:rPr>
          <w:sz w:val="24"/>
          <w:szCs w:val="24"/>
        </w:rPr>
        <w:t>Порядок, место и срок представления Конкурсных предложений</w:t>
      </w:r>
      <w:bookmarkEnd w:id="21"/>
    </w:p>
    <w:p w14:paraId="2E74CE37" w14:textId="77777777" w:rsidR="005317F0" w:rsidRPr="005B7DB7" w:rsidRDefault="005317F0" w:rsidP="002B6407">
      <w:pPr>
        <w:pStyle w:val="western"/>
        <w:widowControl w:val="0"/>
        <w:spacing w:before="0" w:beforeAutospacing="0" w:after="0" w:afterAutospacing="0"/>
        <w:ind w:firstLine="709"/>
        <w:jc w:val="center"/>
        <w:rPr>
          <w:color w:val="000000"/>
        </w:rPr>
      </w:pPr>
    </w:p>
    <w:p w14:paraId="5217E01B" w14:textId="0CC77961"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15.1.Конкурсное предложение должно быть оформлено Участниками конкурса в соответствии с требованиями Конкурсной документации и представлено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xml:space="preserve">, кабинет руководителя, в рабочие дни начиная с </w:t>
      </w:r>
      <w:r w:rsidR="00762760" w:rsidRPr="00ED2670">
        <w:rPr>
          <w:rFonts w:eastAsia="Times New Roman" w:cs="Times New Roman"/>
        </w:rPr>
        <w:t>«</w:t>
      </w:r>
      <w:r w:rsidR="00506419">
        <w:rPr>
          <w:rFonts w:eastAsia="Times New Roman" w:cs="Times New Roman"/>
          <w:lang w:val="ru-RU"/>
        </w:rPr>
        <w:t>07</w:t>
      </w:r>
      <w:r w:rsidR="004F593F">
        <w:rPr>
          <w:rFonts w:eastAsia="Times New Roman" w:cs="Times New Roman"/>
          <w:lang w:val="ru-RU"/>
        </w:rPr>
        <w:t>»</w:t>
      </w:r>
      <w:r w:rsidR="00506419">
        <w:rPr>
          <w:rFonts w:eastAsia="Times New Roman" w:cs="Times New Roman"/>
          <w:lang w:val="ru-RU"/>
        </w:rPr>
        <w:t xml:space="preserve"> октября</w:t>
      </w:r>
      <w:r w:rsidR="00762760" w:rsidRPr="00ED2670">
        <w:rPr>
          <w:rFonts w:eastAsia="Times New Roman" w:cs="Times New Roman"/>
        </w:rPr>
        <w:t xml:space="preserve"> 202</w:t>
      </w:r>
      <w:r w:rsidR="00762760">
        <w:rPr>
          <w:rFonts w:eastAsia="Times New Roman" w:cs="Times New Roman"/>
        </w:rPr>
        <w:t>4</w:t>
      </w:r>
      <w:r w:rsidR="00762760" w:rsidRPr="00ED2670">
        <w:rPr>
          <w:rFonts w:eastAsia="Times New Roman" w:cs="Times New Roman"/>
        </w:rPr>
        <w:t>г. по «</w:t>
      </w:r>
      <w:r w:rsidR="00506419">
        <w:rPr>
          <w:rFonts w:eastAsia="Times New Roman" w:cs="Times New Roman"/>
          <w:lang w:val="ru-RU"/>
        </w:rPr>
        <w:t>27</w:t>
      </w:r>
      <w:r w:rsidR="00762760" w:rsidRPr="00ED2670">
        <w:rPr>
          <w:rFonts w:eastAsia="Times New Roman" w:cs="Times New Roman"/>
        </w:rPr>
        <w:t xml:space="preserve">» </w:t>
      </w:r>
      <w:r w:rsidR="00506419">
        <w:rPr>
          <w:rFonts w:eastAsia="Times New Roman" w:cs="Times New Roman"/>
          <w:lang w:val="ru-RU"/>
        </w:rPr>
        <w:t>декабря</w:t>
      </w:r>
      <w:r w:rsidR="002504EA" w:rsidRPr="00ED2670">
        <w:rPr>
          <w:rFonts w:eastAsia="Times New Roman" w:cs="Times New Roman"/>
        </w:rPr>
        <w:t xml:space="preserve"> 2024г, с 8 час. 00 мин. до 17 час. 00 мин. по местному времени, пятница с 8 час. 00 мин. до 16 час. 00 мин. по местному времени, кроме перерыва на обед с 12 час.00 мин. до 13 час. </w:t>
      </w:r>
      <w:r w:rsidR="007E3B00">
        <w:rPr>
          <w:rFonts w:eastAsia="Times New Roman" w:cs="Times New Roman"/>
          <w:lang w:val="ru-RU"/>
        </w:rPr>
        <w:t>30</w:t>
      </w:r>
      <w:r w:rsidR="002504EA" w:rsidRPr="00ED2670">
        <w:rPr>
          <w:rFonts w:eastAsia="Times New Roman" w:cs="Times New Roman"/>
        </w:rPr>
        <w:t xml:space="preserve"> мин.</w:t>
      </w:r>
    </w:p>
    <w:p w14:paraId="78FD5AA0" w14:textId="3817EB1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15.2. 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с приложением электронной версии Конкурсного предложения на электронных носителях (CD/DVD).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w:t>
      </w:r>
    </w:p>
    <w:p w14:paraId="2A8A9EC4" w14:textId="2D41876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15.3. Все страницы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соответствовать оригиналу Конкурсного предложения по содержанию и составу документов и </w:t>
      </w:r>
      <w:r w:rsidRPr="005B7DB7">
        <w:rPr>
          <w:rFonts w:cs="Times New Roman"/>
          <w:color w:val="000000"/>
        </w:rPr>
        <w:lastRenderedPageBreak/>
        <w:t>материалов. В случае расхождений между оригиналом и копией преимущественную силу имеет оригинал Конкурсного предложения.</w:t>
      </w:r>
    </w:p>
    <w:p w14:paraId="22F99BBF" w14:textId="45F520A9"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15.4.Документы представляются в прошитом, скрепленном печатью (при ее наличии) и подписью Участника конкурса или его полномочного представителя виде с указанием на обороте последней страницы Конкурсного предложения количества страниц.</w:t>
      </w:r>
    </w:p>
    <w:p w14:paraId="5CD8C05B"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15.5.Опись документов и материалов Конкурсного предложения не брошюруется с материалами и документами Конкурсного предложения. Опись документов и материалов Конкурсного предложения также представляется в количестве двух экземпляров (оригинал и копия).</w:t>
      </w:r>
    </w:p>
    <w:p w14:paraId="0258585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15.6.Конкурсное предложение, предоставленное с нарушением требований, 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документации.</w:t>
      </w:r>
    </w:p>
    <w:p w14:paraId="124125E5" w14:textId="2C7D1E0A"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15.7. На конверте с Конкурсным предложением должно быть указано: </w:t>
      </w:r>
      <w:r w:rsidRPr="007006C1">
        <w:rPr>
          <w:rFonts w:cs="Times New Roman"/>
          <w:color w:val="000000"/>
        </w:rPr>
        <w:t xml:space="preserve">«КОНКУРСНОЕ ПРЕДЛОЖЕНИЕ ПО КОНКУРСУ НА ПРАВО ЗАКЛЮЧЕНИЯ КОНЦЕССИОННОГО СОГЛАШЕНИЯ </w:t>
      </w:r>
      <w:r w:rsidR="0089290A" w:rsidRPr="006B7BF7">
        <w:rPr>
          <w:rFonts w:cs="Times New Roman"/>
          <w:caps/>
        </w:rPr>
        <w:t xml:space="preserve">в отношении </w:t>
      </w:r>
      <w:r w:rsidR="0089290A" w:rsidRPr="006B7BF7">
        <w:rPr>
          <w:rFonts w:cs="Times New Roman"/>
          <w:caps/>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89290A" w:rsidRPr="006B7BF7">
        <w:rPr>
          <w:rFonts w:cs="Times New Roman"/>
          <w:caps/>
        </w:rPr>
        <w:t xml:space="preserve"> расположенных на территории </w:t>
      </w:r>
      <w:r w:rsidR="0089290A">
        <w:rPr>
          <w:rFonts w:cs="Times New Roman"/>
          <w:caps/>
          <w:lang w:val="ru-RU"/>
        </w:rPr>
        <w:t>МО СП</w:t>
      </w:r>
      <w:r w:rsidR="0089290A" w:rsidRPr="006B7BF7">
        <w:rPr>
          <w:rFonts w:cs="Times New Roman"/>
          <w:caps/>
        </w:rPr>
        <w:t xml:space="preserve"> «</w:t>
      </w:r>
      <w:r w:rsidR="0089290A">
        <w:rPr>
          <w:rFonts w:cs="Times New Roman"/>
          <w:caps/>
          <w:lang w:val="ru-RU"/>
        </w:rPr>
        <w:t>БАРГУЗИНСКОЕ</w:t>
      </w:r>
      <w:r w:rsidR="0089290A" w:rsidRPr="006B7BF7">
        <w:rPr>
          <w:rFonts w:cs="Times New Roman"/>
          <w:caps/>
        </w:rPr>
        <w:t>»</w:t>
      </w:r>
      <w:r w:rsidR="0089290A" w:rsidRPr="006B7BF7">
        <w:rPr>
          <w:rFonts w:cs="Times New Roman"/>
          <w:caps/>
          <w:lang w:val="ru-RU"/>
        </w:rPr>
        <w:t xml:space="preserve"> </w:t>
      </w:r>
      <w:r w:rsidR="0089290A">
        <w:rPr>
          <w:rFonts w:cs="Times New Roman"/>
          <w:caps/>
          <w:lang w:val="ru-RU"/>
        </w:rPr>
        <w:t>БАРГУЗИНСКОГО</w:t>
      </w:r>
      <w:r w:rsidR="0089290A" w:rsidRPr="006B7BF7">
        <w:rPr>
          <w:rFonts w:cs="Times New Roman"/>
          <w:caps/>
          <w:lang w:val="ru-RU"/>
        </w:rPr>
        <w:t xml:space="preserve"> района </w:t>
      </w:r>
      <w:r w:rsidR="0089290A" w:rsidRPr="006B7BF7">
        <w:rPr>
          <w:rFonts w:cs="Times New Roman"/>
          <w:caps/>
        </w:rPr>
        <w:t>Республики Бурятия</w:t>
      </w:r>
      <w:r w:rsidR="0089290A" w:rsidRPr="007006C1">
        <w:rPr>
          <w:rFonts w:cs="Times New Roman"/>
          <w:color w:val="000000"/>
        </w:rPr>
        <w:t>»».</w:t>
      </w:r>
      <w:r w:rsidR="0089290A" w:rsidRPr="005B7DB7">
        <w:rPr>
          <w:rFonts w:cs="Times New Roman"/>
          <w:color w:val="000000"/>
        </w:rPr>
        <w:t xml:space="preserve">  </w:t>
      </w:r>
      <w:r w:rsidRPr="005B7DB7">
        <w:rPr>
          <w:rFonts w:cs="Times New Roman"/>
          <w:color w:val="000000"/>
        </w:rPr>
        <w:t xml:space="preserve"> Кроме того, на конверте с Конкурсным предложением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представляющего Конкурсное предложение.</w:t>
      </w:r>
    </w:p>
    <w:p w14:paraId="68578F7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15.8. Конверт на местах склейки должен быть подписан Участником конкурса или его уполномоченным лицом и скреплен печатью (при ее наличии).</w:t>
      </w:r>
    </w:p>
    <w:p w14:paraId="0226DD5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15.9. При поступлении конвертов с Конкурсными предложениями без указанных в настоящем пункте пометок на конвертах они не считаются Конкурсными предложениями и не подлежат рассмотрению Конкурсной комиссией.</w:t>
      </w:r>
    </w:p>
    <w:p w14:paraId="2804F1D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15.10. 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w:t>
      </w:r>
    </w:p>
    <w:p w14:paraId="60BDE22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15.11. 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 После истечения установленного в настоящем разделе срока Конкурсные предложения не принимаются.</w:t>
      </w:r>
    </w:p>
    <w:p w14:paraId="6F98D87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15.12. Конверт с Конкурсным предложением, представленным в Конкурсную комиссию после истечения срока представления Конкурсных предложений,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55B61EB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15.13. В случае поступления такого Конкурсного предложения по почте конверт с Конкурсным предложением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 по адресу Участника конкурса, указанному на конверте.</w:t>
      </w:r>
    </w:p>
    <w:p w14:paraId="46C4E3CA" w14:textId="77777777" w:rsidR="005317F0" w:rsidRPr="005B7DB7" w:rsidRDefault="005317F0" w:rsidP="002B6407">
      <w:pPr>
        <w:pStyle w:val="Standard"/>
        <w:suppressAutoHyphens w:val="0"/>
        <w:ind w:firstLine="709"/>
        <w:jc w:val="both"/>
        <w:rPr>
          <w:rFonts w:cs="Times New Roman"/>
          <w:color w:val="000000"/>
        </w:rPr>
      </w:pPr>
    </w:p>
    <w:p w14:paraId="0A6394A7"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2" w:name="_Toc414487467"/>
      <w:r w:rsidRPr="005B7DB7">
        <w:rPr>
          <w:sz w:val="24"/>
          <w:szCs w:val="24"/>
        </w:rPr>
        <w:t>Порядок и срок изменения и (или) отзыва Заявок и Конкурсных предложений</w:t>
      </w:r>
      <w:bookmarkEnd w:id="22"/>
    </w:p>
    <w:p w14:paraId="294A7D19"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29ADE4E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16.1. Заявитель вправе изменить или отозвать свою Заявку в любое время до истечения </w:t>
      </w:r>
      <w:r w:rsidRPr="005B7DB7">
        <w:rPr>
          <w:rFonts w:cs="Times New Roman"/>
          <w:color w:val="000000"/>
        </w:rPr>
        <w:lastRenderedPageBreak/>
        <w:t>срока представления в Конкурсную комиссию Заявок. Изменение Заявки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w:t>
      </w:r>
    </w:p>
    <w:p w14:paraId="0F341E75" w14:textId="33A6565D"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16.2. Изменение в Заявку должно быть подготовлено, запечатано, маркировано и доставлено в соответствии с требованиями раздела 8 Конкурсной документации. Конверты дополнительно маркируются словом </w:t>
      </w:r>
      <w:r w:rsidRPr="007006C1">
        <w:rPr>
          <w:rFonts w:cs="Times New Roman"/>
          <w:color w:val="000000"/>
        </w:rPr>
        <w:t xml:space="preserve">«ИЗМЕНЕНИЕ ЗАЯВКИ НА УЧАСТИЕ В КОНКУРСЕ НА ПРАВО ЗАКЛЮЧЕНИЯ КОНЦЕССИОННОГО СОГЛАШЕНИЯ </w:t>
      </w:r>
      <w:r w:rsidR="00383B63" w:rsidRPr="00383B63">
        <w:rPr>
          <w:rFonts w:cs="Times New Roman"/>
          <w:caps/>
        </w:rPr>
        <w:t xml:space="preserve">в отношении </w:t>
      </w:r>
      <w:r w:rsidR="0089290A" w:rsidRPr="006B7BF7">
        <w:rPr>
          <w:rFonts w:cs="Times New Roman"/>
          <w:caps/>
        </w:rPr>
        <w:t xml:space="preserve">в отношении </w:t>
      </w:r>
      <w:r w:rsidR="0089290A" w:rsidRPr="006B7BF7">
        <w:rPr>
          <w:rFonts w:cs="Times New Roman"/>
          <w:caps/>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89290A" w:rsidRPr="006B7BF7">
        <w:rPr>
          <w:rFonts w:cs="Times New Roman"/>
          <w:caps/>
        </w:rPr>
        <w:t xml:space="preserve"> расположенных на территории </w:t>
      </w:r>
      <w:r w:rsidR="0089290A">
        <w:rPr>
          <w:rFonts w:cs="Times New Roman"/>
          <w:caps/>
          <w:lang w:val="ru-RU"/>
        </w:rPr>
        <w:t>МО СП</w:t>
      </w:r>
      <w:r w:rsidR="0089290A" w:rsidRPr="006B7BF7">
        <w:rPr>
          <w:rFonts w:cs="Times New Roman"/>
          <w:caps/>
        </w:rPr>
        <w:t xml:space="preserve"> «</w:t>
      </w:r>
      <w:r w:rsidR="0089290A">
        <w:rPr>
          <w:rFonts w:cs="Times New Roman"/>
          <w:caps/>
          <w:lang w:val="ru-RU"/>
        </w:rPr>
        <w:t>БАРГУЗИНСКОЕ</w:t>
      </w:r>
      <w:r w:rsidR="0089290A" w:rsidRPr="006B7BF7">
        <w:rPr>
          <w:rFonts w:cs="Times New Roman"/>
          <w:caps/>
        </w:rPr>
        <w:t>»</w:t>
      </w:r>
      <w:r w:rsidR="0089290A" w:rsidRPr="006B7BF7">
        <w:rPr>
          <w:rFonts w:cs="Times New Roman"/>
          <w:caps/>
          <w:lang w:val="ru-RU"/>
        </w:rPr>
        <w:t xml:space="preserve"> </w:t>
      </w:r>
      <w:r w:rsidR="0089290A">
        <w:rPr>
          <w:rFonts w:cs="Times New Roman"/>
          <w:caps/>
          <w:lang w:val="ru-RU"/>
        </w:rPr>
        <w:t>БАРГУЗИНСКОГО</w:t>
      </w:r>
      <w:r w:rsidR="0089290A" w:rsidRPr="006B7BF7">
        <w:rPr>
          <w:rFonts w:cs="Times New Roman"/>
          <w:caps/>
          <w:lang w:val="ru-RU"/>
        </w:rPr>
        <w:t xml:space="preserve"> района </w:t>
      </w:r>
      <w:r w:rsidR="0089290A" w:rsidRPr="006B7BF7">
        <w:rPr>
          <w:rFonts w:cs="Times New Roman"/>
          <w:caps/>
        </w:rPr>
        <w:t>Республики Бурятия</w:t>
      </w:r>
      <w:r w:rsidR="0089290A" w:rsidRPr="007006C1">
        <w:rPr>
          <w:rFonts w:cs="Times New Roman"/>
          <w:color w:val="000000"/>
        </w:rPr>
        <w:t>»».</w:t>
      </w:r>
      <w:r w:rsidR="0089290A" w:rsidRPr="005B7DB7">
        <w:rPr>
          <w:rFonts w:cs="Times New Roman"/>
          <w:color w:val="000000"/>
        </w:rPr>
        <w:t xml:space="preserve">  </w:t>
      </w:r>
    </w:p>
    <w:p w14:paraId="5D81377C" w14:textId="23BA244E"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16.3. Регистрация изменений и уведомлений об отзыве Заявки производится в том же порядке, что и регистрация Заявки в соответствии с требованиями Конкурсной документации.</w:t>
      </w:r>
    </w:p>
    <w:p w14:paraId="413A66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16.4. 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Изменение Конкурсного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14:paraId="78844091"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16.5. Изменение Конкурсного предложения должно быть составлено, оформлено, запечатано, маркировано и </w:t>
      </w:r>
      <w:r w:rsidRPr="00A8677B">
        <w:rPr>
          <w:rFonts w:cs="Times New Roman"/>
          <w:color w:val="000000"/>
        </w:rPr>
        <w:t>представлено в соответствии с разделом 15 Конкурсной документации.</w:t>
      </w:r>
    </w:p>
    <w:p w14:paraId="04ADE7B3" w14:textId="7D13A6F9"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16.6. Конверты с изменениями Конкурсных предложений маркируются «ИЗМЕНЕНИЕ КОНКУРСНОГО ПРЕДЛОЖЕНИЯ НА УЧАСТИЕ В КОНКУРСЕ НА ПРАВО ЗАКЛЮЧЕНИЯ КОНЦЕССИОННОГО СОГЛАШЕНИЯ </w:t>
      </w:r>
      <w:r w:rsidR="00383B63" w:rsidRPr="00A8677B">
        <w:rPr>
          <w:rFonts w:cs="Times New Roman"/>
          <w:caps/>
        </w:rPr>
        <w:t xml:space="preserve">в отношении </w:t>
      </w:r>
      <w:r w:rsidR="00E0075A" w:rsidRPr="00A8677B">
        <w:rPr>
          <w:rFonts w:cs="Times New Roman"/>
          <w:caps/>
        </w:rPr>
        <w:t xml:space="preserve">в отношении </w:t>
      </w:r>
      <w:r w:rsidR="00E0075A" w:rsidRPr="00A8677B">
        <w:rPr>
          <w:rFonts w:cs="Times New Roman"/>
          <w:caps/>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E0075A" w:rsidRPr="00A8677B">
        <w:rPr>
          <w:rFonts w:cs="Times New Roman"/>
          <w:caps/>
        </w:rPr>
        <w:t xml:space="preserve"> расположенных на территории </w:t>
      </w:r>
      <w:r w:rsidR="00E0075A" w:rsidRPr="00A8677B">
        <w:rPr>
          <w:rFonts w:cs="Times New Roman"/>
          <w:caps/>
          <w:lang w:val="ru-RU"/>
        </w:rPr>
        <w:t>МО СП</w:t>
      </w:r>
      <w:r w:rsidR="00E0075A" w:rsidRPr="00A8677B">
        <w:rPr>
          <w:rFonts w:cs="Times New Roman"/>
          <w:caps/>
        </w:rPr>
        <w:t xml:space="preserve"> «</w:t>
      </w:r>
      <w:r w:rsidR="00E0075A" w:rsidRPr="00A8677B">
        <w:rPr>
          <w:rFonts w:cs="Times New Roman"/>
          <w:caps/>
          <w:lang w:val="ru-RU"/>
        </w:rPr>
        <w:t>БАРГУЗИНСКОЕ</w:t>
      </w:r>
      <w:r w:rsidR="00E0075A" w:rsidRPr="00A8677B">
        <w:rPr>
          <w:rFonts w:cs="Times New Roman"/>
          <w:caps/>
        </w:rPr>
        <w:t>»</w:t>
      </w:r>
      <w:r w:rsidR="00E0075A" w:rsidRPr="00A8677B">
        <w:rPr>
          <w:rFonts w:cs="Times New Roman"/>
          <w:caps/>
          <w:lang w:val="ru-RU"/>
        </w:rPr>
        <w:t xml:space="preserve"> БАРГУЗИНСКОГО района </w:t>
      </w:r>
      <w:r w:rsidR="00E0075A" w:rsidRPr="00A8677B">
        <w:rPr>
          <w:rFonts w:cs="Times New Roman"/>
          <w:caps/>
        </w:rPr>
        <w:t>Республики Бурятия</w:t>
      </w:r>
      <w:r w:rsidR="00E0075A" w:rsidRPr="00A8677B">
        <w:rPr>
          <w:rFonts w:cs="Times New Roman"/>
          <w:color w:val="000000"/>
        </w:rPr>
        <w:t xml:space="preserve">»».  </w:t>
      </w:r>
      <w:r w:rsidRPr="00A8677B">
        <w:rPr>
          <w:rFonts w:cs="Times New Roman"/>
          <w:color w:val="000000"/>
        </w:rPr>
        <w:t>На</w:t>
      </w:r>
      <w:r w:rsidR="00230367" w:rsidRPr="00A8677B">
        <w:rPr>
          <w:rFonts w:cs="Times New Roman"/>
          <w:color w:val="000000"/>
          <w:shd w:val="clear" w:color="auto" w:fill="FFFF00"/>
          <w:lang w:val="ru-RU"/>
        </w:rPr>
        <w:t xml:space="preserve"> </w:t>
      </w:r>
      <w:r w:rsidRPr="00A8677B">
        <w:rPr>
          <w:rFonts w:cs="Times New Roman"/>
          <w:color w:val="000000"/>
        </w:rPr>
        <w:t>конвертах с изменениями также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направившего изменение Конкурсного предложения.</w:t>
      </w:r>
    </w:p>
    <w:p w14:paraId="1E9E7C98"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16.7. В случае,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предложения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 и утратой их актуальности.</w:t>
      </w:r>
    </w:p>
    <w:p w14:paraId="411EA065"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16.8. Регистрация изменений Конкурсного предложения и уведомления об отзыве Конкурсного предложения производится в том же порядке, что и регистрация Конкурсного предложения в соответствии Конкурсной документацией.</w:t>
      </w:r>
    </w:p>
    <w:p w14:paraId="4EFC1FFA" w14:textId="77777777" w:rsidR="005317F0" w:rsidRPr="00A8677B" w:rsidRDefault="005317F0" w:rsidP="002B6407">
      <w:pPr>
        <w:pStyle w:val="Standard"/>
        <w:suppressAutoHyphens w:val="0"/>
        <w:ind w:firstLine="709"/>
        <w:jc w:val="both"/>
        <w:rPr>
          <w:rFonts w:cs="Times New Roman"/>
          <w:color w:val="000000"/>
        </w:rPr>
      </w:pPr>
    </w:p>
    <w:p w14:paraId="39639921" w14:textId="77777777" w:rsidR="005317F0" w:rsidRPr="00A8677B"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3" w:name="_Toc414487468"/>
      <w:r w:rsidRPr="00A8677B">
        <w:rPr>
          <w:sz w:val="24"/>
          <w:szCs w:val="24"/>
        </w:rPr>
        <w:t>Порядок и время вскрытия конвертов с Заявками</w:t>
      </w:r>
      <w:bookmarkEnd w:id="23"/>
    </w:p>
    <w:p w14:paraId="3CF662A0" w14:textId="77777777" w:rsidR="005317F0" w:rsidRPr="00A8677B" w:rsidRDefault="005317F0" w:rsidP="002B6407">
      <w:pPr>
        <w:pStyle w:val="Standard"/>
        <w:suppressAutoHyphens w:val="0"/>
        <w:ind w:firstLine="709"/>
        <w:jc w:val="center"/>
        <w:rPr>
          <w:rFonts w:eastAsia="Times New Roman CYR" w:cs="Times New Roman"/>
          <w:b/>
          <w:bCs/>
          <w:color w:val="000000"/>
          <w:lang w:val="ru-RU"/>
        </w:rPr>
      </w:pPr>
    </w:p>
    <w:p w14:paraId="53327395" w14:textId="3296DC09"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17.1. Конверты с Заявками вскрываются на заседании Конкурсной комиссии по адресу: </w:t>
      </w:r>
      <w:r w:rsidR="002504EA" w:rsidRPr="00A8677B">
        <w:t>671610</w:t>
      </w:r>
      <w:r w:rsidR="00230367" w:rsidRPr="00A8677B">
        <w:t xml:space="preserve"> Республика Бурятия, </w:t>
      </w:r>
      <w:r w:rsidR="006A4E95" w:rsidRPr="00A8677B">
        <w:t>Баргузинский</w:t>
      </w:r>
      <w:r w:rsidR="00230367" w:rsidRPr="00A8677B">
        <w:t xml:space="preserve"> район, </w:t>
      </w:r>
      <w:r w:rsidR="002504EA" w:rsidRPr="00A8677B">
        <w:rPr>
          <w:color w:val="000000"/>
          <w:shd w:val="clear" w:color="auto" w:fill="FFFFFF"/>
        </w:rPr>
        <w:t>с.Баргузин, ул.Ленина, 19</w:t>
      </w:r>
      <w:r w:rsidR="002504EA" w:rsidRPr="00A8677B">
        <w:rPr>
          <w:rFonts w:cs="Times New Roman"/>
        </w:rPr>
        <w:t xml:space="preserve">, кабинет руководителя </w:t>
      </w:r>
      <w:r w:rsidR="002504EA" w:rsidRPr="00A8677B">
        <w:rPr>
          <w:rFonts w:eastAsia="Times New Roman" w:cs="Times New Roman"/>
          <w:lang w:eastAsia="en-US"/>
        </w:rPr>
        <w:t>в 14.00 час. 00 мин. по местному времени «</w:t>
      </w:r>
      <w:r w:rsidR="00506419">
        <w:rPr>
          <w:rFonts w:eastAsia="Times New Roman" w:cs="Times New Roman"/>
          <w:lang w:val="ru-RU" w:eastAsia="en-US"/>
        </w:rPr>
        <w:t>02</w:t>
      </w:r>
      <w:r w:rsidR="002504EA" w:rsidRPr="00A8677B">
        <w:rPr>
          <w:rFonts w:eastAsia="Times New Roman" w:cs="Times New Roman"/>
          <w:lang w:eastAsia="en-US"/>
        </w:rPr>
        <w:t xml:space="preserve">» </w:t>
      </w:r>
      <w:r w:rsidR="00506419">
        <w:rPr>
          <w:rFonts w:eastAsia="Times New Roman" w:cs="Times New Roman"/>
          <w:lang w:val="ru-RU" w:eastAsia="en-US"/>
        </w:rPr>
        <w:t>октября</w:t>
      </w:r>
      <w:r w:rsidR="002504EA" w:rsidRPr="00A8677B">
        <w:rPr>
          <w:rFonts w:eastAsia="Times New Roman" w:cs="Times New Roman"/>
          <w:lang w:eastAsia="en-US"/>
        </w:rPr>
        <w:t xml:space="preserve"> 202</w:t>
      </w:r>
      <w:r w:rsidR="004F593F" w:rsidRPr="00A8677B">
        <w:rPr>
          <w:rFonts w:eastAsia="Times New Roman" w:cs="Times New Roman"/>
          <w:lang w:val="ru-RU" w:eastAsia="en-US"/>
        </w:rPr>
        <w:t>4</w:t>
      </w:r>
      <w:r w:rsidR="002504EA" w:rsidRPr="00A8677B">
        <w:rPr>
          <w:rFonts w:eastAsia="Times New Roman" w:cs="Times New Roman"/>
          <w:lang w:eastAsia="en-US"/>
        </w:rPr>
        <w:t xml:space="preserve"> года.</w:t>
      </w:r>
    </w:p>
    <w:p w14:paraId="518904B4" w14:textId="77777777"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17.2. При этом объявляются и заносятся в протокол о вскрытии конвертов с заявками наименование (фамилия, имя, отчество) и место нахождения (место жительства) каждого Заявителя, конверт с Заявкой которого вскрывается, а также сведения о наличии в этой Заявке документов и материалов, представление которых Заявителем предусмотрено Конкурсной документацией.</w:t>
      </w:r>
    </w:p>
    <w:p w14:paraId="1086449C"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lastRenderedPageBreak/>
        <w:t>17.3. Заявители или их представители вправе присутствовать при вскрытии конвертов с заявками. Заявители или их представители вправе осуществлять аудиозапись, видеозапись, фотографирование.</w:t>
      </w:r>
    </w:p>
    <w:p w14:paraId="0A02D8A3"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17.4. Вскрытию подлежат все конверты с Заявками, представленными в Конкурсную комиссию до истечения установленного Конкурсной документацией срока представления Заявок.</w:t>
      </w:r>
    </w:p>
    <w:p w14:paraId="2A3D8F07" w14:textId="77777777" w:rsidR="005317F0" w:rsidRPr="00A8677B" w:rsidRDefault="005317F0" w:rsidP="002B6407">
      <w:pPr>
        <w:pStyle w:val="Standard"/>
        <w:suppressAutoHyphens w:val="0"/>
        <w:ind w:firstLine="709"/>
        <w:jc w:val="both"/>
        <w:rPr>
          <w:rFonts w:cs="Times New Roman"/>
        </w:rPr>
      </w:pPr>
    </w:p>
    <w:p w14:paraId="16A4C0A9" w14:textId="77777777" w:rsidR="005317F0" w:rsidRPr="00A8677B"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4" w:name="_Toc414487469"/>
      <w:r w:rsidRPr="00A8677B">
        <w:rPr>
          <w:sz w:val="24"/>
          <w:szCs w:val="24"/>
        </w:rPr>
        <w:t xml:space="preserve"> Порядок и срок проведения предварительного отбора Участников конкурса. Дата подписания протокола о проведении предварительного отбора</w:t>
      </w:r>
      <w:bookmarkEnd w:id="24"/>
    </w:p>
    <w:p w14:paraId="497FC0F3" w14:textId="77777777" w:rsidR="005317F0" w:rsidRPr="00A8677B" w:rsidRDefault="005317F0" w:rsidP="002B6407">
      <w:pPr>
        <w:pStyle w:val="Standard"/>
        <w:suppressAutoHyphens w:val="0"/>
        <w:ind w:firstLine="709"/>
        <w:jc w:val="both"/>
        <w:rPr>
          <w:rFonts w:eastAsia="Times New Roman" w:cs="Times New Roman"/>
          <w:color w:val="000000"/>
          <w:lang w:val="ru-RU"/>
        </w:rPr>
      </w:pPr>
    </w:p>
    <w:p w14:paraId="451A14E6" w14:textId="197E4C9F"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18.1. Конкурсная комиссия по адресу: </w:t>
      </w:r>
      <w:r w:rsidR="002504EA" w:rsidRPr="00A8677B">
        <w:t>671610</w:t>
      </w:r>
      <w:r w:rsidR="00230367" w:rsidRPr="00A8677B">
        <w:t xml:space="preserve"> Республика Бурятия, </w:t>
      </w:r>
      <w:r w:rsidR="006A4E95" w:rsidRPr="00A8677B">
        <w:t>Баргузинский</w:t>
      </w:r>
      <w:r w:rsidR="00230367" w:rsidRPr="00A8677B">
        <w:t xml:space="preserve"> район, </w:t>
      </w:r>
      <w:r w:rsidR="002504EA" w:rsidRPr="00A8677B">
        <w:rPr>
          <w:color w:val="000000"/>
          <w:shd w:val="clear" w:color="auto" w:fill="FFFFFF"/>
        </w:rPr>
        <w:t>с.Баргузин, ул.Ленина, 19</w:t>
      </w:r>
      <w:r w:rsidR="002504EA" w:rsidRPr="00A8677B">
        <w:rPr>
          <w:rFonts w:cs="Times New Roman"/>
        </w:rPr>
        <w:t xml:space="preserve">, кабинет руководителя </w:t>
      </w:r>
      <w:r w:rsidR="00610F7A" w:rsidRPr="00A8677B">
        <w:rPr>
          <w:rFonts w:eastAsia="Times New Roman" w:cs="Times New Roman"/>
          <w:lang w:eastAsia="en-US"/>
        </w:rPr>
        <w:t>«</w:t>
      </w:r>
      <w:r w:rsidR="00506419">
        <w:rPr>
          <w:rFonts w:eastAsia="Times New Roman" w:cs="Times New Roman"/>
          <w:lang w:val="ru-RU" w:eastAsia="en-US"/>
        </w:rPr>
        <w:t>02</w:t>
      </w:r>
      <w:r w:rsidR="00610F7A" w:rsidRPr="00A8677B">
        <w:rPr>
          <w:rFonts w:eastAsia="Times New Roman" w:cs="Times New Roman"/>
          <w:lang w:val="ru-RU" w:eastAsia="en-US"/>
        </w:rPr>
        <w:t>»</w:t>
      </w:r>
      <w:r w:rsidR="006A2F93" w:rsidRPr="00A8677B">
        <w:rPr>
          <w:rFonts w:eastAsia="Times New Roman" w:cs="Times New Roman"/>
          <w:lang w:eastAsia="en-US"/>
        </w:rPr>
        <w:t xml:space="preserve"> </w:t>
      </w:r>
      <w:r w:rsidR="00506419">
        <w:rPr>
          <w:rFonts w:eastAsia="Times New Roman" w:cs="Times New Roman"/>
          <w:lang w:val="ru-RU" w:eastAsia="en-US"/>
        </w:rPr>
        <w:t>октября</w:t>
      </w:r>
      <w:r w:rsidR="00610F7A" w:rsidRPr="00A8677B">
        <w:rPr>
          <w:rFonts w:eastAsia="Times New Roman" w:cs="Times New Roman"/>
          <w:lang w:val="ru-RU" w:eastAsia="en-US"/>
        </w:rPr>
        <w:t xml:space="preserve"> 2024</w:t>
      </w:r>
      <w:r w:rsidR="006A2F93" w:rsidRPr="00A8677B">
        <w:rPr>
          <w:rFonts w:eastAsia="Times New Roman" w:cs="Times New Roman"/>
          <w:lang w:eastAsia="en-US"/>
        </w:rPr>
        <w:t xml:space="preserve"> </w:t>
      </w:r>
      <w:r w:rsidR="002504EA" w:rsidRPr="00A8677B">
        <w:rPr>
          <w:rFonts w:eastAsia="Times New Roman" w:cs="Times New Roman"/>
          <w:lang w:eastAsia="en-US"/>
        </w:rPr>
        <w:t>года.</w:t>
      </w:r>
      <w:r w:rsidRPr="00A8677B">
        <w:rPr>
          <w:rFonts w:cs="Times New Roman"/>
          <w:color w:val="000000"/>
        </w:rPr>
        <w:t xml:space="preserve"> определяет:</w:t>
      </w:r>
    </w:p>
    <w:p w14:paraId="14A0A79B" w14:textId="77777777" w:rsidR="005317F0" w:rsidRPr="00A8677B" w:rsidRDefault="005317F0" w:rsidP="00D778DB">
      <w:pPr>
        <w:pStyle w:val="Standard"/>
        <w:numPr>
          <w:ilvl w:val="0"/>
          <w:numId w:val="34"/>
        </w:numPr>
        <w:suppressAutoHyphens w:val="0"/>
        <w:ind w:left="0" w:firstLine="709"/>
        <w:jc w:val="both"/>
        <w:rPr>
          <w:rFonts w:cs="Times New Roman"/>
          <w:bCs/>
          <w:color w:val="000000"/>
        </w:rPr>
      </w:pPr>
      <w:r w:rsidRPr="00A8677B">
        <w:rPr>
          <w:rFonts w:cs="Times New Roman"/>
          <w:bCs/>
          <w:color w:val="000000"/>
        </w:rPr>
        <w:t>соответствие Заявки требованиям, содержащимся в Конкурсной документации. При этом Конкурсная комиссия вправе потребовать от Заявителя письменные и (или) устные разъяснения положений представленной им Заявки;</w:t>
      </w:r>
    </w:p>
    <w:p w14:paraId="724A95EF" w14:textId="77777777" w:rsidR="005317F0" w:rsidRPr="00A8677B" w:rsidRDefault="005317F0" w:rsidP="00D778DB">
      <w:pPr>
        <w:pStyle w:val="Standard"/>
        <w:numPr>
          <w:ilvl w:val="0"/>
          <w:numId w:val="16"/>
        </w:numPr>
        <w:suppressAutoHyphens w:val="0"/>
        <w:ind w:left="0" w:firstLine="709"/>
        <w:jc w:val="both"/>
        <w:rPr>
          <w:rFonts w:cs="Times New Roman"/>
          <w:bCs/>
          <w:color w:val="000000"/>
        </w:rPr>
      </w:pPr>
      <w:r w:rsidRPr="00A8677B">
        <w:rPr>
          <w:rFonts w:cs="Times New Roman"/>
          <w:bCs/>
          <w:color w:val="000000"/>
        </w:rPr>
        <w:t>соответствие Заявителя требованиям, предъявленным к концессионеру на основании пункта 2 части 1 статьи 5 Закона о концессионных соглашениях;</w:t>
      </w:r>
    </w:p>
    <w:p w14:paraId="3266ED9B" w14:textId="77777777" w:rsidR="005317F0" w:rsidRPr="00A8677B" w:rsidRDefault="005317F0" w:rsidP="00D778DB">
      <w:pPr>
        <w:pStyle w:val="Standard"/>
        <w:numPr>
          <w:ilvl w:val="0"/>
          <w:numId w:val="16"/>
        </w:numPr>
        <w:suppressAutoHyphens w:val="0"/>
        <w:ind w:left="0" w:firstLine="709"/>
        <w:jc w:val="both"/>
        <w:rPr>
          <w:rFonts w:cs="Times New Roman"/>
          <w:bCs/>
          <w:color w:val="000000"/>
        </w:rPr>
      </w:pPr>
      <w:r w:rsidRPr="00A8677B">
        <w:rPr>
          <w:rFonts w:cs="Times New Roman"/>
          <w:bCs/>
          <w:color w:val="000000"/>
        </w:rPr>
        <w:t>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1E572FA8" w14:textId="5A900CDE" w:rsidR="0070452A" w:rsidRPr="00A8677B" w:rsidRDefault="005317F0" w:rsidP="00D778DB">
      <w:pPr>
        <w:pStyle w:val="Standard"/>
        <w:numPr>
          <w:ilvl w:val="0"/>
          <w:numId w:val="16"/>
        </w:numPr>
        <w:suppressAutoHyphens w:val="0"/>
        <w:ind w:left="0" w:firstLine="709"/>
        <w:jc w:val="both"/>
        <w:rPr>
          <w:rFonts w:cs="Times New Roman"/>
          <w:bCs/>
          <w:color w:val="000000"/>
        </w:rPr>
      </w:pPr>
      <w:r w:rsidRPr="00A8677B">
        <w:rPr>
          <w:rFonts w:cs="Times New Roman"/>
          <w:bCs/>
          <w:color w:val="000000"/>
        </w:rPr>
        <w:t>отсутствие решения о признании Заявителя банкротом и об открытии конкурсног</w:t>
      </w:r>
      <w:r w:rsidR="0070452A" w:rsidRPr="00A8677B">
        <w:rPr>
          <w:rFonts w:cs="Times New Roman"/>
          <w:bCs/>
          <w:color w:val="000000"/>
        </w:rPr>
        <w:t>о производства в отношении него;</w:t>
      </w:r>
    </w:p>
    <w:p w14:paraId="355657D2" w14:textId="11CBF9BB" w:rsidR="005317F0" w:rsidRPr="00A8677B" w:rsidRDefault="005317F0" w:rsidP="00D778DB">
      <w:pPr>
        <w:pStyle w:val="Standard"/>
        <w:numPr>
          <w:ilvl w:val="0"/>
          <w:numId w:val="16"/>
        </w:numPr>
        <w:suppressAutoHyphens w:val="0"/>
        <w:ind w:left="0" w:firstLine="709"/>
        <w:jc w:val="both"/>
        <w:rPr>
          <w:rFonts w:cs="Times New Roman"/>
          <w:bCs/>
          <w:color w:val="000000"/>
        </w:rPr>
      </w:pPr>
      <w:r w:rsidRPr="00A8677B">
        <w:rPr>
          <w:rFonts w:cs="Times New Roman"/>
          <w:bCs/>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4C73F1C6" w14:textId="77777777"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18.2.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 Протокол подписывается членами Конкурсной комиссии в день принятия решения, указанного в настоящем пункте, в отношении всех Заявителей в течение срока, определенного в пункте </w:t>
      </w:r>
      <w:r w:rsidRPr="00A8677B">
        <w:rPr>
          <w:rFonts w:cs="Times New Roman"/>
        </w:rPr>
        <w:t xml:space="preserve">17.1. </w:t>
      </w:r>
      <w:r w:rsidRPr="00A8677B">
        <w:rPr>
          <w:rFonts w:cs="Times New Roman"/>
          <w:color w:val="000000"/>
        </w:rPr>
        <w:t>Конкурсной документации.</w:t>
      </w:r>
    </w:p>
    <w:p w14:paraId="170F14A5"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18.3. Решение об отказе в допуске Заявителя к участию в Конкурсе принимается Конкурсной комиссией в случае, если:</w:t>
      </w:r>
    </w:p>
    <w:p w14:paraId="3897BE02" w14:textId="77777777" w:rsidR="005317F0" w:rsidRPr="00A8677B" w:rsidRDefault="005317F0" w:rsidP="00D778DB">
      <w:pPr>
        <w:pStyle w:val="Standard"/>
        <w:numPr>
          <w:ilvl w:val="0"/>
          <w:numId w:val="35"/>
        </w:numPr>
        <w:suppressAutoHyphens w:val="0"/>
        <w:ind w:left="0" w:firstLine="709"/>
        <w:jc w:val="both"/>
        <w:rPr>
          <w:rFonts w:cs="Times New Roman"/>
        </w:rPr>
      </w:pPr>
      <w:r w:rsidRPr="00A8677B">
        <w:rPr>
          <w:rFonts w:cs="Times New Roman"/>
          <w:bCs/>
          <w:color w:val="000000"/>
        </w:rPr>
        <w:t>Заявитель не соответствует требованиям, предъявляемым к Участникам конкурса и установленным разделом 4 Конкурсной документации;</w:t>
      </w:r>
    </w:p>
    <w:p w14:paraId="306111D1"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Заявка не соответствует требованиям, предъявляемым к Заявкам и установленным Конкурсной документацией;</w:t>
      </w:r>
    </w:p>
    <w:p w14:paraId="16F55685"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представленные Заявителем документы и материалы неполны и (или) недостоверны.</w:t>
      </w:r>
    </w:p>
    <w:p w14:paraId="5D04ECC1"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 xml:space="preserve">18.4. Конкурсная комиссия в течение трех рабочих дней со дня подписания членами </w:t>
      </w:r>
      <w:r w:rsidRPr="00A8677B">
        <w:rPr>
          <w:rFonts w:cs="Times New Roman"/>
          <w:color w:val="000000"/>
        </w:rPr>
        <w:lastRenderedPageBreak/>
        <w:t>Конкурсной комиссии протокола проведения предварительного отбора Участников конкурса направляет Участникам конкурса уведомление с предложением представить Конкурсные предложения.</w:t>
      </w:r>
    </w:p>
    <w:p w14:paraId="20FB8A0C" w14:textId="77777777" w:rsidR="005317F0" w:rsidRPr="00A8677B" w:rsidRDefault="005317F0" w:rsidP="002B6407">
      <w:pPr>
        <w:pStyle w:val="Standard"/>
        <w:suppressAutoHyphens w:val="0"/>
        <w:ind w:firstLine="709"/>
        <w:jc w:val="both"/>
        <w:rPr>
          <w:rFonts w:cs="Times New Roman"/>
          <w:color w:val="000000"/>
        </w:rPr>
      </w:pPr>
      <w:r w:rsidRPr="00A8677B">
        <w:rPr>
          <w:rFonts w:cs="Times New Roman"/>
          <w:color w:val="000000"/>
        </w:rPr>
        <w:t>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 в течение пяти рабочих дней со дня подписания указанного протокола членами Конкурсной комиссии.</w:t>
      </w:r>
    </w:p>
    <w:p w14:paraId="6CEBB158"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18.5.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14:paraId="28FF65A5"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18.6. В случае, если Конкурс объявлен несостоявшимся в соответствии с Конкурсной документацией, по решению Концедента, принимаемому в порядке и сроки, установленные Законом о концессионных соглашениях Конкурсная комиссия вправе вскрыть конверт с единственной представленной Заявкой и рассмотреть эту заявку в порядке, установленном настоящим разделом, в течение трех рабочих дней со дня принятия решения о признании Конкурса несостоявшимся.</w:t>
      </w:r>
    </w:p>
    <w:p w14:paraId="68EB3B56" w14:textId="77777777" w:rsidR="005317F0" w:rsidRPr="00A8677B" w:rsidRDefault="005317F0" w:rsidP="002B6407">
      <w:pPr>
        <w:pStyle w:val="Standard"/>
        <w:suppressAutoHyphens w:val="0"/>
        <w:ind w:firstLine="709"/>
        <w:jc w:val="both"/>
        <w:rPr>
          <w:rFonts w:cs="Times New Roman"/>
          <w:color w:val="000000"/>
        </w:rPr>
      </w:pPr>
      <w:r w:rsidRPr="00A8677B">
        <w:rPr>
          <w:rFonts w:cs="Times New Roman"/>
          <w:color w:val="000000"/>
        </w:rPr>
        <w:t>В случае, если Заявитель и представленная им Заявка соответствуют требованиям, установленным Конкурсной документацией, Концедент в течение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шестьдесят рабочих дней со дня получения Заявителем предложения Концедента. Срок рассмотрения Концедентом представленного таким Заявителем предложения составляет пятнадцать рабочих дней со дня его представления. По результатам рассмотрения представленного Заявителем предложения Концедент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14:paraId="23504EA0" w14:textId="77777777" w:rsidR="005317F0" w:rsidRPr="00A8677B" w:rsidRDefault="005317F0" w:rsidP="002B6407">
      <w:pPr>
        <w:pStyle w:val="Standard"/>
        <w:suppressAutoHyphens w:val="0"/>
        <w:ind w:firstLine="709"/>
        <w:jc w:val="both"/>
        <w:rPr>
          <w:rFonts w:cs="Times New Roman"/>
          <w:color w:val="000000"/>
        </w:rPr>
      </w:pPr>
    </w:p>
    <w:p w14:paraId="5AE517AE" w14:textId="77777777" w:rsidR="005317F0" w:rsidRPr="00A8677B"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5" w:name="Par2"/>
      <w:bookmarkStart w:id="26" w:name="_Toc414487470"/>
      <w:bookmarkEnd w:id="25"/>
      <w:r w:rsidRPr="00A8677B">
        <w:rPr>
          <w:sz w:val="24"/>
          <w:szCs w:val="24"/>
        </w:rPr>
        <w:t>Порядок, время вскрытия конвертов с Конкурсными предложениями</w:t>
      </w:r>
      <w:bookmarkEnd w:id="26"/>
    </w:p>
    <w:p w14:paraId="21CA59F6" w14:textId="77777777" w:rsidR="005317F0" w:rsidRPr="00A8677B" w:rsidRDefault="005317F0" w:rsidP="002B6407">
      <w:pPr>
        <w:pStyle w:val="western"/>
        <w:widowControl w:val="0"/>
        <w:spacing w:before="0" w:beforeAutospacing="0" w:after="0" w:afterAutospacing="0"/>
        <w:ind w:firstLine="709"/>
        <w:jc w:val="both"/>
        <w:rPr>
          <w:color w:val="000000"/>
        </w:rPr>
      </w:pPr>
      <w:bookmarkStart w:id="27" w:name="sub_3101"/>
    </w:p>
    <w:p w14:paraId="6AE9ED7C" w14:textId="50E9AE3D"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19.1. Конверты с Конкурсными предложениями вскрываются на заседании Конкурсной комиссии по адресу: </w:t>
      </w:r>
      <w:r w:rsidRPr="00A8677B">
        <w:rPr>
          <w:rFonts w:cs="Times New Roman"/>
        </w:rPr>
        <w:t xml:space="preserve"> </w:t>
      </w:r>
      <w:r w:rsidR="002504EA" w:rsidRPr="00A8677B">
        <w:t>671610</w:t>
      </w:r>
      <w:r w:rsidR="00230367" w:rsidRPr="00A8677B">
        <w:t xml:space="preserve"> Республика Бурятия, </w:t>
      </w:r>
      <w:r w:rsidR="006A4E95" w:rsidRPr="00A8677B">
        <w:t>Баргузинский</w:t>
      </w:r>
      <w:r w:rsidR="00230367" w:rsidRPr="00A8677B">
        <w:t xml:space="preserve"> район, </w:t>
      </w:r>
      <w:r w:rsidR="002504EA" w:rsidRPr="00A8677B">
        <w:rPr>
          <w:rFonts w:eastAsia="Times New Roman" w:cs="Times New Roman"/>
          <w:color w:val="000000"/>
          <w:shd w:val="clear" w:color="auto" w:fill="FFFFFF"/>
        </w:rPr>
        <w:t>с.Баргузин, ул.Ленина, 19</w:t>
      </w:r>
      <w:r w:rsidR="002504EA" w:rsidRPr="00A8677B">
        <w:rPr>
          <w:rFonts w:eastAsia="Times New Roman" w:cs="Times New Roman"/>
        </w:rPr>
        <w:t xml:space="preserve">, кабинет руководителя в 14.00 час. 00 мин. по местному времени </w:t>
      </w:r>
      <w:r w:rsidR="005356D2" w:rsidRPr="00A8677B">
        <w:rPr>
          <w:rFonts w:eastAsia="Times New Roman" w:cs="Times New Roman"/>
        </w:rPr>
        <w:t>«</w:t>
      </w:r>
      <w:r w:rsidR="00506419">
        <w:rPr>
          <w:rFonts w:eastAsia="Times New Roman" w:cs="Times New Roman"/>
          <w:lang w:val="ru-RU"/>
        </w:rPr>
        <w:t>28</w:t>
      </w:r>
      <w:r w:rsidR="005356D2" w:rsidRPr="00A8677B">
        <w:rPr>
          <w:rFonts w:eastAsia="Times New Roman" w:cs="Times New Roman"/>
        </w:rPr>
        <w:t>»</w:t>
      </w:r>
      <w:r w:rsidR="00506419">
        <w:rPr>
          <w:rFonts w:eastAsia="Times New Roman" w:cs="Times New Roman"/>
          <w:lang w:val="ru-RU"/>
        </w:rPr>
        <w:t xml:space="preserve"> декабря</w:t>
      </w:r>
      <w:r w:rsidR="002504EA" w:rsidRPr="00A8677B">
        <w:rPr>
          <w:rFonts w:eastAsia="Times New Roman" w:cs="Times New Roman"/>
        </w:rPr>
        <w:t xml:space="preserve"> 2024 года.</w:t>
      </w:r>
    </w:p>
    <w:p w14:paraId="2B4893F3" w14:textId="192EE0A9"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19.2. 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w:t>
      </w:r>
      <w:bookmarkEnd w:id="27"/>
    </w:p>
    <w:p w14:paraId="1A60AC51"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19.3.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p>
    <w:p w14:paraId="09BF6D81" w14:textId="77777777"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19.4. </w:t>
      </w:r>
      <w:bookmarkStart w:id="28" w:name="sub_3103"/>
      <w:r w:rsidRPr="00A8677B">
        <w:rPr>
          <w:rFonts w:cs="Times New Roman"/>
          <w:color w:val="000000"/>
        </w:rPr>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bookmarkStart w:id="29" w:name="sub_3104"/>
      <w:bookmarkEnd w:id="28"/>
      <w:r w:rsidRPr="00A8677B">
        <w:rPr>
          <w:rFonts w:cs="Times New Roman"/>
          <w:color w:val="000000"/>
        </w:rPr>
        <w:t>.</w:t>
      </w:r>
    </w:p>
    <w:p w14:paraId="0FD8ABAF"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19.5. 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063F066F" w14:textId="77777777" w:rsidR="005317F0" w:rsidRPr="00A8677B" w:rsidRDefault="005317F0" w:rsidP="002B6407">
      <w:pPr>
        <w:pStyle w:val="Standard"/>
        <w:suppressAutoHyphens w:val="0"/>
        <w:ind w:firstLine="709"/>
        <w:jc w:val="both"/>
        <w:rPr>
          <w:rFonts w:cs="Times New Roman"/>
          <w:color w:val="000000"/>
        </w:rPr>
      </w:pPr>
    </w:p>
    <w:p w14:paraId="3AE68A18" w14:textId="77777777" w:rsidR="005317F0" w:rsidRPr="00A8677B"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0" w:name="_Toc414487471"/>
      <w:bookmarkEnd w:id="29"/>
      <w:r w:rsidRPr="00A8677B">
        <w:rPr>
          <w:sz w:val="24"/>
          <w:szCs w:val="24"/>
        </w:rPr>
        <w:t xml:space="preserve"> Порядок рассмотрения и оценки Конкурсных предложений</w:t>
      </w:r>
      <w:bookmarkEnd w:id="30"/>
    </w:p>
    <w:p w14:paraId="394C9648" w14:textId="77777777" w:rsidR="005317F0" w:rsidRPr="00A8677B" w:rsidRDefault="005317F0" w:rsidP="002B6407">
      <w:pPr>
        <w:pStyle w:val="Standard"/>
        <w:suppressAutoHyphens w:val="0"/>
        <w:ind w:firstLine="709"/>
        <w:jc w:val="both"/>
        <w:rPr>
          <w:rFonts w:cs="Times New Roman"/>
          <w:b/>
          <w:color w:val="000000"/>
        </w:rPr>
      </w:pPr>
      <w:bookmarkStart w:id="31" w:name="sub_321"/>
    </w:p>
    <w:bookmarkEnd w:id="31"/>
    <w:p w14:paraId="4A2E20A5"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lastRenderedPageBreak/>
        <w:t>20.1. Рассмотрение и оценка Конкурсных предложений осуществляются Конкурсной комиссией путем:</w:t>
      </w:r>
    </w:p>
    <w:p w14:paraId="66A747A2"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определения соответствия Конкурсного предложения требованиям Конкурсной документации,</w:t>
      </w:r>
    </w:p>
    <w:p w14:paraId="3A740F0F"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14:paraId="117279EF"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Конкурсная комиссия на основании результатов рассмотрения Конкурсных предложений принимает решение о:</w:t>
      </w:r>
    </w:p>
    <w:p w14:paraId="6FBC843D"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соответствии Конкурсного предложения требованиям Конкурсной документации,</w:t>
      </w:r>
    </w:p>
    <w:p w14:paraId="2E29FDC4"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несоответствии Конкурсного предложения требованиям Конкурсной документации.</w:t>
      </w:r>
    </w:p>
    <w:p w14:paraId="1BF9075F"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20.2. Решение о несоответствии Конкурсного предложения требованиям Конкурсной документации принимается Конкурсной комиссией в случае, если:</w:t>
      </w:r>
    </w:p>
    <w:p w14:paraId="3B9C7FB5" w14:textId="77777777" w:rsidR="005317F0" w:rsidRPr="00A8677B" w:rsidRDefault="005317F0" w:rsidP="00D778DB">
      <w:pPr>
        <w:pStyle w:val="Standard"/>
        <w:numPr>
          <w:ilvl w:val="0"/>
          <w:numId w:val="17"/>
        </w:numPr>
        <w:tabs>
          <w:tab w:val="left" w:pos="1567"/>
        </w:tabs>
        <w:suppressAutoHyphens w:val="0"/>
        <w:ind w:left="0" w:firstLine="709"/>
        <w:jc w:val="both"/>
        <w:rPr>
          <w:rFonts w:cs="Times New Roman"/>
          <w:color w:val="000000"/>
        </w:rPr>
      </w:pPr>
      <w:r w:rsidRPr="00A8677B">
        <w:rPr>
          <w:rFonts w:cs="Times New Roman"/>
          <w:color w:val="000000"/>
        </w:rPr>
        <w:t xml:space="preserve">Участником конкурса не представлены документы и </w:t>
      </w:r>
      <w:proofErr w:type="gramStart"/>
      <w:r w:rsidRPr="00A8677B">
        <w:rPr>
          <w:rFonts w:cs="Times New Roman"/>
          <w:color w:val="000000"/>
        </w:rPr>
        <w:t>материалы,  предусмотренные</w:t>
      </w:r>
      <w:proofErr w:type="gramEnd"/>
      <w:r w:rsidRPr="00A8677B">
        <w:rPr>
          <w:rFonts w:cs="Times New Roman"/>
          <w:color w:val="000000"/>
        </w:rPr>
        <w:t xml:space="preserve"> Конкурсной документацией, подтверждающие соответствие Конкурсного предложения требованиям, установленным Конкурсной документацией;</w:t>
      </w:r>
    </w:p>
    <w:p w14:paraId="7DDC256E" w14:textId="77777777" w:rsidR="005317F0" w:rsidRPr="00A8677B" w:rsidRDefault="005317F0" w:rsidP="00D778DB">
      <w:pPr>
        <w:pStyle w:val="Standard"/>
        <w:numPr>
          <w:ilvl w:val="0"/>
          <w:numId w:val="17"/>
        </w:numPr>
        <w:tabs>
          <w:tab w:val="left" w:pos="1567"/>
        </w:tabs>
        <w:suppressAutoHyphens w:val="0"/>
        <w:ind w:left="0" w:firstLine="709"/>
        <w:jc w:val="both"/>
        <w:rPr>
          <w:rFonts w:cs="Times New Roman"/>
          <w:color w:val="000000"/>
        </w:rPr>
      </w:pPr>
      <w:r w:rsidRPr="00A8677B">
        <w:rPr>
          <w:rFonts w:cs="Times New Roman"/>
          <w:color w:val="000000"/>
        </w:rPr>
        <w:t>условие, содержащееся в конкурсном предложении, не соответствует установленным параметрам критериев конкурса и(или) предельным значениям критериев конкурса.</w:t>
      </w:r>
    </w:p>
    <w:p w14:paraId="0194F5A2"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20.3. Конкурсное предложение должно содержать условия, предлагаемые Участником конкурса по каждому критерию Конкурса, выраженные в числовых значениях на каждый год срока действия концессионного соглашения.</w:t>
      </w:r>
    </w:p>
    <w:p w14:paraId="4AA00751" w14:textId="77777777" w:rsidR="005317F0" w:rsidRPr="00A8677B" w:rsidRDefault="005317F0" w:rsidP="002B6407">
      <w:pPr>
        <w:pStyle w:val="Standard"/>
        <w:suppressAutoHyphens w:val="0"/>
        <w:ind w:firstLine="709"/>
        <w:jc w:val="both"/>
        <w:rPr>
          <w:rFonts w:cs="Times New Roman"/>
          <w:color w:val="000000"/>
        </w:rPr>
      </w:pPr>
      <w:r w:rsidRPr="00A8677B">
        <w:rPr>
          <w:rFonts w:cs="Times New Roman"/>
          <w:color w:val="000000"/>
        </w:rPr>
        <w:t>20.4. Оценка Конкурсных предложений осуществляется Конкурсной комиссией в соответствии с критериями Конкурса посредством сравнения содержащихся в Конкурсных предложениях условий.</w:t>
      </w:r>
    </w:p>
    <w:p w14:paraId="7845827E"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20.5. Наилучшие содержащиеся в Конкурсных предложениях условия соответствуют:</w:t>
      </w:r>
    </w:p>
    <w:p w14:paraId="1DAC1FCD"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14:paraId="6F4CB10B"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14:paraId="6C30EE53" w14:textId="77777777"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20.6. Дисконтированная выручка Участника конкурса определяется с применением вычислительной программы, размещенной на официальном сайте в сети «Интернет» </w:t>
      </w:r>
      <w:hyperlink r:id="rId13" w:history="1">
        <w:r w:rsidRPr="00A8677B">
          <w:rPr>
            <w:rFonts w:cs="Times New Roman"/>
          </w:rPr>
          <w:t>www.torgi.gov.ru</w:t>
        </w:r>
      </w:hyperlink>
      <w:r w:rsidRPr="00A8677B">
        <w:rPr>
          <w:rFonts w:cs="Times New Roman"/>
          <w:color w:val="000000"/>
        </w:rPr>
        <w:t>.</w:t>
      </w:r>
    </w:p>
    <w:p w14:paraId="2C33E5C2" w14:textId="6061AB25"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20.7. В случае, если при оценке Конкурсных предложений предполагаемое изменение необходимой валовой выручки Участника конкурса, определяемой в соответствии с Конкурсной документацией на каждый год предполагаемого срока действия Концессионного соглашения, в каком-либо году по отношению к предыдущему году превысит установленный в пункте 26.4. Конкурсной документации предельный (максимальный) рост необходимой валовой выручки </w:t>
      </w:r>
      <w:r w:rsidRPr="00A8677B">
        <w:rPr>
          <w:rFonts w:cs="Times New Roman"/>
          <w:color w:val="000000"/>
        </w:rPr>
        <w:lastRenderedPageBreak/>
        <w:t xml:space="preserve">Концессионера от осуществления регулируемых видов деятельности в соответствии с нормативными правовыми актами Российской Федерации в сфере </w:t>
      </w:r>
      <w:r w:rsidR="00B95017" w:rsidRPr="00A8677B">
        <w:rPr>
          <w:color w:val="000000"/>
        </w:rPr>
        <w:t>теплоснабжения, водоснабжения</w:t>
      </w:r>
      <w:r w:rsidRPr="00A8677B">
        <w:rPr>
          <w:rFonts w:cs="Times New Roman"/>
          <w:color w:val="000000"/>
        </w:rPr>
        <w:t>, Участник конкурса отстраняется от участия в Конкурсе.</w:t>
      </w:r>
    </w:p>
    <w:p w14:paraId="5E0203D7" w14:textId="77777777"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20.8. Конкурс по решению Концедента объявляется несостоявшимся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 Концедент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w:t>
      </w:r>
    </w:p>
    <w:p w14:paraId="0E5A2A12" w14:textId="77777777" w:rsidR="005317F0" w:rsidRPr="00A8677B" w:rsidRDefault="005317F0" w:rsidP="002B6407">
      <w:pPr>
        <w:pStyle w:val="Standard"/>
        <w:suppressAutoHyphens w:val="0"/>
        <w:ind w:firstLine="709"/>
        <w:jc w:val="both"/>
        <w:rPr>
          <w:rFonts w:cs="Times New Roman"/>
          <w:color w:val="000000"/>
        </w:rPr>
      </w:pPr>
      <w:r w:rsidRPr="00A8677B">
        <w:rPr>
          <w:rFonts w:cs="Times New Roman"/>
          <w:color w:val="000000"/>
        </w:rPr>
        <w:t>В случае, если по решению Концедента Конкурс объявлен не состоявшимся либо в результате рассмотрения представленного только одним Участником конкурса Конкурсного предложения Концедентом не принято решение о заключении с этим Участником конкурса Концессионного соглашения, решение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14:paraId="340CBBA6" w14:textId="77777777" w:rsidR="005317F0" w:rsidRPr="00A8677B" w:rsidRDefault="005317F0" w:rsidP="002B6407">
      <w:pPr>
        <w:pStyle w:val="Standard"/>
        <w:suppressAutoHyphens w:val="0"/>
        <w:ind w:firstLine="709"/>
        <w:jc w:val="both"/>
        <w:rPr>
          <w:rFonts w:cs="Times New Roman"/>
          <w:color w:val="000000"/>
        </w:rPr>
      </w:pPr>
    </w:p>
    <w:p w14:paraId="6787913D" w14:textId="77777777" w:rsidR="005317F0" w:rsidRPr="00A8677B"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2" w:name="Par16"/>
      <w:bookmarkStart w:id="33" w:name="Par18"/>
      <w:bookmarkStart w:id="34" w:name="Par20"/>
      <w:bookmarkStart w:id="35" w:name="Par22"/>
      <w:bookmarkStart w:id="36" w:name="Par28"/>
      <w:bookmarkStart w:id="37" w:name="Par43"/>
      <w:bookmarkStart w:id="38" w:name="_Toc414487472"/>
      <w:bookmarkEnd w:id="32"/>
      <w:bookmarkEnd w:id="33"/>
      <w:bookmarkEnd w:id="34"/>
      <w:bookmarkEnd w:id="35"/>
      <w:bookmarkEnd w:id="36"/>
      <w:bookmarkEnd w:id="37"/>
      <w:r w:rsidRPr="00A8677B">
        <w:rPr>
          <w:sz w:val="24"/>
          <w:szCs w:val="24"/>
        </w:rPr>
        <w:t>Порядок определения Победителя конкурса</w:t>
      </w:r>
      <w:bookmarkEnd w:id="38"/>
    </w:p>
    <w:p w14:paraId="56DBCB5E" w14:textId="77777777" w:rsidR="005317F0" w:rsidRPr="00A8677B" w:rsidRDefault="005317F0" w:rsidP="002B6407">
      <w:pPr>
        <w:pStyle w:val="Standard"/>
        <w:suppressAutoHyphens w:val="0"/>
        <w:ind w:firstLine="709"/>
        <w:jc w:val="center"/>
        <w:rPr>
          <w:rFonts w:eastAsia="Times New Roman" w:cs="Times New Roman"/>
          <w:bCs/>
          <w:color w:val="000000"/>
          <w:lang w:val="ru-RU"/>
        </w:rPr>
      </w:pPr>
    </w:p>
    <w:p w14:paraId="4915B8CE"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 xml:space="preserve">21.1. </w:t>
      </w:r>
      <w:bookmarkStart w:id="39" w:name="sub_332"/>
      <w:r w:rsidRPr="00A8677B">
        <w:rPr>
          <w:rFonts w:cs="Times New Roman"/>
          <w:color w:val="000000"/>
        </w:rPr>
        <w:t>Победителем конкурса признается Участник конкурса, предложивший наилучшие условия, определяемые в порядке, предусмотренном в разделе 20 Конкурсной документации. 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p>
    <w:bookmarkEnd w:id="39"/>
    <w:p w14:paraId="615F80A3"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 xml:space="preserve">21.2. </w:t>
      </w:r>
      <w:bookmarkStart w:id="40" w:name="sub_333"/>
      <w:r w:rsidRPr="00A8677B">
        <w:rPr>
          <w:rFonts w:cs="Times New Roman"/>
          <w:color w:val="000000"/>
        </w:rPr>
        <w:t>Решение об определении Победителя конкурса оформляется протоколом рассмотрения и оценки конкурсных предложений, в котором указываются:</w:t>
      </w:r>
    </w:p>
    <w:p w14:paraId="27D6EA32"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41" w:name="sub_3331"/>
      <w:bookmarkEnd w:id="40"/>
      <w:r w:rsidRPr="00A8677B">
        <w:rPr>
          <w:rFonts w:cs="Times New Roman"/>
          <w:bCs/>
          <w:color w:val="000000"/>
        </w:rPr>
        <w:t>критерии Конкурса;</w:t>
      </w:r>
    </w:p>
    <w:p w14:paraId="7AE3591A"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42" w:name="sub_3332"/>
      <w:bookmarkEnd w:id="41"/>
      <w:r w:rsidRPr="00A8677B">
        <w:rPr>
          <w:rFonts w:cs="Times New Roman"/>
          <w:bCs/>
          <w:color w:val="000000"/>
        </w:rPr>
        <w:t>условия, содержащиеся в Конкурсных предложениях;</w:t>
      </w:r>
    </w:p>
    <w:p w14:paraId="7EDE2B95"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43" w:name="sub_3333"/>
      <w:bookmarkEnd w:id="42"/>
      <w:r w:rsidRPr="00A8677B">
        <w:rPr>
          <w:rFonts w:cs="Times New Roman"/>
          <w:bCs/>
          <w:color w:val="000000"/>
        </w:rPr>
        <w:t>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14:paraId="2C3AFE1F"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44" w:name="sub_3334"/>
      <w:bookmarkEnd w:id="43"/>
      <w:r w:rsidRPr="00A8677B">
        <w:rPr>
          <w:rFonts w:cs="Times New Roman"/>
          <w:bCs/>
          <w:color w:val="000000"/>
        </w:rPr>
        <w:t>результаты оценки Конкурсных предложений в соответствии с Конкурсной документацией;</w:t>
      </w:r>
    </w:p>
    <w:p w14:paraId="6E33C300"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45" w:name="sub_3335"/>
      <w:bookmarkEnd w:id="44"/>
      <w:r w:rsidRPr="00A8677B">
        <w:rPr>
          <w:rFonts w:cs="Times New Roman"/>
          <w:bCs/>
          <w:color w:val="000000"/>
        </w:rPr>
        <w:t>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bookmarkEnd w:id="45"/>
    <w:p w14:paraId="52CCCBBD"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 xml:space="preserve">21.3. </w:t>
      </w:r>
      <w:bookmarkStart w:id="46" w:name="sub_334"/>
      <w:r w:rsidRPr="00A8677B">
        <w:rPr>
          <w:rFonts w:cs="Times New Roman"/>
          <w:color w:val="000000"/>
        </w:rPr>
        <w:t>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bookmarkEnd w:id="46"/>
    <w:p w14:paraId="15B0EB81" w14:textId="77777777" w:rsidR="005317F0" w:rsidRPr="00A8677B" w:rsidRDefault="005317F0" w:rsidP="002B6407">
      <w:pPr>
        <w:pStyle w:val="Standard"/>
        <w:suppressAutoHyphens w:val="0"/>
        <w:ind w:firstLine="709"/>
        <w:jc w:val="both"/>
        <w:rPr>
          <w:rFonts w:cs="Times New Roman"/>
          <w:color w:val="000000"/>
        </w:rPr>
      </w:pPr>
    </w:p>
    <w:p w14:paraId="3F475F2C" w14:textId="77777777" w:rsidR="005317F0" w:rsidRPr="00A8677B" w:rsidRDefault="005317F0" w:rsidP="00D778DB">
      <w:pPr>
        <w:pStyle w:val="10"/>
        <w:keepNext w:val="0"/>
        <w:widowControl w:val="0"/>
        <w:numPr>
          <w:ilvl w:val="0"/>
          <w:numId w:val="15"/>
        </w:numPr>
        <w:autoSpaceDN w:val="0"/>
        <w:spacing w:before="0" w:after="0"/>
        <w:ind w:left="0" w:firstLine="709"/>
        <w:textAlignment w:val="baseline"/>
        <w:rPr>
          <w:sz w:val="24"/>
          <w:szCs w:val="24"/>
        </w:rPr>
      </w:pPr>
      <w:r w:rsidRPr="00A8677B">
        <w:rPr>
          <w:sz w:val="24"/>
          <w:szCs w:val="24"/>
        </w:rPr>
        <w:t xml:space="preserve"> </w:t>
      </w:r>
      <w:bookmarkStart w:id="47" w:name="_Toc414487473"/>
      <w:r w:rsidRPr="00A8677B">
        <w:rPr>
          <w:sz w:val="24"/>
          <w:szCs w:val="24"/>
        </w:rPr>
        <w:t>Протокол о результатах проведения Конкурса</w:t>
      </w:r>
      <w:bookmarkEnd w:id="47"/>
    </w:p>
    <w:p w14:paraId="301AF460" w14:textId="77777777" w:rsidR="005317F0" w:rsidRPr="00A8677B" w:rsidRDefault="005317F0" w:rsidP="002B6407">
      <w:pPr>
        <w:pStyle w:val="Standard"/>
        <w:suppressAutoHyphens w:val="0"/>
        <w:ind w:firstLine="709"/>
        <w:jc w:val="center"/>
        <w:rPr>
          <w:rFonts w:eastAsia="Times New Roman CYR" w:cs="Times New Roman"/>
          <w:b/>
          <w:bCs/>
          <w:color w:val="000000"/>
          <w:lang w:val="ru-RU"/>
        </w:rPr>
      </w:pPr>
    </w:p>
    <w:p w14:paraId="151DD51A" w14:textId="77777777" w:rsidR="005317F0" w:rsidRPr="00A8677B" w:rsidRDefault="005317F0" w:rsidP="002B6407">
      <w:pPr>
        <w:pStyle w:val="Standard"/>
        <w:suppressAutoHyphens w:val="0"/>
        <w:ind w:firstLine="709"/>
        <w:jc w:val="both"/>
        <w:rPr>
          <w:rFonts w:cs="Times New Roman"/>
        </w:rPr>
      </w:pPr>
      <w:r w:rsidRPr="00A8677B">
        <w:rPr>
          <w:rFonts w:cs="Times New Roman"/>
        </w:rPr>
        <w:t>22.1. Конкурсной комиссией в течение 3 рабочих дней с даты рассмотрения и оценки конкурсных предложений подписывается протокол о результатах проведения конкурса, в который включаются:</w:t>
      </w:r>
    </w:p>
    <w:p w14:paraId="34851233"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48" w:name="sub_34101"/>
      <w:r w:rsidRPr="00A8677B">
        <w:rPr>
          <w:rFonts w:cs="Times New Roman"/>
          <w:bCs/>
          <w:color w:val="000000"/>
        </w:rPr>
        <w:t>решение о заключении Концессионного соглашения с указанием вида Конкурса;</w:t>
      </w:r>
    </w:p>
    <w:p w14:paraId="7017FA81"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49" w:name="sub_34102"/>
      <w:bookmarkEnd w:id="48"/>
      <w:r w:rsidRPr="00A8677B">
        <w:rPr>
          <w:rFonts w:cs="Times New Roman"/>
          <w:bCs/>
          <w:color w:val="000000"/>
        </w:rPr>
        <w:t>сообщение о проведении Конкурса;</w:t>
      </w:r>
    </w:p>
    <w:p w14:paraId="62F207BE"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50" w:name="sub_34104"/>
      <w:bookmarkEnd w:id="49"/>
      <w:r w:rsidRPr="00A8677B">
        <w:rPr>
          <w:rFonts w:cs="Times New Roman"/>
          <w:bCs/>
          <w:color w:val="000000"/>
        </w:rPr>
        <w:t>Конкурсная документация и внесенные в нее изменения;</w:t>
      </w:r>
    </w:p>
    <w:p w14:paraId="7A1FFEFA"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51" w:name="sub_34105"/>
      <w:bookmarkEnd w:id="50"/>
      <w:r w:rsidRPr="00A8677B">
        <w:rPr>
          <w:rFonts w:cs="Times New Roman"/>
          <w:bCs/>
          <w:color w:val="000000"/>
        </w:rPr>
        <w:t xml:space="preserve">запросы Участников конкурса о разъяснении положений Конкурсной документации </w:t>
      </w:r>
      <w:r w:rsidRPr="00A8677B">
        <w:rPr>
          <w:rFonts w:cs="Times New Roman"/>
          <w:bCs/>
          <w:color w:val="000000"/>
        </w:rPr>
        <w:lastRenderedPageBreak/>
        <w:t>и соответствующие разъяснения Концедента или Конкурсной комиссии;</w:t>
      </w:r>
    </w:p>
    <w:p w14:paraId="3885BFCC"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52" w:name="sub_34106"/>
      <w:bookmarkEnd w:id="51"/>
      <w:r w:rsidRPr="00A8677B">
        <w:rPr>
          <w:rFonts w:cs="Times New Roman"/>
          <w:bCs/>
          <w:color w:val="000000"/>
        </w:rPr>
        <w:t>протокол вскрытия конвертов с Заявками;</w:t>
      </w:r>
    </w:p>
    <w:p w14:paraId="7E1BBC10"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53" w:name="sub_34107"/>
      <w:bookmarkEnd w:id="52"/>
      <w:r w:rsidRPr="00A8677B">
        <w:rPr>
          <w:rFonts w:cs="Times New Roman"/>
          <w:bCs/>
          <w:color w:val="000000"/>
        </w:rPr>
        <w:t>оригиналы Заявок, представленные в Конкурсную комиссию;</w:t>
      </w:r>
    </w:p>
    <w:p w14:paraId="090AB28B"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54" w:name="sub_34108"/>
      <w:bookmarkEnd w:id="53"/>
      <w:r w:rsidRPr="00A8677B">
        <w:rPr>
          <w:rFonts w:cs="Times New Roman"/>
          <w:bCs/>
          <w:color w:val="000000"/>
        </w:rPr>
        <w:t>протокол проведения предварительного отбора Участников конкурса;</w:t>
      </w:r>
    </w:p>
    <w:p w14:paraId="7A70345E"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55" w:name="sub_34109"/>
      <w:bookmarkEnd w:id="54"/>
      <w:r w:rsidRPr="00A8677B">
        <w:rPr>
          <w:rFonts w:cs="Times New Roman"/>
          <w:bCs/>
          <w:color w:val="000000"/>
        </w:rPr>
        <w:t>перечень Участников конкурса, которым были направлены уведомления с предложением представить Конкурсные предложения;</w:t>
      </w:r>
    </w:p>
    <w:p w14:paraId="3D95EAFE"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56" w:name="sub_34110"/>
      <w:bookmarkEnd w:id="55"/>
      <w:r w:rsidRPr="00A8677B">
        <w:rPr>
          <w:rFonts w:cs="Times New Roman"/>
          <w:bCs/>
          <w:color w:val="000000"/>
        </w:rPr>
        <w:t>протокол вскрытия конвертов с Конкурсными предложениями;</w:t>
      </w:r>
    </w:p>
    <w:p w14:paraId="3B64DB08"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bookmarkStart w:id="57" w:name="sub_34111"/>
      <w:bookmarkEnd w:id="56"/>
      <w:r w:rsidRPr="00A8677B">
        <w:rPr>
          <w:rFonts w:cs="Times New Roman"/>
          <w:bCs/>
          <w:color w:val="000000"/>
        </w:rPr>
        <w:t>протокол рассмотрения и оценки Конкурсных предложений.</w:t>
      </w:r>
    </w:p>
    <w:p w14:paraId="273383B2" w14:textId="77777777" w:rsidR="005317F0" w:rsidRPr="00A8677B" w:rsidRDefault="005317F0" w:rsidP="002B6407">
      <w:pPr>
        <w:pStyle w:val="Standard"/>
        <w:suppressAutoHyphens w:val="0"/>
        <w:ind w:firstLine="709"/>
        <w:jc w:val="both"/>
        <w:rPr>
          <w:rFonts w:cs="Times New Roman"/>
          <w:color w:val="000000"/>
        </w:rPr>
      </w:pPr>
      <w:bookmarkStart w:id="58" w:name="sub_342"/>
      <w:bookmarkEnd w:id="57"/>
      <w:r w:rsidRPr="00A8677B">
        <w:rPr>
          <w:rFonts w:cs="Times New Roman"/>
          <w:color w:val="000000"/>
        </w:rPr>
        <w:t>Протокол о результатах проведения конкурса хранится у Концедента в течение срока действия Концессионного соглашения.</w:t>
      </w:r>
    </w:p>
    <w:p w14:paraId="7E500992" w14:textId="77777777" w:rsidR="005317F0" w:rsidRPr="00A8677B" w:rsidRDefault="005317F0" w:rsidP="002B6407">
      <w:pPr>
        <w:pStyle w:val="Standard"/>
        <w:suppressAutoHyphens w:val="0"/>
        <w:ind w:firstLine="709"/>
        <w:jc w:val="both"/>
        <w:rPr>
          <w:rFonts w:cs="Times New Roman"/>
          <w:color w:val="000000"/>
        </w:rPr>
      </w:pPr>
    </w:p>
    <w:p w14:paraId="5F8C11EF" w14:textId="77777777" w:rsidR="005317F0" w:rsidRPr="00A8677B"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59" w:name="_Toc414487474"/>
      <w:bookmarkEnd w:id="58"/>
      <w:r w:rsidRPr="00A8677B">
        <w:rPr>
          <w:sz w:val="24"/>
          <w:szCs w:val="24"/>
        </w:rPr>
        <w:t>Срок подписания Концессионного соглашения</w:t>
      </w:r>
      <w:bookmarkEnd w:id="59"/>
    </w:p>
    <w:p w14:paraId="1B98ED3F" w14:textId="77777777" w:rsidR="005317F0" w:rsidRPr="00A8677B" w:rsidRDefault="005317F0" w:rsidP="002B6407">
      <w:pPr>
        <w:pStyle w:val="Standard"/>
        <w:suppressAutoHyphens w:val="0"/>
        <w:ind w:firstLine="709"/>
        <w:jc w:val="both"/>
        <w:rPr>
          <w:rFonts w:eastAsia="Times New Roman" w:cs="Times New Roman"/>
          <w:b/>
          <w:color w:val="000000"/>
          <w:lang w:val="ru-RU"/>
        </w:rPr>
      </w:pPr>
    </w:p>
    <w:p w14:paraId="54D2412F" w14:textId="77777777"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23.1. Концедент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Концессионное соглашение должно быть подписано не позднее, чем через </w:t>
      </w:r>
      <w:proofErr w:type="gramStart"/>
      <w:r w:rsidRPr="00A8677B">
        <w:rPr>
          <w:rFonts w:cs="Times New Roman"/>
          <w:color w:val="000000"/>
        </w:rPr>
        <w:t>пятнадцать  рабочих</w:t>
      </w:r>
      <w:proofErr w:type="gramEnd"/>
      <w:r w:rsidRPr="00A8677B">
        <w:rPr>
          <w:rFonts w:cs="Times New Roman"/>
          <w:color w:val="000000"/>
        </w:rPr>
        <w:t xml:space="preserve"> дней со дня опубликования протокола о результатах проведения Конкурса. В течение 60 календарных дней с даты подписания Концессионного соглашения Победитель конкурса обязан предоставить в Конкурсную комиссию банковскую гарантию, подтверждающую обеспечение исполнения обязательств по Концессионному соглашению.</w:t>
      </w:r>
    </w:p>
    <w:p w14:paraId="211B83DD" w14:textId="77777777"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23.2. В случае, если в течение </w:t>
      </w:r>
      <w:proofErr w:type="gramStart"/>
      <w:r w:rsidRPr="00A8677B">
        <w:rPr>
          <w:rFonts w:cs="Times New Roman"/>
          <w:color w:val="000000"/>
        </w:rPr>
        <w:t>пятнадцати  рабочих</w:t>
      </w:r>
      <w:proofErr w:type="gramEnd"/>
      <w:r w:rsidRPr="00A8677B">
        <w:rPr>
          <w:rFonts w:cs="Times New Roman"/>
          <w:color w:val="000000"/>
        </w:rPr>
        <w:t xml:space="preserve"> дней со дня опубликования протокола о результатах проведения Конкурса Победитель конкурса отказался от подписания Концессионного соглашения либо в Конкурсную комиссию не поступил проект подписанного Победителем конкурса Концессионного соглашения, Концедент принимает решение об отказе в заключении Концессионного соглашения с указанным лицом.</w:t>
      </w:r>
      <w:bookmarkStart w:id="60" w:name="sub_825763856"/>
    </w:p>
    <w:bookmarkEnd w:id="60"/>
    <w:p w14:paraId="379E7C51" w14:textId="77777777"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23.3. </w:t>
      </w:r>
      <w:bookmarkStart w:id="61" w:name="sub_362"/>
      <w:r w:rsidRPr="00A8677B">
        <w:rPr>
          <w:rFonts w:cs="Times New Roman"/>
          <w:color w:val="000000"/>
        </w:rPr>
        <w:t>В случае отказа или уклонения Победителя конкурса от подписания в установленный срок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Концессионное соглашение должно быть подписано в срок 10 рабочих дней со дня направления такому Участнику конкурса проекта Концессионного соглашения.</w:t>
      </w:r>
    </w:p>
    <w:bookmarkEnd w:id="61"/>
    <w:p w14:paraId="561410C2" w14:textId="77777777"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23.4. </w:t>
      </w:r>
      <w:bookmarkStart w:id="62" w:name="sub_363"/>
      <w:r w:rsidRPr="00A8677B">
        <w:rPr>
          <w:rFonts w:cs="Times New Roman"/>
          <w:color w:val="000000"/>
        </w:rPr>
        <w:t xml:space="preserve">В случае заключения Концессионного соглашения в соответствии с </w:t>
      </w:r>
      <w:hyperlink w:anchor="sub_296" w:history="1">
        <w:r w:rsidRPr="00A8677B">
          <w:rPr>
            <w:rFonts w:cs="Times New Roman"/>
          </w:rPr>
          <w:t xml:space="preserve">частью 6 </w:t>
        </w:r>
      </w:hyperlink>
      <w:hyperlink w:anchor="sub_296" w:history="1">
        <w:r w:rsidRPr="00A8677B">
          <w:rPr>
            <w:rFonts w:cs="Times New Roman"/>
          </w:rPr>
          <w:t>статьи 29</w:t>
        </w:r>
      </w:hyperlink>
      <w:r w:rsidRPr="00A8677B">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Заявителем, представившим единственную Заявку,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 иные предусмотренные Законом о концессионных соглашениях, другими федеральными законами условия.</w:t>
      </w:r>
    </w:p>
    <w:p w14:paraId="5AD3BA71" w14:textId="77777777"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 xml:space="preserve">23.5. В случае заключения Концессионного соглашения в соответствии с </w:t>
      </w:r>
      <w:hyperlink w:anchor="sub_327" w:history="1">
        <w:r w:rsidRPr="00A8677B">
          <w:rPr>
            <w:rFonts w:cs="Times New Roman"/>
          </w:rPr>
          <w:t>частью 7 статьи 32</w:t>
        </w:r>
      </w:hyperlink>
      <w:r w:rsidRPr="00A8677B">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единственным Участником конкурса Концедент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w:t>
      </w:r>
      <w:r w:rsidRPr="00A8677B">
        <w:rPr>
          <w:rFonts w:cs="Times New Roman"/>
          <w:color w:val="000000"/>
        </w:rPr>
        <w:lastRenderedPageBreak/>
        <w:t>соглашения, Конкурсной документацией и представленным таким Участником конкурса Конкурсным предложением, а также иные предусмотренные Законом о концессионных соглашениях, другими федеральными законами условия. В этих случаях Концессионное соглашение должно быть подписано в срок 30 рабочих дней со дня направления такому Участнику конкурса проекта Концессионного соглашения.</w:t>
      </w:r>
    </w:p>
    <w:bookmarkEnd w:id="62"/>
    <w:p w14:paraId="07A46456"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 xml:space="preserve">23.6. </w:t>
      </w:r>
      <w:bookmarkStart w:id="63" w:name="sub_3631"/>
      <w:r w:rsidRPr="00A8677B">
        <w:rPr>
          <w:rFonts w:cs="Times New Roman"/>
          <w:color w:val="000000"/>
        </w:rPr>
        <w:t>В случае, если после направления Концедентом Победителю конкурса, Иному лицу, заключающему Концессионное соглашение, документов для заключения Концессионного соглашения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Концедент принимает решение об отказе в заключении Концессионного 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p>
    <w:bookmarkEnd w:id="63"/>
    <w:p w14:paraId="48A9DE34"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 xml:space="preserve">23.7. </w:t>
      </w:r>
      <w:bookmarkStart w:id="64" w:name="sub_3632"/>
      <w:r w:rsidRPr="00A8677B">
        <w:rPr>
          <w:rFonts w:cs="Times New Roman"/>
          <w:color w:val="000000"/>
        </w:rPr>
        <w:t>В случае принятия в отношении Победителя конкурса решения об отказе в заключении с ним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bookmarkStart w:id="65" w:name="sub_364"/>
      <w:bookmarkEnd w:id="64"/>
    </w:p>
    <w:bookmarkEnd w:id="65"/>
    <w:p w14:paraId="37BE5C1D" w14:textId="77777777" w:rsidR="005317F0" w:rsidRPr="00A8677B" w:rsidRDefault="005317F0" w:rsidP="002B6407">
      <w:pPr>
        <w:pStyle w:val="Standard"/>
        <w:suppressAutoHyphens w:val="0"/>
        <w:ind w:firstLine="709"/>
        <w:jc w:val="both"/>
        <w:rPr>
          <w:rFonts w:eastAsia="Times New Roman" w:cs="Times New Roman"/>
          <w:color w:val="000000"/>
          <w:lang w:val="ru-RU" w:eastAsia="ru-RU" w:bidi="ar-SA"/>
        </w:rPr>
      </w:pPr>
    </w:p>
    <w:p w14:paraId="1CE09B9B" w14:textId="77777777" w:rsidR="005317F0" w:rsidRPr="00A8677B"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6" w:name="_Toc414487475"/>
      <w:r w:rsidRPr="00A8677B">
        <w:rPr>
          <w:sz w:val="24"/>
          <w:szCs w:val="24"/>
        </w:rPr>
        <w:t>Отказ от проведения Конкурса.</w:t>
      </w:r>
    </w:p>
    <w:p w14:paraId="6FBE3F54" w14:textId="77777777" w:rsidR="005317F0" w:rsidRPr="00A8677B" w:rsidRDefault="005317F0" w:rsidP="002B6407">
      <w:pPr>
        <w:pStyle w:val="10"/>
        <w:keepNext w:val="0"/>
        <w:widowControl w:val="0"/>
        <w:spacing w:before="0" w:after="0"/>
        <w:ind w:firstLine="709"/>
        <w:rPr>
          <w:sz w:val="24"/>
          <w:szCs w:val="24"/>
        </w:rPr>
      </w:pPr>
      <w:bookmarkStart w:id="67" w:name="__RefHeading__23281_451582324"/>
      <w:r w:rsidRPr="00A8677B">
        <w:rPr>
          <w:sz w:val="24"/>
          <w:szCs w:val="24"/>
        </w:rPr>
        <w:t>Внесение изменений в Конкурсную документацию</w:t>
      </w:r>
      <w:bookmarkEnd w:id="66"/>
      <w:bookmarkEnd w:id="67"/>
    </w:p>
    <w:p w14:paraId="7090784B" w14:textId="77777777" w:rsidR="005317F0" w:rsidRPr="00A8677B" w:rsidRDefault="005317F0" w:rsidP="002B6407">
      <w:pPr>
        <w:pStyle w:val="Standard"/>
        <w:suppressAutoHyphens w:val="0"/>
        <w:ind w:firstLine="709"/>
        <w:jc w:val="center"/>
        <w:rPr>
          <w:rFonts w:eastAsia="Times New Roman" w:cs="Times New Roman"/>
          <w:color w:val="000000"/>
          <w:lang w:val="ru-RU"/>
        </w:rPr>
      </w:pPr>
    </w:p>
    <w:p w14:paraId="7163BBF8"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24.1. Концедент вправе отказаться от проведения Конкурса, но не позднее, чем за 5 рабочих дней до установленной даты вскрытия конвертов с Конкурсными предложениями. При этом Концедент не несет ответственности за или в связи с совершением указанных действий по отказу от проведения Конкурса.</w:t>
      </w:r>
    </w:p>
    <w:p w14:paraId="1A2F1A7F"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24.2. Сообщение об отказе от проведения Конкурса размещается на Официальных сайтах в течение 1 (одного) рабочего дня от даты принятия решения об отказе от проведения Конкурса.</w:t>
      </w:r>
    </w:p>
    <w:p w14:paraId="1C18484A"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24.3. 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 определяемом концедентом официальном издании, размещается на Официальных сайтах.</w:t>
      </w:r>
    </w:p>
    <w:p w14:paraId="6A9A03AA"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24.4. При поступлении предложений об изменении конкурсной документации, в том числе об изменении проекта концессионного соглашения, к концеденту или в конкурсную комиссию они размещают на Официальных сайтах в течение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w:t>
      </w:r>
    </w:p>
    <w:p w14:paraId="318B8738"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24.5. В случае принятия концедентом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опубликовывается конкурсной комиссией в Официальном издании и размещается на Официальных сайтах. При этом срок представления заявок на участие в конкурсе или конкурсных предложений продлевается не менее чем на тридцать рабочих дней со дня внесения соответствующих изменений.</w:t>
      </w:r>
    </w:p>
    <w:p w14:paraId="50CF4FDA" w14:textId="77777777" w:rsidR="005317F0" w:rsidRPr="00A8677B" w:rsidRDefault="005317F0" w:rsidP="002B6407">
      <w:pPr>
        <w:pStyle w:val="Standard"/>
        <w:suppressAutoHyphens w:val="0"/>
        <w:ind w:firstLine="709"/>
        <w:jc w:val="both"/>
        <w:rPr>
          <w:rFonts w:cs="Times New Roman"/>
          <w:color w:val="000000"/>
        </w:rPr>
      </w:pPr>
    </w:p>
    <w:p w14:paraId="3C37363D" w14:textId="77777777" w:rsidR="005317F0" w:rsidRPr="00A8677B"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8" w:name="_Toc414487476"/>
      <w:r w:rsidRPr="00A8677B">
        <w:rPr>
          <w:sz w:val="24"/>
          <w:szCs w:val="24"/>
        </w:rPr>
        <w:t xml:space="preserve"> Срок передачи Концедентом Концессионеру объекта Концессионного соглашения и (или) иного имущества</w:t>
      </w:r>
      <w:bookmarkEnd w:id="68"/>
    </w:p>
    <w:p w14:paraId="2D28860C" w14:textId="77777777" w:rsidR="005317F0" w:rsidRPr="00A8677B" w:rsidRDefault="005317F0" w:rsidP="002B6407">
      <w:pPr>
        <w:pStyle w:val="Standard"/>
        <w:suppressAutoHyphens w:val="0"/>
        <w:ind w:firstLine="709"/>
        <w:rPr>
          <w:rFonts w:eastAsia="Times New Roman" w:cs="Times New Roman"/>
          <w:b/>
          <w:color w:val="000000"/>
          <w:lang w:val="ru-RU"/>
        </w:rPr>
      </w:pPr>
    </w:p>
    <w:p w14:paraId="06AB4391"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 xml:space="preserve">25.1. Срок передачи Концедентом Концессионеру объекта Концессионного соглашения – </w:t>
      </w:r>
      <w:r w:rsidRPr="00A8677B">
        <w:rPr>
          <w:rFonts w:cs="Times New Roman"/>
          <w:color w:val="000000"/>
        </w:rPr>
        <w:lastRenderedPageBreak/>
        <w:t>в соответствии с Концессионным соглашением.</w:t>
      </w:r>
    </w:p>
    <w:p w14:paraId="734BD6E8" w14:textId="34701639" w:rsidR="005317F0" w:rsidRPr="00A8677B" w:rsidRDefault="005317F0" w:rsidP="002B6407">
      <w:pPr>
        <w:pStyle w:val="Standard"/>
        <w:suppressAutoHyphens w:val="0"/>
        <w:ind w:firstLine="709"/>
        <w:jc w:val="both"/>
        <w:rPr>
          <w:rFonts w:cs="Times New Roman"/>
          <w:color w:val="000000"/>
        </w:rPr>
      </w:pPr>
    </w:p>
    <w:p w14:paraId="4B116385" w14:textId="77777777" w:rsidR="00E10877" w:rsidRPr="00A8677B" w:rsidRDefault="00E10877" w:rsidP="002B6407">
      <w:pPr>
        <w:pStyle w:val="Standard"/>
        <w:suppressAutoHyphens w:val="0"/>
        <w:ind w:firstLine="709"/>
        <w:jc w:val="both"/>
        <w:rPr>
          <w:rFonts w:cs="Times New Roman"/>
          <w:color w:val="000000"/>
        </w:rPr>
      </w:pPr>
    </w:p>
    <w:p w14:paraId="3F807C31" w14:textId="77777777" w:rsidR="005317F0" w:rsidRPr="00A8677B"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9" w:name="_Toc414487477"/>
      <w:r w:rsidRPr="00A8677B">
        <w:rPr>
          <w:sz w:val="24"/>
          <w:szCs w:val="24"/>
        </w:rPr>
        <w:t xml:space="preserve"> Метод регулирования тарифов, долгосрочные и иные параметры регулирования деятельности концессионера</w:t>
      </w:r>
      <w:bookmarkEnd w:id="69"/>
    </w:p>
    <w:p w14:paraId="3F292BA8" w14:textId="77777777" w:rsidR="005317F0" w:rsidRPr="00A8677B" w:rsidRDefault="005317F0" w:rsidP="002B6407">
      <w:pPr>
        <w:pStyle w:val="Standard"/>
        <w:suppressAutoHyphens w:val="0"/>
        <w:ind w:firstLine="709"/>
        <w:rPr>
          <w:rFonts w:cs="Times New Roman"/>
          <w:b/>
          <w:color w:val="000000"/>
        </w:rPr>
      </w:pPr>
    </w:p>
    <w:p w14:paraId="297CAD4A" w14:textId="4E35FE14"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26.1. Метод регулирования тарифов концессионера – метод индексации.</w:t>
      </w:r>
    </w:p>
    <w:p w14:paraId="2F10C0E2" w14:textId="77777777" w:rsidR="005317F0" w:rsidRPr="00A8677B" w:rsidRDefault="005317F0" w:rsidP="002B6407">
      <w:pPr>
        <w:pStyle w:val="Standard"/>
        <w:tabs>
          <w:tab w:val="left" w:pos="1567"/>
        </w:tabs>
        <w:suppressAutoHyphens w:val="0"/>
        <w:ind w:firstLine="709"/>
        <w:jc w:val="both"/>
        <w:rPr>
          <w:rFonts w:cs="Times New Roman"/>
        </w:rPr>
      </w:pPr>
      <w:r w:rsidRPr="00A8677B">
        <w:rPr>
          <w:rFonts w:cs="Times New Roman"/>
          <w:color w:val="000000"/>
        </w:rPr>
        <w:t>26.2. Долгосрочные параметры регулирования деятельности Концессионера, не являющиеся критериями Конкурса, устанавливаемые на период действия Концессионного соглашения указаны в Приложении № 6 к Конкурсной документации:</w:t>
      </w:r>
    </w:p>
    <w:p w14:paraId="30C45F24"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26.3. Минимально допустимые плановые значения показателей деятельности Концессионера указаны в Приложении № 6 к Конкурсной документации:</w:t>
      </w:r>
    </w:p>
    <w:p w14:paraId="7882B507" w14:textId="77777777" w:rsidR="005317F0" w:rsidRPr="00A8677B" w:rsidRDefault="005317F0" w:rsidP="002B6407">
      <w:pPr>
        <w:pStyle w:val="Standard"/>
        <w:tabs>
          <w:tab w:val="left" w:pos="1567"/>
        </w:tabs>
        <w:suppressAutoHyphens w:val="0"/>
        <w:ind w:firstLine="709"/>
        <w:jc w:val="both"/>
        <w:rPr>
          <w:rFonts w:cs="Times New Roman"/>
          <w:color w:val="000000"/>
        </w:rPr>
      </w:pPr>
      <w:r w:rsidRPr="00A8677B">
        <w:rPr>
          <w:rFonts w:cs="Times New Roman"/>
          <w:color w:val="000000"/>
        </w:rPr>
        <w:t>26.4. Цены, величины, значения, параметры, которые будут учитываться при расчете дисконтированной валовой выручки участников конкурса на услуги Концессионера:</w:t>
      </w:r>
    </w:p>
    <w:p w14:paraId="4967BC49" w14:textId="77777777" w:rsidR="005317F0" w:rsidRPr="00A8677B" w:rsidRDefault="005317F0" w:rsidP="00D778DB">
      <w:pPr>
        <w:pStyle w:val="Standard"/>
        <w:numPr>
          <w:ilvl w:val="0"/>
          <w:numId w:val="17"/>
        </w:numPr>
        <w:suppressAutoHyphens w:val="0"/>
        <w:ind w:left="0" w:firstLine="709"/>
        <w:jc w:val="both"/>
        <w:rPr>
          <w:rFonts w:cs="Times New Roman"/>
        </w:rPr>
      </w:pPr>
      <w:r w:rsidRPr="00A8677B">
        <w:rPr>
          <w:rFonts w:cs="Times New Roman"/>
          <w:bCs/>
          <w:color w:val="000000"/>
        </w:rPr>
        <w:t xml:space="preserve">объем полезного отпуска </w:t>
      </w:r>
      <w:r w:rsidRPr="00A8677B">
        <w:rPr>
          <w:rFonts w:cs="Times New Roman"/>
          <w:bCs/>
          <w:i/>
          <w:color w:val="000000"/>
        </w:rPr>
        <w:t>тепловой энергии (мощности), и (или) теплоносителя, и (или) объем отпуска холодной воды, и (или) горячей воды, и (или) объем водоотведения</w:t>
      </w:r>
      <w:r w:rsidRPr="00A8677B">
        <w:rPr>
          <w:rFonts w:cs="Times New Roman"/>
          <w:i/>
          <w:color w:val="000000"/>
        </w:rPr>
        <w:t xml:space="preserve"> </w:t>
      </w:r>
      <w:r w:rsidRPr="00A8677B">
        <w:rPr>
          <w:rFonts w:cs="Times New Roman"/>
          <w:bCs/>
          <w:color w:val="000000"/>
        </w:rPr>
        <w:t xml:space="preserve">в году, предшествующем первому году действия концессионного соглашения, а также прогноз объема полезного отпуска </w:t>
      </w:r>
      <w:r w:rsidRPr="00A8677B">
        <w:rPr>
          <w:rFonts w:cs="Times New Roman"/>
          <w:bCs/>
          <w:i/>
          <w:color w:val="000000"/>
        </w:rPr>
        <w:t>тепловой энергии (мощности) и (или) теплоносителя, прогноз объема отпуска воды и (или) водоотведения</w:t>
      </w:r>
      <w:r w:rsidRPr="00A8677B">
        <w:rPr>
          <w:rFonts w:cs="Times New Roman"/>
          <w:bCs/>
          <w:color w:val="000000"/>
        </w:rPr>
        <w:t xml:space="preserve"> на срок действия Концессионного соглашения указан в Приложении № 6 к Конкурсной документации.</w:t>
      </w:r>
    </w:p>
    <w:p w14:paraId="2BAF2858"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 а также иные цены, величины, значения, параметры, использование которых для расчета тарифов предусмотрено нормативными правовыми актами Российской Федерации указаны в Приложении № 6 к Конкурсной документации.</w:t>
      </w:r>
    </w:p>
    <w:p w14:paraId="79AB7A0D" w14:textId="77777777" w:rsidR="005317F0" w:rsidRPr="00A8677B" w:rsidRDefault="005317F0" w:rsidP="00D778DB">
      <w:pPr>
        <w:pStyle w:val="Standard"/>
        <w:numPr>
          <w:ilvl w:val="0"/>
          <w:numId w:val="17"/>
        </w:numPr>
        <w:suppressAutoHyphens w:val="0"/>
        <w:ind w:left="0" w:firstLine="709"/>
        <w:jc w:val="both"/>
        <w:rPr>
          <w:rFonts w:cs="Times New Roman"/>
        </w:rPr>
      </w:pPr>
      <w:r w:rsidRPr="00A8677B">
        <w:rPr>
          <w:rFonts w:cs="Times New Roman"/>
          <w:bCs/>
          <w:color w:val="000000"/>
        </w:rPr>
        <w:t xml:space="preserve">потери и удельное потребление энергетических ресурсов на единицу объема полезного отпуска </w:t>
      </w:r>
      <w:r w:rsidRPr="00A8677B">
        <w:rPr>
          <w:rFonts w:cs="Times New Roman"/>
          <w:bCs/>
          <w:i/>
          <w:color w:val="000000"/>
        </w:rPr>
        <w:t xml:space="preserve">тепловой энергии (мощности), и (или) </w:t>
      </w:r>
      <w:proofErr w:type="gramStart"/>
      <w:r w:rsidRPr="00A8677B">
        <w:rPr>
          <w:rFonts w:cs="Times New Roman"/>
          <w:bCs/>
          <w:i/>
          <w:color w:val="000000"/>
        </w:rPr>
        <w:t>теплоносителя,  и</w:t>
      </w:r>
      <w:proofErr w:type="gramEnd"/>
      <w:r w:rsidRPr="00A8677B">
        <w:rPr>
          <w:rFonts w:cs="Times New Roman"/>
          <w:bCs/>
          <w:i/>
          <w:color w:val="000000"/>
        </w:rPr>
        <w:t xml:space="preserve"> (или) объем отпуска холодной воды, и (или) горячей воды, и (или) объем водоотведения</w:t>
      </w:r>
      <w:r w:rsidRPr="00A8677B">
        <w:rPr>
          <w:rFonts w:cs="Times New Roman"/>
          <w:bCs/>
          <w:color w:val="000000"/>
        </w:rPr>
        <w:t xml:space="preserve"> в году, предшествующем первому году действия концессионного соглашения (по каждому виду используемого энергетического ресурса) указаны в Приложении № 6 к Конкурсной документации.</w:t>
      </w:r>
    </w:p>
    <w:p w14:paraId="42764CDE" w14:textId="5FF608DA" w:rsidR="005317F0" w:rsidRPr="00A8677B" w:rsidRDefault="005317F0" w:rsidP="00D778DB">
      <w:pPr>
        <w:pStyle w:val="Standard"/>
        <w:numPr>
          <w:ilvl w:val="0"/>
          <w:numId w:val="17"/>
        </w:numPr>
        <w:suppressAutoHyphens w:val="0"/>
        <w:ind w:left="0" w:firstLine="709"/>
        <w:jc w:val="both"/>
        <w:rPr>
          <w:rFonts w:cs="Times New Roman"/>
        </w:rPr>
      </w:pPr>
      <w:r w:rsidRPr="00A8677B">
        <w:rPr>
          <w:rFonts w:cs="Times New Roman"/>
          <w:bCs/>
          <w:color w:val="000000"/>
        </w:rPr>
        <w:t>величина неподконтрольных расходов, определяемая в соответствии с нормативными правовыми актами Российской Федерации в сфере теплоснабжения, водоснабжения указаны в Приложении № 6 к Конкурсной документации.</w:t>
      </w:r>
    </w:p>
    <w:p w14:paraId="4F6FBC23" w14:textId="5ADE67DB"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 xml:space="preserve">предельный (максимальный) рост необходимой валовой выручки от осуществления регулируемых видов деятельности, предусмотренной нормативными правовыми актами Российской Федерации в сфере </w:t>
      </w:r>
      <w:r w:rsidR="00B95017" w:rsidRPr="00A8677B">
        <w:rPr>
          <w:color w:val="000000"/>
        </w:rPr>
        <w:t>теплоснабжения, водоснабжения</w:t>
      </w:r>
      <w:r w:rsidRPr="00A8677B">
        <w:rPr>
          <w:rFonts w:cs="Times New Roman"/>
          <w:bCs/>
          <w:color w:val="000000"/>
        </w:rPr>
        <w:t>, по отношению к предыдущему году в соответствии с Приложением 6.</w:t>
      </w:r>
    </w:p>
    <w:p w14:paraId="0C915C3E" w14:textId="77777777" w:rsidR="005317F0" w:rsidRPr="00A8677B" w:rsidRDefault="005317F0" w:rsidP="00D778DB">
      <w:pPr>
        <w:pStyle w:val="Standard"/>
        <w:numPr>
          <w:ilvl w:val="0"/>
          <w:numId w:val="17"/>
        </w:numPr>
        <w:tabs>
          <w:tab w:val="left" w:pos="1134"/>
        </w:tabs>
        <w:suppressAutoHyphens w:val="0"/>
        <w:ind w:left="0" w:firstLine="709"/>
        <w:jc w:val="both"/>
        <w:rPr>
          <w:rFonts w:cs="Times New Roman"/>
          <w:bCs/>
          <w:color w:val="000000"/>
        </w:rPr>
      </w:pPr>
      <w:r w:rsidRPr="00A8677B">
        <w:rPr>
          <w:rFonts w:cs="Times New Roman"/>
          <w:bCs/>
          <w:color w:val="000000"/>
        </w:rPr>
        <w:t>предельные (минимальные и (или) максимальные) значения критериев конкурса указаны в Приложении № 3 к Конкурсной документации.</w:t>
      </w:r>
    </w:p>
    <w:p w14:paraId="3F8C5B9D" w14:textId="7CBE7127" w:rsidR="005317F0" w:rsidRPr="00A8677B" w:rsidRDefault="005317F0" w:rsidP="00D778DB">
      <w:pPr>
        <w:pStyle w:val="Standard"/>
        <w:numPr>
          <w:ilvl w:val="0"/>
          <w:numId w:val="17"/>
        </w:numPr>
        <w:tabs>
          <w:tab w:val="left" w:pos="1134"/>
        </w:tabs>
        <w:suppressAutoHyphens w:val="0"/>
        <w:ind w:left="0" w:firstLine="709"/>
        <w:jc w:val="both"/>
        <w:rPr>
          <w:rFonts w:cs="Times New Roman"/>
          <w:color w:val="000000"/>
        </w:rPr>
      </w:pPr>
      <w:r w:rsidRPr="00A8677B">
        <w:rPr>
          <w:rFonts w:cs="Times New Roman"/>
          <w:color w:val="000000"/>
        </w:rPr>
        <w:t xml:space="preserve">иные цены, значения, параметры, использование которых для расчета тарифов предусмотрено нормативными правовыми </w:t>
      </w:r>
      <w:proofErr w:type="gramStart"/>
      <w:r w:rsidRPr="00A8677B">
        <w:rPr>
          <w:rFonts w:cs="Times New Roman"/>
          <w:color w:val="000000"/>
        </w:rPr>
        <w:t>актами  Российской</w:t>
      </w:r>
      <w:proofErr w:type="gramEnd"/>
      <w:r w:rsidRPr="00A8677B">
        <w:rPr>
          <w:rFonts w:cs="Times New Roman"/>
          <w:color w:val="000000"/>
        </w:rPr>
        <w:t xml:space="preserve"> Федерации в сфере </w:t>
      </w:r>
      <w:r w:rsidR="00B95017" w:rsidRPr="00A8677B">
        <w:rPr>
          <w:color w:val="000000"/>
        </w:rPr>
        <w:t>теплоснабжения, водоснабжения</w:t>
      </w:r>
      <w:r w:rsidRPr="00A8677B">
        <w:rPr>
          <w:rFonts w:cs="Times New Roman"/>
          <w:color w:val="000000"/>
        </w:rPr>
        <w:t>, указаны в Приложении № 6  к Конкурсной документации.</w:t>
      </w:r>
    </w:p>
    <w:p w14:paraId="06A36C82" w14:textId="77777777" w:rsidR="005317F0" w:rsidRPr="00A8677B" w:rsidRDefault="005317F0" w:rsidP="002B6407">
      <w:pPr>
        <w:pStyle w:val="Standard"/>
        <w:suppressAutoHyphens w:val="0"/>
        <w:ind w:firstLine="709"/>
        <w:jc w:val="both"/>
        <w:rPr>
          <w:rFonts w:cs="Times New Roman"/>
          <w:bCs/>
          <w:color w:val="000000"/>
        </w:rPr>
      </w:pPr>
    </w:p>
    <w:p w14:paraId="46865BDE" w14:textId="77777777" w:rsidR="005317F0" w:rsidRPr="00A8677B"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70" w:name="_Toc414487478"/>
      <w:r w:rsidRPr="00A8677B">
        <w:rPr>
          <w:sz w:val="24"/>
          <w:szCs w:val="24"/>
        </w:rPr>
        <w:t xml:space="preserve"> Перечень приложений к Конкурсной документации</w:t>
      </w:r>
      <w:bookmarkEnd w:id="70"/>
    </w:p>
    <w:p w14:paraId="2B7F26AC" w14:textId="77777777" w:rsidR="005317F0" w:rsidRPr="00A8677B" w:rsidRDefault="005317F0" w:rsidP="002B6407">
      <w:pPr>
        <w:pStyle w:val="Standard"/>
        <w:suppressAutoHyphens w:val="0"/>
        <w:ind w:firstLine="709"/>
        <w:jc w:val="center"/>
        <w:rPr>
          <w:rFonts w:cs="Times New Roman"/>
          <w:color w:val="000000"/>
          <w:lang w:val="ru-RU"/>
        </w:rPr>
      </w:pPr>
    </w:p>
    <w:p w14:paraId="47FB51DA" w14:textId="77777777" w:rsidR="005317F0" w:rsidRPr="00A8677B" w:rsidRDefault="005317F0" w:rsidP="002B6407">
      <w:pPr>
        <w:pStyle w:val="Standard"/>
        <w:suppressAutoHyphens w:val="0"/>
        <w:ind w:firstLine="709"/>
        <w:jc w:val="both"/>
        <w:rPr>
          <w:rFonts w:cs="Times New Roman"/>
          <w:color w:val="000000"/>
        </w:rPr>
      </w:pPr>
      <w:r w:rsidRPr="00A8677B">
        <w:rPr>
          <w:rFonts w:cs="Times New Roman"/>
          <w:color w:val="000000"/>
        </w:rPr>
        <w:t>27.1. Конкурсная документация содержит следующие приложения:</w:t>
      </w:r>
    </w:p>
    <w:p w14:paraId="0F7FE8F9"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Приложение № 1 Проект Концессионного соглашения;</w:t>
      </w:r>
    </w:p>
    <w:p w14:paraId="39194497"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 xml:space="preserve">Приложение № </w:t>
      </w:r>
      <w:proofErr w:type="gramStart"/>
      <w:r w:rsidRPr="00A8677B">
        <w:rPr>
          <w:rFonts w:cs="Times New Roman"/>
          <w:bCs/>
          <w:color w:val="000000"/>
        </w:rPr>
        <w:t>2  Состав</w:t>
      </w:r>
      <w:proofErr w:type="gramEnd"/>
      <w:r w:rsidRPr="00A8677B">
        <w:rPr>
          <w:rFonts w:cs="Times New Roman"/>
          <w:bCs/>
          <w:color w:val="000000"/>
        </w:rPr>
        <w:t xml:space="preserve"> и описание Объекта Соглашения и иного имущества;</w:t>
      </w:r>
    </w:p>
    <w:p w14:paraId="19692E2C"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Приложение № 3 Критерии Конкурса и предельные (минимальные и (или) максимальные) значения критериев Конкурса;</w:t>
      </w:r>
    </w:p>
    <w:p w14:paraId="731D153D" w14:textId="77777777" w:rsidR="005317F0" w:rsidRPr="00A8677B" w:rsidRDefault="005317F0" w:rsidP="00D778DB">
      <w:pPr>
        <w:pStyle w:val="Standard"/>
        <w:numPr>
          <w:ilvl w:val="0"/>
          <w:numId w:val="17"/>
        </w:numPr>
        <w:suppressAutoHyphens w:val="0"/>
        <w:ind w:left="0" w:firstLine="709"/>
        <w:jc w:val="both"/>
        <w:rPr>
          <w:rFonts w:cs="Times New Roman"/>
          <w:bCs/>
          <w:color w:val="000000"/>
        </w:rPr>
      </w:pPr>
      <w:r w:rsidRPr="00A8677B">
        <w:rPr>
          <w:rFonts w:cs="Times New Roman"/>
          <w:bCs/>
          <w:color w:val="000000"/>
        </w:rPr>
        <w:t>Приложение № 4 Форма конкурсного предложения;</w:t>
      </w:r>
    </w:p>
    <w:p w14:paraId="3DC4BB66" w14:textId="77777777" w:rsidR="005317F0" w:rsidRPr="00A8677B" w:rsidRDefault="005317F0" w:rsidP="00D778DB">
      <w:pPr>
        <w:pStyle w:val="Standard"/>
        <w:numPr>
          <w:ilvl w:val="0"/>
          <w:numId w:val="17"/>
        </w:numPr>
        <w:suppressAutoHyphens w:val="0"/>
        <w:ind w:left="0" w:firstLine="709"/>
        <w:jc w:val="both"/>
        <w:rPr>
          <w:rFonts w:cs="Times New Roman"/>
        </w:rPr>
      </w:pPr>
      <w:r w:rsidRPr="00A8677B">
        <w:rPr>
          <w:rFonts w:cs="Times New Roman"/>
          <w:bCs/>
          <w:color w:val="000000"/>
        </w:rPr>
        <w:lastRenderedPageBreak/>
        <w:t>Приложение № 5 Задание и основные мероприятия</w:t>
      </w:r>
      <w:r w:rsidRPr="00A8677B">
        <w:rPr>
          <w:rFonts w:cs="Times New Roman"/>
        </w:rPr>
        <w:t xml:space="preserve"> по реконструкции и модернизации объектов концессионного соглашения</w:t>
      </w:r>
      <w:r w:rsidRPr="00A8677B">
        <w:rPr>
          <w:rFonts w:cs="Times New Roman"/>
          <w:bCs/>
          <w:color w:val="000000"/>
        </w:rPr>
        <w:t>;</w:t>
      </w:r>
    </w:p>
    <w:p w14:paraId="3F5603CF" w14:textId="77777777" w:rsidR="005317F0" w:rsidRPr="00A8677B" w:rsidRDefault="005317F0" w:rsidP="00D778DB">
      <w:pPr>
        <w:pStyle w:val="Standard"/>
        <w:numPr>
          <w:ilvl w:val="0"/>
          <w:numId w:val="17"/>
        </w:numPr>
        <w:suppressAutoHyphens w:val="0"/>
        <w:ind w:left="0" w:firstLine="709"/>
        <w:jc w:val="both"/>
        <w:rPr>
          <w:rFonts w:cs="Times New Roman"/>
        </w:rPr>
      </w:pPr>
      <w:r w:rsidRPr="00A8677B">
        <w:rPr>
          <w:rFonts w:cs="Times New Roman"/>
          <w:bCs/>
          <w:color w:val="000000"/>
        </w:rPr>
        <w:t xml:space="preserve">Приложение № 6 </w:t>
      </w:r>
      <w:r w:rsidRPr="00A8677B">
        <w:rPr>
          <w:rFonts w:cs="Times New Roman"/>
          <w:bCs/>
          <w:color w:val="000000"/>
          <w:lang w:val="ru-RU"/>
        </w:rPr>
        <w:t>Долгосрочные параметры регулирования деятельности Концесионера</w:t>
      </w:r>
      <w:r w:rsidRPr="00A8677B">
        <w:rPr>
          <w:rFonts w:cs="Times New Roman"/>
          <w:bCs/>
          <w:color w:val="000000"/>
        </w:rPr>
        <w:t>.</w:t>
      </w:r>
    </w:p>
    <w:p w14:paraId="00B07258" w14:textId="77777777" w:rsidR="00383B63" w:rsidRPr="00A8677B" w:rsidRDefault="005317F0" w:rsidP="00F414A3">
      <w:pPr>
        <w:pStyle w:val="Standard"/>
        <w:numPr>
          <w:ilvl w:val="0"/>
          <w:numId w:val="17"/>
        </w:numPr>
        <w:suppressAutoHyphens w:val="0"/>
        <w:ind w:left="0" w:firstLine="709"/>
        <w:jc w:val="both"/>
        <w:rPr>
          <w:rFonts w:cs="Times New Roman"/>
        </w:rPr>
      </w:pPr>
      <w:r w:rsidRPr="00A8677B">
        <w:rPr>
          <w:rFonts w:cs="Times New Roman"/>
          <w:bCs/>
        </w:rPr>
        <w:t>Приложение № 7. Форма заявки на участие в открытом конкурсе.</w:t>
      </w:r>
    </w:p>
    <w:p w14:paraId="452F6F94" w14:textId="3B1B6580" w:rsidR="00073FF5" w:rsidRPr="00A8677B" w:rsidRDefault="00D14AFB" w:rsidP="00073FF5">
      <w:pPr>
        <w:pStyle w:val="Standard"/>
        <w:suppressAutoHyphens w:val="0"/>
        <w:ind w:firstLine="709"/>
        <w:rPr>
          <w:rFonts w:cs="Times New Roman"/>
        </w:rPr>
      </w:pPr>
      <w:r w:rsidRPr="00A8677B">
        <w:rPr>
          <w:rFonts w:cs="Times New Roman"/>
          <w:bCs/>
          <w:lang w:val="ru-RU"/>
        </w:rPr>
        <w:t xml:space="preserve">-         </w:t>
      </w:r>
      <w:r w:rsidR="005317F0" w:rsidRPr="00A8677B">
        <w:rPr>
          <w:rFonts w:cs="Times New Roman"/>
          <w:bCs/>
        </w:rPr>
        <w:t xml:space="preserve">Приложение № 8. Форма описи документов, предоставляемых в заявке для участия в конкурсе на право заключения концессионного соглашения </w:t>
      </w:r>
      <w:r w:rsidR="00383B63" w:rsidRPr="00A8677B">
        <w:rPr>
          <w:rFonts w:cs="Times New Roman"/>
        </w:rPr>
        <w:t xml:space="preserve">в отношении </w:t>
      </w:r>
      <w:r w:rsidR="00073FF5" w:rsidRPr="00A8677B">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073FF5" w:rsidRPr="00A8677B">
        <w:rPr>
          <w:rFonts w:cs="Times New Roman"/>
        </w:rPr>
        <w:t xml:space="preserve"> расположенных на территории </w:t>
      </w:r>
      <w:r w:rsidR="00073FF5" w:rsidRPr="00A8677B">
        <w:rPr>
          <w:rFonts w:cs="Times New Roman"/>
          <w:lang w:val="ru-RU"/>
        </w:rPr>
        <w:t>МО СП «Баргузинское</w:t>
      </w:r>
    </w:p>
    <w:p w14:paraId="483FD370" w14:textId="47D854E9" w:rsidR="00F414A3" w:rsidRPr="00A8677B" w:rsidRDefault="00073FF5" w:rsidP="00073FF5">
      <w:pPr>
        <w:pStyle w:val="Standard"/>
        <w:suppressAutoHyphens w:val="0"/>
        <w:rPr>
          <w:rFonts w:cs="Times New Roman"/>
        </w:rPr>
      </w:pPr>
      <w:r w:rsidRPr="00A8677B">
        <w:t>Баргузинского района Республики Бурятия</w:t>
      </w:r>
      <w:r w:rsidR="00F414A3" w:rsidRPr="00A8677B">
        <w:rPr>
          <w:rFonts w:cs="Times New Roman"/>
        </w:rPr>
        <w:t>.</w:t>
      </w:r>
    </w:p>
    <w:p w14:paraId="608A96F3" w14:textId="6314E97F" w:rsidR="005317F0" w:rsidRPr="00A8677B" w:rsidRDefault="005317F0" w:rsidP="00F414A3">
      <w:pPr>
        <w:pStyle w:val="Standard"/>
        <w:numPr>
          <w:ilvl w:val="0"/>
          <w:numId w:val="17"/>
        </w:numPr>
        <w:suppressAutoHyphens w:val="0"/>
        <w:ind w:left="0" w:firstLine="709"/>
        <w:jc w:val="both"/>
        <w:rPr>
          <w:rFonts w:cs="Times New Roman"/>
        </w:rPr>
      </w:pPr>
      <w:r w:rsidRPr="00A8677B">
        <w:rPr>
          <w:rFonts w:cs="Times New Roman"/>
          <w:lang w:val="ru-RU"/>
        </w:rPr>
        <w:t xml:space="preserve">Приложение № 9. Акты технического обследования в </w:t>
      </w:r>
      <w:r w:rsidRPr="00A8677B">
        <w:rPr>
          <w:rFonts w:cs="Times New Roman"/>
          <w:bCs/>
          <w:lang w:val="ru-RU"/>
        </w:rPr>
        <w:t xml:space="preserve">отношении системы коммунальной инфраструктуры объектов </w:t>
      </w:r>
      <w:r w:rsidRPr="00A8677B">
        <w:rPr>
          <w:rFonts w:cs="Times New Roman"/>
          <w:lang w:val="ru-RU"/>
        </w:rPr>
        <w:t>коммунального хозяйства, принадлежащих муниципальному образованию «</w:t>
      </w:r>
      <w:r w:rsidR="006A4E95" w:rsidRPr="00A8677B">
        <w:rPr>
          <w:rFonts w:cs="Times New Roman"/>
          <w:lang w:val="ru-RU"/>
        </w:rPr>
        <w:t>Баргузинский</w:t>
      </w:r>
      <w:r w:rsidR="00CA4A0B" w:rsidRPr="00A8677B">
        <w:rPr>
          <w:rFonts w:cs="Times New Roman"/>
          <w:lang w:val="ru-RU"/>
        </w:rPr>
        <w:t xml:space="preserve"> район</w:t>
      </w:r>
      <w:r w:rsidRPr="00A8677B">
        <w:rPr>
          <w:rFonts w:cs="Times New Roman"/>
          <w:lang w:val="ru-RU"/>
        </w:rPr>
        <w:t>».</w:t>
      </w:r>
    </w:p>
    <w:p w14:paraId="1390E25A" w14:textId="77777777" w:rsidR="00DC4BB8" w:rsidRPr="00A8677B" w:rsidRDefault="00DC4BB8">
      <w:pPr>
        <w:rPr>
          <w:rFonts w:eastAsia="Andale Sans UI"/>
          <w:kern w:val="3"/>
          <w:lang w:val="de-DE" w:eastAsia="ja-JP" w:bidi="fa-IR"/>
        </w:rPr>
      </w:pPr>
      <w:r w:rsidRPr="00A8677B">
        <w:br w:type="page"/>
      </w:r>
    </w:p>
    <w:p w14:paraId="0DF1E01E" w14:textId="08613091" w:rsidR="005317F0" w:rsidRPr="00A8677B" w:rsidRDefault="005317F0" w:rsidP="002B6407">
      <w:pPr>
        <w:pStyle w:val="Standard"/>
        <w:suppressAutoHyphens w:val="0"/>
        <w:ind w:firstLine="709"/>
        <w:jc w:val="right"/>
        <w:rPr>
          <w:rFonts w:cs="Times New Roman"/>
        </w:rPr>
      </w:pPr>
      <w:proofErr w:type="gramStart"/>
      <w:r w:rsidRPr="00A8677B">
        <w:rPr>
          <w:rFonts w:cs="Times New Roman"/>
        </w:rPr>
        <w:lastRenderedPageBreak/>
        <w:t>ПРИЛОЖЕНИЕ  №</w:t>
      </w:r>
      <w:proofErr w:type="gramEnd"/>
      <w:r w:rsidRPr="00A8677B">
        <w:rPr>
          <w:rFonts w:cs="Times New Roman"/>
        </w:rPr>
        <w:t xml:space="preserve"> 1</w:t>
      </w:r>
    </w:p>
    <w:p w14:paraId="132FA3C3" w14:textId="77777777" w:rsidR="005317F0" w:rsidRPr="00A8677B" w:rsidRDefault="005317F0" w:rsidP="002B6407">
      <w:pPr>
        <w:pStyle w:val="Standard"/>
        <w:suppressAutoHyphens w:val="0"/>
        <w:ind w:firstLine="709"/>
        <w:jc w:val="right"/>
        <w:rPr>
          <w:rFonts w:cs="Times New Roman"/>
        </w:rPr>
      </w:pPr>
      <w:r w:rsidRPr="00A8677B">
        <w:rPr>
          <w:rFonts w:cs="Times New Roman"/>
        </w:rPr>
        <w:t>к конкурсной документации</w:t>
      </w:r>
    </w:p>
    <w:p w14:paraId="1E210A27" w14:textId="77777777" w:rsidR="00F01381" w:rsidRPr="00A8677B" w:rsidRDefault="00F01381" w:rsidP="00F01381">
      <w:pPr>
        <w:pStyle w:val="Standard"/>
        <w:suppressAutoHyphens w:val="0"/>
        <w:ind w:firstLine="709"/>
        <w:jc w:val="center"/>
        <w:rPr>
          <w:rFonts w:cs="Times New Roman"/>
          <w:b/>
          <w:lang w:val="ru-RU"/>
        </w:rPr>
      </w:pPr>
      <w:r w:rsidRPr="00A8677B">
        <w:rPr>
          <w:sz w:val="28"/>
          <w:szCs w:val="28"/>
        </w:rPr>
        <w:t xml:space="preserve">ПРОЕКТ </w:t>
      </w:r>
      <w:r w:rsidRPr="00A8677B">
        <w:rPr>
          <w:rFonts w:cs="Times New Roman"/>
          <w:b/>
        </w:rPr>
        <w:t>КОНЦЕССИОННОЕ СОГЛАШЕНИЕ</w:t>
      </w:r>
      <w:r w:rsidRPr="00A8677B">
        <w:rPr>
          <w:rFonts w:cs="Times New Roman"/>
          <w:b/>
          <w:lang w:val="ru-RU"/>
        </w:rPr>
        <w:t xml:space="preserve"> №</w:t>
      </w:r>
    </w:p>
    <w:p w14:paraId="53E41592" w14:textId="02B44630" w:rsidR="00D36789" w:rsidRDefault="00260B1F" w:rsidP="00073FF5">
      <w:pPr>
        <w:pStyle w:val="Standard"/>
        <w:suppressAutoHyphens w:val="0"/>
        <w:ind w:firstLine="709"/>
        <w:jc w:val="center"/>
        <w:rPr>
          <w:sz w:val="28"/>
          <w:szCs w:val="28"/>
        </w:rPr>
      </w:pPr>
      <w:bookmarkStart w:id="71" w:name="__RefHeading__23283_451582324"/>
      <w:r w:rsidRPr="00A8677B">
        <w:rPr>
          <w:rFonts w:cs="Times New Roman"/>
        </w:rPr>
        <w:t xml:space="preserve">в отношении </w:t>
      </w:r>
      <w:bookmarkEnd w:id="71"/>
      <w:r w:rsidR="00073FF5" w:rsidRPr="00A8677B">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073FF5" w:rsidRPr="00A8677B">
        <w:rPr>
          <w:rFonts w:cs="Times New Roman"/>
        </w:rPr>
        <w:t xml:space="preserve"> расположенных на территории </w:t>
      </w:r>
      <w:r w:rsidR="00073FF5" w:rsidRPr="00A8677B">
        <w:rPr>
          <w:rFonts w:cs="Times New Roman"/>
          <w:lang w:val="ru-RU"/>
        </w:rPr>
        <w:t xml:space="preserve"> МО СП «Баргузинское </w:t>
      </w:r>
      <w:r w:rsidR="00073FF5" w:rsidRPr="00A8677B">
        <w:t>Баргузинского района Р</w:t>
      </w:r>
      <w:r w:rsidR="00073FF5" w:rsidRPr="005B7DB7">
        <w:t>еспублики Бурятия</w:t>
      </w:r>
      <w:r w:rsidR="00D36789">
        <w:rPr>
          <w:sz w:val="28"/>
          <w:szCs w:val="28"/>
        </w:rPr>
        <w:br w:type="page"/>
      </w:r>
    </w:p>
    <w:p w14:paraId="06A8DA2C" w14:textId="4EBB9FF2" w:rsidR="003B10C2" w:rsidRDefault="003B10C2" w:rsidP="003B10C2">
      <w:pPr>
        <w:pStyle w:val="Standard"/>
        <w:suppressAutoHyphens w:val="0"/>
        <w:jc w:val="right"/>
        <w:rPr>
          <w:sz w:val="28"/>
          <w:szCs w:val="28"/>
        </w:rPr>
      </w:pPr>
      <w:proofErr w:type="gramStart"/>
      <w:r>
        <w:rPr>
          <w:sz w:val="28"/>
          <w:szCs w:val="28"/>
        </w:rPr>
        <w:lastRenderedPageBreak/>
        <w:t>ПРИЛОЖЕНИЕ  №</w:t>
      </w:r>
      <w:proofErr w:type="gramEnd"/>
      <w:r>
        <w:rPr>
          <w:sz w:val="28"/>
          <w:szCs w:val="28"/>
        </w:rPr>
        <w:t xml:space="preserve"> </w:t>
      </w:r>
      <w:r>
        <w:rPr>
          <w:sz w:val="28"/>
          <w:szCs w:val="28"/>
          <w:lang w:val="ru-RU"/>
        </w:rPr>
        <w:t>2</w:t>
      </w:r>
    </w:p>
    <w:p w14:paraId="16C675BF" w14:textId="77777777" w:rsidR="003B10C2" w:rsidRDefault="003B10C2" w:rsidP="003B10C2">
      <w:pPr>
        <w:pStyle w:val="Standard"/>
        <w:suppressAutoHyphens w:val="0"/>
        <w:ind w:left="5670"/>
        <w:jc w:val="center"/>
        <w:rPr>
          <w:sz w:val="28"/>
          <w:szCs w:val="28"/>
        </w:rPr>
      </w:pPr>
      <w:r>
        <w:rPr>
          <w:sz w:val="28"/>
          <w:szCs w:val="28"/>
        </w:rPr>
        <w:t>к конкурсной документации</w:t>
      </w:r>
    </w:p>
    <w:p w14:paraId="40D24CED" w14:textId="77777777" w:rsidR="003B10C2" w:rsidRDefault="003B10C2" w:rsidP="003B10C2">
      <w:pPr>
        <w:jc w:val="right"/>
        <w:rPr>
          <w:bCs/>
          <w:color w:val="000000"/>
        </w:rPr>
      </w:pPr>
    </w:p>
    <w:p w14:paraId="06433C6B" w14:textId="77777777" w:rsidR="00917937" w:rsidRDefault="00917937" w:rsidP="00610F7A">
      <w:pPr>
        <w:jc w:val="center"/>
        <w:rPr>
          <w:bCs/>
          <w:color w:val="000000"/>
        </w:rPr>
      </w:pPr>
    </w:p>
    <w:p w14:paraId="54D8A968" w14:textId="77777777" w:rsidR="00917937" w:rsidRDefault="00917937" w:rsidP="00917937">
      <w:pPr>
        <w:jc w:val="center"/>
        <w:rPr>
          <w:bCs/>
          <w:color w:val="000000"/>
        </w:rPr>
      </w:pPr>
      <w:r>
        <w:rPr>
          <w:bCs/>
          <w:color w:val="000000"/>
        </w:rPr>
        <w:t>СОСТАВ И ОПИСАНИЕ ОБЪЕКТА</w:t>
      </w:r>
    </w:p>
    <w:p w14:paraId="16E7D8F8" w14:textId="7D717592" w:rsidR="00917937" w:rsidRDefault="00917937" w:rsidP="00917937">
      <w:pPr>
        <w:jc w:val="center"/>
        <w:rPr>
          <w:bCs/>
          <w:color w:val="000000"/>
        </w:rPr>
      </w:pPr>
      <w:r>
        <w:rPr>
          <w:bCs/>
          <w:color w:val="000000"/>
        </w:rPr>
        <w:t>КОНЦЕССИОННОГО СОГЛАШЕНИЯ</w:t>
      </w:r>
    </w:p>
    <w:p w14:paraId="6E9DB3EE" w14:textId="77777777" w:rsidR="00F632E8" w:rsidRDefault="00F632E8" w:rsidP="00F632E8">
      <w:pPr>
        <w:jc w:val="right"/>
        <w:rPr>
          <w:bCs/>
          <w:color w:val="000000"/>
        </w:rPr>
      </w:pPr>
      <w:r>
        <w:rPr>
          <w:bCs/>
          <w:color w:val="000000"/>
        </w:rPr>
        <w:t>Недвижимое имущество</w:t>
      </w:r>
    </w:p>
    <w:tbl>
      <w:tblPr>
        <w:tblStyle w:val="ae"/>
        <w:tblW w:w="10656" w:type="dxa"/>
        <w:tblInd w:w="-714" w:type="dxa"/>
        <w:tblLayout w:type="fixed"/>
        <w:tblLook w:val="04A0" w:firstRow="1" w:lastRow="0" w:firstColumn="1" w:lastColumn="0" w:noHBand="0" w:noVBand="1"/>
      </w:tblPr>
      <w:tblGrid>
        <w:gridCol w:w="421"/>
        <w:gridCol w:w="1281"/>
        <w:gridCol w:w="1984"/>
        <w:gridCol w:w="851"/>
        <w:gridCol w:w="1417"/>
        <w:gridCol w:w="1134"/>
        <w:gridCol w:w="1133"/>
        <w:gridCol w:w="993"/>
        <w:gridCol w:w="1417"/>
        <w:gridCol w:w="25"/>
      </w:tblGrid>
      <w:tr w:rsidR="00F632E8" w:rsidRPr="00474185" w14:paraId="73213FB5" w14:textId="77777777" w:rsidTr="002367A6">
        <w:trPr>
          <w:gridAfter w:val="1"/>
          <w:wAfter w:w="25" w:type="dxa"/>
        </w:trPr>
        <w:tc>
          <w:tcPr>
            <w:tcW w:w="421" w:type="dxa"/>
            <w:shd w:val="clear" w:color="auto" w:fill="auto"/>
            <w:vAlign w:val="center"/>
          </w:tcPr>
          <w:p w14:paraId="330C97E4" w14:textId="77777777" w:rsidR="00F632E8" w:rsidRPr="00474185" w:rsidRDefault="00F632E8" w:rsidP="002367A6">
            <w:pPr>
              <w:widowControl w:val="0"/>
              <w:jc w:val="center"/>
              <w:rPr>
                <w:sz w:val="20"/>
                <w:szCs w:val="20"/>
              </w:rPr>
            </w:pPr>
            <w:r w:rsidRPr="00474185">
              <w:rPr>
                <w:sz w:val="20"/>
                <w:szCs w:val="20"/>
              </w:rPr>
              <w:t>№</w:t>
            </w:r>
          </w:p>
        </w:tc>
        <w:tc>
          <w:tcPr>
            <w:tcW w:w="1281" w:type="dxa"/>
            <w:shd w:val="clear" w:color="auto" w:fill="auto"/>
            <w:vAlign w:val="center"/>
          </w:tcPr>
          <w:p w14:paraId="052BC4FF" w14:textId="77777777" w:rsidR="00F632E8" w:rsidRPr="00474185" w:rsidRDefault="00F632E8" w:rsidP="002367A6">
            <w:pPr>
              <w:widowControl w:val="0"/>
              <w:jc w:val="center"/>
              <w:rPr>
                <w:sz w:val="20"/>
                <w:szCs w:val="20"/>
              </w:rPr>
            </w:pPr>
            <w:r w:rsidRPr="00474185">
              <w:rPr>
                <w:sz w:val="20"/>
                <w:szCs w:val="20"/>
              </w:rPr>
              <w:t>Наименование</w:t>
            </w:r>
          </w:p>
        </w:tc>
        <w:tc>
          <w:tcPr>
            <w:tcW w:w="1984" w:type="dxa"/>
            <w:shd w:val="clear" w:color="auto" w:fill="auto"/>
            <w:vAlign w:val="center"/>
          </w:tcPr>
          <w:p w14:paraId="7B3122D4" w14:textId="77777777" w:rsidR="00F632E8" w:rsidRPr="00474185" w:rsidRDefault="00F632E8" w:rsidP="002367A6">
            <w:pPr>
              <w:widowControl w:val="0"/>
              <w:jc w:val="center"/>
              <w:rPr>
                <w:sz w:val="20"/>
                <w:szCs w:val="20"/>
              </w:rPr>
            </w:pPr>
            <w:r w:rsidRPr="00474185">
              <w:rPr>
                <w:sz w:val="20"/>
                <w:szCs w:val="20"/>
              </w:rPr>
              <w:t>Адрес</w:t>
            </w:r>
          </w:p>
        </w:tc>
        <w:tc>
          <w:tcPr>
            <w:tcW w:w="851" w:type="dxa"/>
            <w:shd w:val="clear" w:color="auto" w:fill="auto"/>
            <w:vAlign w:val="center"/>
          </w:tcPr>
          <w:p w14:paraId="27122810" w14:textId="77777777" w:rsidR="00F632E8" w:rsidRPr="00474185" w:rsidRDefault="00F632E8" w:rsidP="002367A6">
            <w:pPr>
              <w:widowControl w:val="0"/>
              <w:jc w:val="center"/>
              <w:rPr>
                <w:sz w:val="20"/>
                <w:szCs w:val="20"/>
              </w:rPr>
            </w:pPr>
            <w:r w:rsidRPr="00474185">
              <w:rPr>
                <w:sz w:val="20"/>
                <w:szCs w:val="20"/>
              </w:rPr>
              <w:t>Год ввода в эксплуатацию</w:t>
            </w:r>
          </w:p>
        </w:tc>
        <w:tc>
          <w:tcPr>
            <w:tcW w:w="1417" w:type="dxa"/>
            <w:shd w:val="clear" w:color="auto" w:fill="auto"/>
            <w:vAlign w:val="center"/>
          </w:tcPr>
          <w:p w14:paraId="7E97A9D4" w14:textId="77777777" w:rsidR="00F632E8" w:rsidRPr="00474185" w:rsidRDefault="00F632E8" w:rsidP="002367A6">
            <w:pPr>
              <w:widowControl w:val="0"/>
              <w:jc w:val="center"/>
              <w:rPr>
                <w:sz w:val="20"/>
                <w:szCs w:val="20"/>
              </w:rPr>
            </w:pPr>
            <w:r w:rsidRPr="00474185">
              <w:rPr>
                <w:sz w:val="20"/>
                <w:szCs w:val="20"/>
              </w:rPr>
              <w:t>Техническй характеристики/техническое состояние</w:t>
            </w:r>
          </w:p>
        </w:tc>
        <w:tc>
          <w:tcPr>
            <w:tcW w:w="1134" w:type="dxa"/>
            <w:shd w:val="clear" w:color="auto" w:fill="auto"/>
          </w:tcPr>
          <w:p w14:paraId="1B5B16D0" w14:textId="77777777" w:rsidR="00F632E8" w:rsidRPr="00474185" w:rsidRDefault="00F632E8" w:rsidP="002367A6">
            <w:pPr>
              <w:widowControl w:val="0"/>
              <w:jc w:val="center"/>
              <w:rPr>
                <w:sz w:val="20"/>
                <w:szCs w:val="20"/>
              </w:rPr>
            </w:pPr>
            <w:r w:rsidRPr="00474185">
              <w:rPr>
                <w:sz w:val="20"/>
                <w:szCs w:val="20"/>
              </w:rPr>
              <w:t>Балансовая стоимость, руб.</w:t>
            </w:r>
          </w:p>
        </w:tc>
        <w:tc>
          <w:tcPr>
            <w:tcW w:w="1133" w:type="dxa"/>
            <w:shd w:val="clear" w:color="auto" w:fill="auto"/>
          </w:tcPr>
          <w:p w14:paraId="1086F984" w14:textId="77777777" w:rsidR="00F632E8" w:rsidRPr="00474185" w:rsidRDefault="00F632E8" w:rsidP="002367A6">
            <w:pPr>
              <w:widowControl w:val="0"/>
              <w:jc w:val="center"/>
              <w:rPr>
                <w:sz w:val="20"/>
                <w:szCs w:val="20"/>
              </w:rPr>
            </w:pPr>
            <w:r w:rsidRPr="00474185">
              <w:rPr>
                <w:sz w:val="20"/>
                <w:szCs w:val="20"/>
              </w:rPr>
              <w:t>Рыночная  стоимость, руб./износ</w:t>
            </w:r>
          </w:p>
        </w:tc>
        <w:tc>
          <w:tcPr>
            <w:tcW w:w="993" w:type="dxa"/>
            <w:tcBorders>
              <w:bottom w:val="single" w:sz="4" w:space="0" w:color="auto"/>
            </w:tcBorders>
            <w:shd w:val="clear" w:color="auto" w:fill="auto"/>
          </w:tcPr>
          <w:p w14:paraId="251EE92A" w14:textId="77777777" w:rsidR="00F632E8" w:rsidRPr="00474185" w:rsidRDefault="00F632E8" w:rsidP="002367A6">
            <w:pPr>
              <w:jc w:val="center"/>
              <w:rPr>
                <w:sz w:val="20"/>
                <w:szCs w:val="20"/>
              </w:rPr>
            </w:pPr>
            <w:r w:rsidRPr="00474185">
              <w:rPr>
                <w:sz w:val="20"/>
                <w:szCs w:val="20"/>
              </w:rPr>
              <w:t>Начальная/Остаточная/Восстановительная стоимость стоимость,</w:t>
            </w:r>
          </w:p>
          <w:p w14:paraId="2DE3AA2E" w14:textId="77777777" w:rsidR="00F632E8" w:rsidRPr="00474185" w:rsidRDefault="00F632E8" w:rsidP="002367A6">
            <w:pPr>
              <w:jc w:val="center"/>
              <w:rPr>
                <w:sz w:val="20"/>
                <w:szCs w:val="20"/>
              </w:rPr>
            </w:pPr>
            <w:r w:rsidRPr="00474185">
              <w:rPr>
                <w:sz w:val="20"/>
                <w:szCs w:val="20"/>
              </w:rPr>
              <w:t>руб</w:t>
            </w:r>
          </w:p>
          <w:p w14:paraId="120469DA" w14:textId="77777777" w:rsidR="00F632E8" w:rsidRPr="00474185" w:rsidRDefault="00F632E8" w:rsidP="002367A6">
            <w:pPr>
              <w:widowControl w:val="0"/>
              <w:jc w:val="center"/>
              <w:rPr>
                <w:sz w:val="20"/>
                <w:szCs w:val="20"/>
              </w:rPr>
            </w:pPr>
            <w:r w:rsidRPr="00474185">
              <w:rPr>
                <w:sz w:val="20"/>
                <w:szCs w:val="20"/>
              </w:rPr>
              <w:t xml:space="preserve">(при наличии сведений)    </w:t>
            </w:r>
          </w:p>
        </w:tc>
        <w:tc>
          <w:tcPr>
            <w:tcW w:w="1417" w:type="dxa"/>
            <w:tcBorders>
              <w:bottom w:val="single" w:sz="4" w:space="0" w:color="auto"/>
            </w:tcBorders>
            <w:shd w:val="clear" w:color="auto" w:fill="auto"/>
          </w:tcPr>
          <w:p w14:paraId="4E5D7A14" w14:textId="77777777" w:rsidR="00F632E8" w:rsidRPr="00474185" w:rsidRDefault="00F632E8" w:rsidP="002367A6">
            <w:pPr>
              <w:widowControl w:val="0"/>
              <w:jc w:val="center"/>
              <w:rPr>
                <w:sz w:val="20"/>
                <w:szCs w:val="20"/>
              </w:rPr>
            </w:pPr>
            <w:r w:rsidRPr="00474185">
              <w:rPr>
                <w:sz w:val="20"/>
                <w:szCs w:val="20"/>
              </w:rPr>
              <w:t>Мероприятия по ремонту/реконструкции(наименование, дата проведения)</w:t>
            </w:r>
          </w:p>
        </w:tc>
      </w:tr>
      <w:tr w:rsidR="00F632E8" w:rsidRPr="00474185" w14:paraId="5D7B1414" w14:textId="77777777" w:rsidTr="002367A6">
        <w:trPr>
          <w:trHeight w:val="284"/>
        </w:trPr>
        <w:tc>
          <w:tcPr>
            <w:tcW w:w="10656" w:type="dxa"/>
            <w:gridSpan w:val="10"/>
            <w:shd w:val="clear" w:color="auto" w:fill="auto"/>
            <w:vAlign w:val="center"/>
          </w:tcPr>
          <w:p w14:paraId="5D95F8EA" w14:textId="77777777" w:rsidR="00F632E8" w:rsidRPr="00474185" w:rsidRDefault="00F632E8" w:rsidP="002367A6">
            <w:pPr>
              <w:widowControl w:val="0"/>
              <w:jc w:val="center"/>
              <w:rPr>
                <w:sz w:val="20"/>
                <w:szCs w:val="20"/>
              </w:rPr>
            </w:pPr>
            <w:r w:rsidRPr="00474185">
              <w:rPr>
                <w:sz w:val="20"/>
                <w:szCs w:val="20"/>
              </w:rPr>
              <w:t>МО СП «Баргузинское»</w:t>
            </w:r>
            <w:r w:rsidRPr="00474185">
              <w:rPr>
                <w:color w:val="212529"/>
                <w:sz w:val="20"/>
                <w:szCs w:val="20"/>
                <w:shd w:val="clear" w:color="auto" w:fill="FFFFFF"/>
              </w:rPr>
              <w:t xml:space="preserve"> тип системы коммунальной инфраструктуры-теплоснобжение</w:t>
            </w:r>
          </w:p>
        </w:tc>
      </w:tr>
      <w:tr w:rsidR="00F632E8" w:rsidRPr="00474185" w14:paraId="75EEE88F" w14:textId="77777777" w:rsidTr="002367A6">
        <w:trPr>
          <w:gridAfter w:val="1"/>
          <w:wAfter w:w="25" w:type="dxa"/>
          <w:trHeight w:val="284"/>
        </w:trPr>
        <w:tc>
          <w:tcPr>
            <w:tcW w:w="421" w:type="dxa"/>
            <w:shd w:val="clear" w:color="auto" w:fill="auto"/>
            <w:vAlign w:val="center"/>
          </w:tcPr>
          <w:p w14:paraId="55BE32C2" w14:textId="77777777" w:rsidR="00F632E8" w:rsidRPr="00474185" w:rsidRDefault="00F632E8" w:rsidP="002367A6">
            <w:pPr>
              <w:widowControl w:val="0"/>
              <w:rPr>
                <w:sz w:val="20"/>
                <w:szCs w:val="20"/>
              </w:rPr>
            </w:pPr>
            <w:r>
              <w:rPr>
                <w:sz w:val="20"/>
                <w:szCs w:val="20"/>
              </w:rPr>
              <w:t>1</w:t>
            </w:r>
          </w:p>
        </w:tc>
        <w:tc>
          <w:tcPr>
            <w:tcW w:w="1281" w:type="dxa"/>
            <w:shd w:val="clear" w:color="auto" w:fill="auto"/>
            <w:vAlign w:val="center"/>
          </w:tcPr>
          <w:p w14:paraId="7CAE211A" w14:textId="77777777" w:rsidR="00F632E8" w:rsidRPr="00474185" w:rsidRDefault="00F632E8" w:rsidP="002367A6">
            <w:pPr>
              <w:widowControl w:val="0"/>
              <w:jc w:val="both"/>
              <w:rPr>
                <w:sz w:val="20"/>
                <w:szCs w:val="20"/>
              </w:rPr>
            </w:pPr>
            <w:r w:rsidRPr="00474185">
              <w:rPr>
                <w:rStyle w:val="95pt0pt"/>
                <w:sz w:val="20"/>
                <w:szCs w:val="20"/>
              </w:rPr>
              <w:t>Здание котельной</w:t>
            </w:r>
          </w:p>
        </w:tc>
        <w:tc>
          <w:tcPr>
            <w:tcW w:w="1984" w:type="dxa"/>
            <w:shd w:val="clear" w:color="auto" w:fill="auto"/>
            <w:vAlign w:val="center"/>
          </w:tcPr>
          <w:p w14:paraId="3F38E07A" w14:textId="77777777" w:rsidR="00F632E8" w:rsidRPr="00474185" w:rsidRDefault="00F632E8" w:rsidP="002367A6">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851" w:type="dxa"/>
            <w:shd w:val="clear" w:color="auto" w:fill="auto"/>
            <w:vAlign w:val="center"/>
          </w:tcPr>
          <w:p w14:paraId="04086FE1" w14:textId="77777777" w:rsidR="00F632E8" w:rsidRPr="00474185" w:rsidRDefault="00F632E8" w:rsidP="002367A6">
            <w:pPr>
              <w:widowControl w:val="0"/>
              <w:jc w:val="center"/>
              <w:rPr>
                <w:sz w:val="20"/>
                <w:szCs w:val="20"/>
              </w:rPr>
            </w:pPr>
            <w:r w:rsidRPr="00474185">
              <w:rPr>
                <w:sz w:val="20"/>
                <w:szCs w:val="20"/>
              </w:rPr>
              <w:t>1974</w:t>
            </w:r>
          </w:p>
        </w:tc>
        <w:tc>
          <w:tcPr>
            <w:tcW w:w="1417" w:type="dxa"/>
            <w:shd w:val="clear" w:color="auto" w:fill="auto"/>
            <w:vAlign w:val="center"/>
          </w:tcPr>
          <w:p w14:paraId="52B8D01F" w14:textId="77777777" w:rsidR="00F632E8" w:rsidRPr="00474185" w:rsidRDefault="00F632E8" w:rsidP="002367A6">
            <w:pPr>
              <w:widowControl w:val="0"/>
              <w:jc w:val="center"/>
              <w:rPr>
                <w:sz w:val="20"/>
                <w:szCs w:val="20"/>
              </w:rPr>
            </w:pPr>
            <w:r w:rsidRPr="00474185">
              <w:rPr>
                <w:sz w:val="20"/>
                <w:szCs w:val="20"/>
              </w:rPr>
              <w:t>130,7 кв.м. ./удовлетворительное</w:t>
            </w:r>
          </w:p>
        </w:tc>
        <w:tc>
          <w:tcPr>
            <w:tcW w:w="1134" w:type="dxa"/>
            <w:shd w:val="clear" w:color="auto" w:fill="auto"/>
          </w:tcPr>
          <w:p w14:paraId="171516BF" w14:textId="77777777" w:rsidR="00F632E8" w:rsidRPr="00474185" w:rsidRDefault="00F632E8" w:rsidP="002367A6">
            <w:pPr>
              <w:widowControl w:val="0"/>
              <w:jc w:val="center"/>
              <w:rPr>
                <w:sz w:val="20"/>
                <w:szCs w:val="20"/>
              </w:rPr>
            </w:pPr>
            <w:r w:rsidRPr="00474185">
              <w:rPr>
                <w:sz w:val="20"/>
                <w:szCs w:val="20"/>
              </w:rPr>
              <w:t>341,12</w:t>
            </w:r>
          </w:p>
        </w:tc>
        <w:tc>
          <w:tcPr>
            <w:tcW w:w="1133" w:type="dxa"/>
            <w:shd w:val="clear" w:color="auto" w:fill="auto"/>
          </w:tcPr>
          <w:p w14:paraId="1F165CEE" w14:textId="77777777" w:rsidR="00F632E8" w:rsidRPr="00474185" w:rsidRDefault="00F632E8" w:rsidP="002367A6">
            <w:pPr>
              <w:widowControl w:val="0"/>
              <w:jc w:val="center"/>
              <w:rPr>
                <w:sz w:val="20"/>
                <w:szCs w:val="20"/>
              </w:rPr>
            </w:pPr>
            <w:r>
              <w:rPr>
                <w:sz w:val="20"/>
                <w:szCs w:val="20"/>
              </w:rPr>
              <w:t>2 043 167,00</w:t>
            </w:r>
            <w:r w:rsidRPr="00474185">
              <w:rPr>
                <w:sz w:val="20"/>
                <w:szCs w:val="20"/>
              </w:rPr>
              <w:t>/</w:t>
            </w:r>
            <w:r>
              <w:rPr>
                <w:sz w:val="20"/>
                <w:szCs w:val="20"/>
              </w:rPr>
              <w:t>50,25%</w:t>
            </w:r>
          </w:p>
        </w:tc>
        <w:tc>
          <w:tcPr>
            <w:tcW w:w="993" w:type="dxa"/>
            <w:shd w:val="clear" w:color="auto" w:fill="auto"/>
          </w:tcPr>
          <w:p w14:paraId="37F7CB23" w14:textId="77777777" w:rsidR="00F632E8" w:rsidRPr="00474185" w:rsidRDefault="00F632E8" w:rsidP="002367A6">
            <w:pPr>
              <w:widowControl w:val="0"/>
              <w:jc w:val="center"/>
              <w:rPr>
                <w:sz w:val="20"/>
                <w:szCs w:val="20"/>
              </w:rPr>
            </w:pPr>
            <w:r w:rsidRPr="00474185">
              <w:rPr>
                <w:sz w:val="20"/>
                <w:szCs w:val="20"/>
              </w:rPr>
              <w:t>Нет данных</w:t>
            </w:r>
          </w:p>
        </w:tc>
        <w:tc>
          <w:tcPr>
            <w:tcW w:w="1417" w:type="dxa"/>
            <w:shd w:val="clear" w:color="auto" w:fill="auto"/>
          </w:tcPr>
          <w:p w14:paraId="3838CBCA" w14:textId="77777777" w:rsidR="00F632E8" w:rsidRPr="00474185" w:rsidRDefault="00F632E8" w:rsidP="002367A6">
            <w:pPr>
              <w:widowControl w:val="0"/>
              <w:jc w:val="center"/>
              <w:rPr>
                <w:sz w:val="20"/>
                <w:szCs w:val="20"/>
              </w:rPr>
            </w:pPr>
          </w:p>
        </w:tc>
      </w:tr>
      <w:tr w:rsidR="00F632E8" w:rsidRPr="00474185" w14:paraId="2171192C" w14:textId="77777777" w:rsidTr="002367A6">
        <w:trPr>
          <w:gridAfter w:val="1"/>
          <w:wAfter w:w="25" w:type="dxa"/>
          <w:trHeight w:val="284"/>
        </w:trPr>
        <w:tc>
          <w:tcPr>
            <w:tcW w:w="421" w:type="dxa"/>
            <w:shd w:val="clear" w:color="auto" w:fill="auto"/>
            <w:vAlign w:val="center"/>
          </w:tcPr>
          <w:p w14:paraId="695CB088" w14:textId="77777777" w:rsidR="00F632E8" w:rsidRPr="00474185" w:rsidRDefault="00F632E8" w:rsidP="002367A6">
            <w:pPr>
              <w:widowControl w:val="0"/>
              <w:rPr>
                <w:sz w:val="20"/>
                <w:szCs w:val="20"/>
              </w:rPr>
            </w:pPr>
            <w:r>
              <w:rPr>
                <w:sz w:val="20"/>
                <w:szCs w:val="20"/>
              </w:rPr>
              <w:t>2</w:t>
            </w:r>
          </w:p>
        </w:tc>
        <w:tc>
          <w:tcPr>
            <w:tcW w:w="1281" w:type="dxa"/>
            <w:shd w:val="clear" w:color="auto" w:fill="auto"/>
            <w:vAlign w:val="center"/>
          </w:tcPr>
          <w:p w14:paraId="23ED318B" w14:textId="77777777" w:rsidR="00F632E8" w:rsidRPr="00474185" w:rsidRDefault="00F632E8" w:rsidP="002367A6">
            <w:pPr>
              <w:widowControl w:val="0"/>
              <w:jc w:val="both"/>
              <w:rPr>
                <w:sz w:val="20"/>
                <w:szCs w:val="20"/>
              </w:rPr>
            </w:pPr>
            <w:r w:rsidRPr="00474185">
              <w:rPr>
                <w:rStyle w:val="FontStyle67"/>
                <w:sz w:val="20"/>
                <w:szCs w:val="20"/>
                <w:lang w:eastAsia="en-US"/>
              </w:rPr>
              <w:t>Тепловая сеть</w:t>
            </w:r>
          </w:p>
        </w:tc>
        <w:tc>
          <w:tcPr>
            <w:tcW w:w="1984" w:type="dxa"/>
            <w:shd w:val="clear" w:color="auto" w:fill="auto"/>
            <w:vAlign w:val="center"/>
          </w:tcPr>
          <w:p w14:paraId="5D9256B2" w14:textId="77777777" w:rsidR="00F632E8" w:rsidRPr="00474185" w:rsidRDefault="00F632E8" w:rsidP="002367A6">
            <w:pPr>
              <w:widowControl w:val="0"/>
              <w:jc w:val="center"/>
              <w:rPr>
                <w:sz w:val="20"/>
                <w:szCs w:val="20"/>
              </w:rPr>
            </w:pPr>
            <w:r w:rsidRPr="00474185">
              <w:rPr>
                <w:rStyle w:val="95pt0pt"/>
                <w:sz w:val="20"/>
                <w:szCs w:val="20"/>
              </w:rPr>
              <w:t>Республика Бурятия, Баргузинский район, с.Баргузин</w:t>
            </w:r>
          </w:p>
        </w:tc>
        <w:tc>
          <w:tcPr>
            <w:tcW w:w="851" w:type="dxa"/>
            <w:shd w:val="clear" w:color="auto" w:fill="auto"/>
            <w:vAlign w:val="center"/>
          </w:tcPr>
          <w:p w14:paraId="5214C327" w14:textId="77777777" w:rsidR="00F632E8" w:rsidRPr="00474185" w:rsidRDefault="00F632E8" w:rsidP="002367A6">
            <w:pPr>
              <w:widowControl w:val="0"/>
              <w:jc w:val="center"/>
              <w:rPr>
                <w:sz w:val="20"/>
                <w:szCs w:val="20"/>
              </w:rPr>
            </w:pPr>
            <w:r w:rsidRPr="00474185">
              <w:rPr>
                <w:sz w:val="20"/>
                <w:szCs w:val="20"/>
              </w:rPr>
              <w:t>1974</w:t>
            </w:r>
          </w:p>
        </w:tc>
        <w:tc>
          <w:tcPr>
            <w:tcW w:w="1417" w:type="dxa"/>
            <w:shd w:val="clear" w:color="auto" w:fill="auto"/>
            <w:vAlign w:val="center"/>
          </w:tcPr>
          <w:p w14:paraId="018F9CDE" w14:textId="77777777" w:rsidR="00F632E8" w:rsidRPr="00474185" w:rsidRDefault="00F632E8" w:rsidP="002367A6">
            <w:pPr>
              <w:widowControl w:val="0"/>
              <w:jc w:val="center"/>
              <w:rPr>
                <w:sz w:val="20"/>
                <w:szCs w:val="20"/>
              </w:rPr>
            </w:pPr>
            <w:r>
              <w:rPr>
                <w:rStyle w:val="95pt0pt"/>
                <w:sz w:val="20"/>
                <w:szCs w:val="20"/>
              </w:rPr>
              <w:t>87</w:t>
            </w:r>
            <w:r w:rsidRPr="00474185">
              <w:rPr>
                <w:rStyle w:val="95pt0pt"/>
                <w:sz w:val="20"/>
                <w:szCs w:val="20"/>
              </w:rPr>
              <w:t xml:space="preserve"> м.п</w:t>
            </w:r>
            <w:r w:rsidRPr="00474185">
              <w:rPr>
                <w:sz w:val="20"/>
                <w:szCs w:val="20"/>
              </w:rPr>
              <w:t>./удовлетворительное</w:t>
            </w:r>
            <w:r w:rsidRPr="00474185">
              <w:rPr>
                <w:rStyle w:val="95pt0pt"/>
                <w:sz w:val="20"/>
                <w:szCs w:val="20"/>
              </w:rPr>
              <w:t>.</w:t>
            </w:r>
          </w:p>
        </w:tc>
        <w:tc>
          <w:tcPr>
            <w:tcW w:w="1134" w:type="dxa"/>
            <w:shd w:val="clear" w:color="auto" w:fill="auto"/>
          </w:tcPr>
          <w:p w14:paraId="7D81A120" w14:textId="77777777" w:rsidR="00F632E8" w:rsidRPr="00474185" w:rsidRDefault="00F632E8" w:rsidP="002367A6">
            <w:pPr>
              <w:widowControl w:val="0"/>
              <w:jc w:val="center"/>
              <w:rPr>
                <w:sz w:val="20"/>
                <w:szCs w:val="20"/>
              </w:rPr>
            </w:pPr>
            <w:r w:rsidRPr="00474185">
              <w:rPr>
                <w:sz w:val="20"/>
                <w:szCs w:val="20"/>
              </w:rPr>
              <w:t>1249824,00</w:t>
            </w:r>
          </w:p>
        </w:tc>
        <w:tc>
          <w:tcPr>
            <w:tcW w:w="1133" w:type="dxa"/>
            <w:shd w:val="clear" w:color="auto" w:fill="auto"/>
          </w:tcPr>
          <w:p w14:paraId="710F3678" w14:textId="77777777" w:rsidR="00F632E8" w:rsidRPr="00474185" w:rsidRDefault="00F632E8" w:rsidP="002367A6">
            <w:pPr>
              <w:widowControl w:val="0"/>
              <w:jc w:val="center"/>
              <w:rPr>
                <w:sz w:val="20"/>
                <w:szCs w:val="20"/>
              </w:rPr>
            </w:pPr>
            <w:r>
              <w:rPr>
                <w:sz w:val="20"/>
                <w:szCs w:val="20"/>
              </w:rPr>
              <w:t>1835673,00</w:t>
            </w:r>
            <w:r w:rsidRPr="00474185">
              <w:rPr>
                <w:sz w:val="20"/>
                <w:szCs w:val="20"/>
              </w:rPr>
              <w:t>/</w:t>
            </w:r>
            <w:r>
              <w:rPr>
                <w:sz w:val="20"/>
                <w:szCs w:val="20"/>
              </w:rPr>
              <w:t>50</w:t>
            </w:r>
            <w:r w:rsidRPr="00474185">
              <w:rPr>
                <w:sz w:val="20"/>
                <w:szCs w:val="20"/>
              </w:rPr>
              <w:t>,00%</w:t>
            </w:r>
          </w:p>
        </w:tc>
        <w:tc>
          <w:tcPr>
            <w:tcW w:w="993" w:type="dxa"/>
            <w:shd w:val="clear" w:color="auto" w:fill="auto"/>
          </w:tcPr>
          <w:p w14:paraId="6FA989E9" w14:textId="77777777" w:rsidR="00F632E8" w:rsidRPr="00474185" w:rsidRDefault="00F632E8" w:rsidP="002367A6">
            <w:pPr>
              <w:widowControl w:val="0"/>
              <w:jc w:val="center"/>
              <w:rPr>
                <w:sz w:val="20"/>
                <w:szCs w:val="20"/>
              </w:rPr>
            </w:pPr>
            <w:r w:rsidRPr="00474185">
              <w:rPr>
                <w:sz w:val="20"/>
                <w:szCs w:val="20"/>
              </w:rPr>
              <w:t>Нет данных</w:t>
            </w:r>
          </w:p>
        </w:tc>
        <w:tc>
          <w:tcPr>
            <w:tcW w:w="1417" w:type="dxa"/>
            <w:shd w:val="clear" w:color="auto" w:fill="auto"/>
          </w:tcPr>
          <w:p w14:paraId="561C9446" w14:textId="77777777" w:rsidR="00F632E8" w:rsidRPr="00474185" w:rsidRDefault="00F632E8" w:rsidP="002367A6">
            <w:pPr>
              <w:widowControl w:val="0"/>
              <w:jc w:val="center"/>
              <w:rPr>
                <w:sz w:val="20"/>
                <w:szCs w:val="20"/>
              </w:rPr>
            </w:pPr>
            <w:r w:rsidRPr="00474185">
              <w:rPr>
                <w:sz w:val="20"/>
                <w:szCs w:val="20"/>
              </w:rPr>
              <w:t xml:space="preserve">Капитальный ремонт теплосетей, протяженностью-92 метра  2019-2022г </w:t>
            </w:r>
          </w:p>
        </w:tc>
      </w:tr>
      <w:tr w:rsidR="00F632E8" w:rsidRPr="00474185" w14:paraId="03F43F83" w14:textId="77777777" w:rsidTr="002367A6">
        <w:trPr>
          <w:gridAfter w:val="1"/>
          <w:wAfter w:w="25" w:type="dxa"/>
          <w:trHeight w:val="284"/>
        </w:trPr>
        <w:tc>
          <w:tcPr>
            <w:tcW w:w="421" w:type="dxa"/>
            <w:shd w:val="clear" w:color="auto" w:fill="auto"/>
            <w:vAlign w:val="center"/>
          </w:tcPr>
          <w:p w14:paraId="0ADF7B5D" w14:textId="77777777" w:rsidR="00F632E8" w:rsidRPr="00474185" w:rsidRDefault="00F632E8" w:rsidP="002367A6">
            <w:pPr>
              <w:widowControl w:val="0"/>
              <w:rPr>
                <w:sz w:val="20"/>
                <w:szCs w:val="20"/>
              </w:rPr>
            </w:pPr>
            <w:r>
              <w:rPr>
                <w:sz w:val="20"/>
                <w:szCs w:val="20"/>
              </w:rPr>
              <w:t>3</w:t>
            </w:r>
          </w:p>
        </w:tc>
        <w:tc>
          <w:tcPr>
            <w:tcW w:w="1281" w:type="dxa"/>
            <w:shd w:val="clear" w:color="auto" w:fill="auto"/>
            <w:vAlign w:val="center"/>
          </w:tcPr>
          <w:p w14:paraId="3A8C521D" w14:textId="77777777" w:rsidR="00F632E8" w:rsidRPr="00474185" w:rsidRDefault="00F632E8" w:rsidP="002367A6">
            <w:pPr>
              <w:widowControl w:val="0"/>
              <w:jc w:val="both"/>
              <w:rPr>
                <w:sz w:val="20"/>
                <w:szCs w:val="20"/>
              </w:rPr>
            </w:pPr>
            <w:r w:rsidRPr="00474185">
              <w:rPr>
                <w:rStyle w:val="95pt0pt"/>
                <w:sz w:val="20"/>
                <w:szCs w:val="20"/>
              </w:rPr>
              <w:t>Водонапорная башня</w:t>
            </w:r>
          </w:p>
        </w:tc>
        <w:tc>
          <w:tcPr>
            <w:tcW w:w="1984" w:type="dxa"/>
            <w:shd w:val="clear" w:color="auto" w:fill="auto"/>
            <w:vAlign w:val="center"/>
          </w:tcPr>
          <w:p w14:paraId="3436E645" w14:textId="77777777" w:rsidR="00F632E8" w:rsidRPr="00474185" w:rsidRDefault="00F632E8" w:rsidP="002367A6">
            <w:pPr>
              <w:widowControl w:val="0"/>
              <w:jc w:val="center"/>
              <w:rPr>
                <w:sz w:val="20"/>
                <w:szCs w:val="20"/>
              </w:rPr>
            </w:pPr>
            <w:r w:rsidRPr="00474185">
              <w:rPr>
                <w:rStyle w:val="95pt0pt"/>
                <w:sz w:val="20"/>
                <w:szCs w:val="20"/>
              </w:rPr>
              <w:t>Республика Бурятия, Баргузинский район, с.Баргузин, ул.Очирова, 17</w:t>
            </w:r>
          </w:p>
        </w:tc>
        <w:tc>
          <w:tcPr>
            <w:tcW w:w="851" w:type="dxa"/>
            <w:shd w:val="clear" w:color="auto" w:fill="auto"/>
            <w:vAlign w:val="center"/>
          </w:tcPr>
          <w:p w14:paraId="392CC6B3" w14:textId="77777777" w:rsidR="00F632E8" w:rsidRPr="00474185" w:rsidRDefault="00F632E8" w:rsidP="002367A6">
            <w:pPr>
              <w:widowControl w:val="0"/>
              <w:jc w:val="center"/>
              <w:rPr>
                <w:sz w:val="20"/>
                <w:szCs w:val="20"/>
              </w:rPr>
            </w:pPr>
            <w:r w:rsidRPr="00474185">
              <w:rPr>
                <w:sz w:val="20"/>
                <w:szCs w:val="20"/>
              </w:rPr>
              <w:t>1974</w:t>
            </w:r>
          </w:p>
        </w:tc>
        <w:tc>
          <w:tcPr>
            <w:tcW w:w="1417" w:type="dxa"/>
            <w:shd w:val="clear" w:color="auto" w:fill="auto"/>
            <w:vAlign w:val="center"/>
          </w:tcPr>
          <w:p w14:paraId="05CF8E82" w14:textId="77777777" w:rsidR="00F632E8" w:rsidRPr="00474185" w:rsidRDefault="00F632E8" w:rsidP="002367A6">
            <w:pPr>
              <w:widowControl w:val="0"/>
              <w:jc w:val="center"/>
              <w:rPr>
                <w:sz w:val="20"/>
                <w:szCs w:val="20"/>
              </w:rPr>
            </w:pPr>
            <w:r w:rsidRPr="00474185">
              <w:rPr>
                <w:rStyle w:val="95pt0pt"/>
                <w:sz w:val="20"/>
                <w:szCs w:val="20"/>
              </w:rPr>
              <w:t>27,4 кв.м., этажность – 1</w:t>
            </w:r>
            <w:r w:rsidRPr="00474185">
              <w:rPr>
                <w:sz w:val="20"/>
                <w:szCs w:val="20"/>
              </w:rPr>
              <w:t>./удовлетворительное</w:t>
            </w:r>
          </w:p>
        </w:tc>
        <w:tc>
          <w:tcPr>
            <w:tcW w:w="1134" w:type="dxa"/>
            <w:shd w:val="clear" w:color="auto" w:fill="auto"/>
          </w:tcPr>
          <w:p w14:paraId="069ABDAA" w14:textId="77777777" w:rsidR="00F632E8" w:rsidRPr="00474185" w:rsidRDefault="00F632E8" w:rsidP="002367A6">
            <w:pPr>
              <w:widowControl w:val="0"/>
              <w:jc w:val="center"/>
              <w:rPr>
                <w:sz w:val="20"/>
                <w:szCs w:val="20"/>
              </w:rPr>
            </w:pPr>
          </w:p>
          <w:p w14:paraId="796ACB37" w14:textId="77777777" w:rsidR="00F632E8" w:rsidRPr="00474185" w:rsidRDefault="00F632E8" w:rsidP="002367A6">
            <w:pPr>
              <w:widowControl w:val="0"/>
              <w:jc w:val="center"/>
              <w:rPr>
                <w:sz w:val="20"/>
                <w:szCs w:val="20"/>
              </w:rPr>
            </w:pPr>
            <w:r w:rsidRPr="00474185">
              <w:rPr>
                <w:sz w:val="20"/>
                <w:szCs w:val="20"/>
              </w:rPr>
              <w:t>1750343,00</w:t>
            </w:r>
          </w:p>
        </w:tc>
        <w:tc>
          <w:tcPr>
            <w:tcW w:w="1133" w:type="dxa"/>
            <w:shd w:val="clear" w:color="auto" w:fill="auto"/>
          </w:tcPr>
          <w:p w14:paraId="1103007C" w14:textId="77777777" w:rsidR="00F632E8" w:rsidRPr="00474185" w:rsidRDefault="00F632E8" w:rsidP="002367A6">
            <w:pPr>
              <w:widowControl w:val="0"/>
              <w:jc w:val="center"/>
              <w:rPr>
                <w:sz w:val="20"/>
                <w:szCs w:val="20"/>
              </w:rPr>
            </w:pPr>
          </w:p>
          <w:p w14:paraId="3B364022" w14:textId="77777777" w:rsidR="00F632E8" w:rsidRPr="00474185" w:rsidRDefault="00F632E8" w:rsidP="002367A6">
            <w:pPr>
              <w:widowControl w:val="0"/>
              <w:jc w:val="center"/>
              <w:rPr>
                <w:sz w:val="20"/>
                <w:szCs w:val="20"/>
              </w:rPr>
            </w:pPr>
            <w:r>
              <w:rPr>
                <w:sz w:val="20"/>
                <w:szCs w:val="20"/>
              </w:rPr>
              <w:t>3441029</w:t>
            </w:r>
            <w:r w:rsidRPr="00474185">
              <w:rPr>
                <w:sz w:val="20"/>
                <w:szCs w:val="20"/>
              </w:rPr>
              <w:t>,00/</w:t>
            </w:r>
            <w:r>
              <w:rPr>
                <w:sz w:val="20"/>
                <w:szCs w:val="20"/>
              </w:rPr>
              <w:t>50,00</w:t>
            </w:r>
            <w:r w:rsidRPr="00474185">
              <w:rPr>
                <w:sz w:val="20"/>
                <w:szCs w:val="20"/>
              </w:rPr>
              <w:t>%</w:t>
            </w:r>
          </w:p>
        </w:tc>
        <w:tc>
          <w:tcPr>
            <w:tcW w:w="993" w:type="dxa"/>
            <w:shd w:val="clear" w:color="auto" w:fill="auto"/>
          </w:tcPr>
          <w:p w14:paraId="2B471CD6" w14:textId="77777777" w:rsidR="00F632E8" w:rsidRPr="00474185" w:rsidRDefault="00F632E8" w:rsidP="002367A6">
            <w:pPr>
              <w:widowControl w:val="0"/>
              <w:jc w:val="center"/>
              <w:rPr>
                <w:sz w:val="20"/>
                <w:szCs w:val="20"/>
              </w:rPr>
            </w:pPr>
            <w:r w:rsidRPr="00474185">
              <w:rPr>
                <w:sz w:val="20"/>
                <w:szCs w:val="20"/>
              </w:rPr>
              <w:t>Нет данных</w:t>
            </w:r>
          </w:p>
        </w:tc>
        <w:tc>
          <w:tcPr>
            <w:tcW w:w="1417" w:type="dxa"/>
            <w:shd w:val="clear" w:color="auto" w:fill="auto"/>
          </w:tcPr>
          <w:p w14:paraId="622A1854" w14:textId="77777777" w:rsidR="00F632E8" w:rsidRPr="00474185" w:rsidRDefault="00F632E8" w:rsidP="002367A6">
            <w:pPr>
              <w:widowControl w:val="0"/>
              <w:jc w:val="center"/>
              <w:rPr>
                <w:sz w:val="20"/>
                <w:szCs w:val="20"/>
              </w:rPr>
            </w:pPr>
          </w:p>
        </w:tc>
      </w:tr>
    </w:tbl>
    <w:p w14:paraId="4C3534C5" w14:textId="77777777" w:rsidR="00F632E8" w:rsidRDefault="00F632E8" w:rsidP="00F632E8">
      <w:pPr>
        <w:widowControl w:val="0"/>
        <w:spacing w:line="276" w:lineRule="auto"/>
        <w:jc w:val="right"/>
      </w:pPr>
    </w:p>
    <w:p w14:paraId="30363B8A" w14:textId="77777777" w:rsidR="00F632E8" w:rsidRDefault="00F632E8" w:rsidP="00F632E8">
      <w:pPr>
        <w:widowControl w:val="0"/>
        <w:spacing w:line="276" w:lineRule="auto"/>
        <w:jc w:val="right"/>
      </w:pPr>
      <w:r>
        <w:t>Движимое имущество</w:t>
      </w:r>
    </w:p>
    <w:tbl>
      <w:tblPr>
        <w:tblStyle w:val="ae"/>
        <w:tblW w:w="10337" w:type="dxa"/>
        <w:tblInd w:w="-714" w:type="dxa"/>
        <w:tblLayout w:type="fixed"/>
        <w:tblLook w:val="04A0" w:firstRow="1" w:lastRow="0" w:firstColumn="1" w:lastColumn="0" w:noHBand="0" w:noVBand="1"/>
      </w:tblPr>
      <w:tblGrid>
        <w:gridCol w:w="416"/>
        <w:gridCol w:w="1853"/>
        <w:gridCol w:w="2268"/>
        <w:gridCol w:w="1398"/>
        <w:gridCol w:w="1180"/>
        <w:gridCol w:w="1372"/>
        <w:gridCol w:w="1850"/>
      </w:tblGrid>
      <w:tr w:rsidR="00F632E8" w:rsidRPr="00474185" w14:paraId="19F2805D" w14:textId="77777777" w:rsidTr="002367A6">
        <w:trPr>
          <w:trHeight w:val="284"/>
        </w:trPr>
        <w:tc>
          <w:tcPr>
            <w:tcW w:w="416" w:type="dxa"/>
            <w:vAlign w:val="center"/>
          </w:tcPr>
          <w:p w14:paraId="2B96EC09" w14:textId="77777777" w:rsidR="00F632E8" w:rsidRPr="003E3EC6" w:rsidRDefault="00F632E8" w:rsidP="002367A6">
            <w:pPr>
              <w:widowControl w:val="0"/>
              <w:jc w:val="center"/>
              <w:rPr>
                <w:sz w:val="20"/>
                <w:szCs w:val="20"/>
              </w:rPr>
            </w:pPr>
            <w:r w:rsidRPr="003E3EC6">
              <w:rPr>
                <w:sz w:val="20"/>
                <w:szCs w:val="20"/>
              </w:rPr>
              <w:t>№</w:t>
            </w:r>
          </w:p>
        </w:tc>
        <w:tc>
          <w:tcPr>
            <w:tcW w:w="1853" w:type="dxa"/>
            <w:vAlign w:val="center"/>
          </w:tcPr>
          <w:p w14:paraId="57E9D302" w14:textId="77777777" w:rsidR="00F632E8" w:rsidRPr="003E3EC6" w:rsidRDefault="00F632E8" w:rsidP="002367A6">
            <w:pPr>
              <w:widowControl w:val="0"/>
              <w:jc w:val="center"/>
              <w:rPr>
                <w:sz w:val="20"/>
                <w:szCs w:val="20"/>
              </w:rPr>
            </w:pPr>
            <w:r w:rsidRPr="003E3EC6">
              <w:rPr>
                <w:sz w:val="20"/>
                <w:szCs w:val="20"/>
              </w:rPr>
              <w:t>Наименование объекта</w:t>
            </w:r>
          </w:p>
        </w:tc>
        <w:tc>
          <w:tcPr>
            <w:tcW w:w="2268" w:type="dxa"/>
            <w:vAlign w:val="center"/>
          </w:tcPr>
          <w:p w14:paraId="4050E757" w14:textId="77777777" w:rsidR="00F632E8" w:rsidRPr="003E3EC6" w:rsidRDefault="00F632E8" w:rsidP="002367A6">
            <w:pPr>
              <w:widowControl w:val="0"/>
              <w:jc w:val="center"/>
              <w:rPr>
                <w:sz w:val="20"/>
                <w:szCs w:val="20"/>
              </w:rPr>
            </w:pPr>
            <w:r w:rsidRPr="003E3EC6">
              <w:rPr>
                <w:sz w:val="20"/>
                <w:szCs w:val="20"/>
              </w:rPr>
              <w:t>Адрес</w:t>
            </w:r>
          </w:p>
        </w:tc>
        <w:tc>
          <w:tcPr>
            <w:tcW w:w="1398" w:type="dxa"/>
            <w:vAlign w:val="center"/>
          </w:tcPr>
          <w:p w14:paraId="7AC7D8DB" w14:textId="77777777" w:rsidR="00F632E8" w:rsidRPr="003E3EC6" w:rsidRDefault="00F632E8" w:rsidP="002367A6">
            <w:pPr>
              <w:widowControl w:val="0"/>
              <w:jc w:val="center"/>
              <w:rPr>
                <w:sz w:val="20"/>
                <w:szCs w:val="20"/>
              </w:rPr>
            </w:pPr>
            <w:r w:rsidRPr="003E3EC6">
              <w:rPr>
                <w:sz w:val="20"/>
                <w:szCs w:val="20"/>
              </w:rPr>
              <w:t>Год изготовления/ техническое состояние</w:t>
            </w:r>
          </w:p>
        </w:tc>
        <w:tc>
          <w:tcPr>
            <w:tcW w:w="1180" w:type="dxa"/>
            <w:vAlign w:val="center"/>
          </w:tcPr>
          <w:p w14:paraId="5FD74B1C" w14:textId="77777777" w:rsidR="00F632E8" w:rsidRPr="003E3EC6" w:rsidRDefault="00F632E8" w:rsidP="002367A6">
            <w:pPr>
              <w:widowControl w:val="0"/>
              <w:jc w:val="center"/>
              <w:rPr>
                <w:sz w:val="20"/>
                <w:szCs w:val="20"/>
              </w:rPr>
            </w:pPr>
            <w:r w:rsidRPr="003E3EC6">
              <w:rPr>
                <w:sz w:val="20"/>
                <w:szCs w:val="20"/>
              </w:rPr>
              <w:t>Балансовая стоимость, руб.</w:t>
            </w:r>
          </w:p>
        </w:tc>
        <w:tc>
          <w:tcPr>
            <w:tcW w:w="1372" w:type="dxa"/>
            <w:vAlign w:val="center"/>
          </w:tcPr>
          <w:p w14:paraId="61694D42" w14:textId="77777777" w:rsidR="00F632E8" w:rsidRPr="003E3EC6" w:rsidRDefault="00F632E8" w:rsidP="002367A6">
            <w:pPr>
              <w:widowControl w:val="0"/>
              <w:jc w:val="center"/>
              <w:rPr>
                <w:sz w:val="20"/>
                <w:szCs w:val="20"/>
              </w:rPr>
            </w:pPr>
            <w:r w:rsidRPr="003E3EC6">
              <w:rPr>
                <w:sz w:val="20"/>
                <w:szCs w:val="20"/>
              </w:rPr>
              <w:t xml:space="preserve">Рыночная </w:t>
            </w:r>
          </w:p>
          <w:p w14:paraId="1FC5BFE2" w14:textId="77777777" w:rsidR="00F632E8" w:rsidRPr="003E3EC6" w:rsidRDefault="00F632E8" w:rsidP="002367A6">
            <w:pPr>
              <w:jc w:val="center"/>
              <w:rPr>
                <w:sz w:val="20"/>
                <w:szCs w:val="20"/>
              </w:rPr>
            </w:pPr>
            <w:r w:rsidRPr="003E3EC6">
              <w:rPr>
                <w:sz w:val="20"/>
                <w:szCs w:val="20"/>
              </w:rPr>
              <w:t>стоимость, руб./Износ%</w:t>
            </w:r>
          </w:p>
        </w:tc>
        <w:tc>
          <w:tcPr>
            <w:tcW w:w="1850" w:type="dxa"/>
            <w:tcBorders>
              <w:bottom w:val="single" w:sz="4" w:space="0" w:color="auto"/>
            </w:tcBorders>
            <w:vAlign w:val="center"/>
          </w:tcPr>
          <w:p w14:paraId="005F11F4" w14:textId="77777777" w:rsidR="00F632E8" w:rsidRPr="003E3EC6" w:rsidRDefault="00F632E8" w:rsidP="002367A6">
            <w:pPr>
              <w:jc w:val="center"/>
              <w:rPr>
                <w:sz w:val="20"/>
                <w:szCs w:val="20"/>
              </w:rPr>
            </w:pPr>
            <w:r w:rsidRPr="003E3EC6">
              <w:rPr>
                <w:sz w:val="20"/>
                <w:szCs w:val="20"/>
              </w:rPr>
              <w:t>Начальная/Остаточная/Восстановительная стоимость стоимость,</w:t>
            </w:r>
          </w:p>
          <w:p w14:paraId="5A4070BE" w14:textId="77777777" w:rsidR="00F632E8" w:rsidRPr="003E3EC6" w:rsidRDefault="00F632E8" w:rsidP="002367A6">
            <w:pPr>
              <w:jc w:val="center"/>
              <w:rPr>
                <w:sz w:val="20"/>
                <w:szCs w:val="20"/>
              </w:rPr>
            </w:pPr>
            <w:r w:rsidRPr="003E3EC6">
              <w:rPr>
                <w:sz w:val="20"/>
                <w:szCs w:val="20"/>
              </w:rPr>
              <w:t>руб</w:t>
            </w:r>
          </w:p>
          <w:p w14:paraId="7531FE37" w14:textId="77777777" w:rsidR="00F632E8" w:rsidRPr="003E3EC6" w:rsidRDefault="00F632E8" w:rsidP="002367A6">
            <w:pPr>
              <w:widowControl w:val="0"/>
              <w:jc w:val="center"/>
              <w:rPr>
                <w:sz w:val="20"/>
                <w:szCs w:val="20"/>
              </w:rPr>
            </w:pPr>
            <w:r w:rsidRPr="003E3EC6">
              <w:rPr>
                <w:sz w:val="20"/>
                <w:szCs w:val="20"/>
              </w:rPr>
              <w:t xml:space="preserve">(при наличии сведений)    </w:t>
            </w:r>
          </w:p>
        </w:tc>
      </w:tr>
      <w:tr w:rsidR="00F632E8" w:rsidRPr="00474185" w14:paraId="29ECC64C" w14:textId="77777777" w:rsidTr="002367A6">
        <w:trPr>
          <w:trHeight w:val="604"/>
        </w:trPr>
        <w:tc>
          <w:tcPr>
            <w:tcW w:w="416" w:type="dxa"/>
            <w:vAlign w:val="center"/>
          </w:tcPr>
          <w:p w14:paraId="07333758" w14:textId="77777777" w:rsidR="00F632E8" w:rsidRPr="003E3EC6" w:rsidRDefault="00F632E8" w:rsidP="002367A6">
            <w:pPr>
              <w:widowControl w:val="0"/>
              <w:jc w:val="center"/>
              <w:rPr>
                <w:sz w:val="20"/>
                <w:szCs w:val="20"/>
              </w:rPr>
            </w:pPr>
            <w:r w:rsidRPr="003E3EC6">
              <w:rPr>
                <w:sz w:val="20"/>
                <w:szCs w:val="20"/>
              </w:rPr>
              <w:t>1</w:t>
            </w:r>
          </w:p>
        </w:tc>
        <w:tc>
          <w:tcPr>
            <w:tcW w:w="1853" w:type="dxa"/>
            <w:vAlign w:val="center"/>
          </w:tcPr>
          <w:p w14:paraId="52DEF05A" w14:textId="77777777" w:rsidR="00F632E8" w:rsidRPr="003E3EC6" w:rsidRDefault="00F632E8" w:rsidP="002367A6">
            <w:pPr>
              <w:widowControl w:val="0"/>
              <w:jc w:val="center"/>
              <w:rPr>
                <w:sz w:val="20"/>
                <w:szCs w:val="20"/>
              </w:rPr>
            </w:pPr>
            <w:r w:rsidRPr="003E3EC6">
              <w:rPr>
                <w:sz w:val="20"/>
                <w:szCs w:val="20"/>
              </w:rPr>
              <w:t xml:space="preserve">Котел стальной КВр-0,63 </w:t>
            </w:r>
          </w:p>
        </w:tc>
        <w:tc>
          <w:tcPr>
            <w:tcW w:w="2268" w:type="dxa"/>
            <w:vAlign w:val="center"/>
          </w:tcPr>
          <w:p w14:paraId="4DB78E2D" w14:textId="77777777" w:rsidR="00F632E8" w:rsidRPr="003E3EC6" w:rsidRDefault="00F632E8" w:rsidP="002367A6">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15D63A41" w14:textId="77777777" w:rsidR="00F632E8" w:rsidRPr="003E3EC6" w:rsidRDefault="00F632E8" w:rsidP="002367A6">
            <w:pPr>
              <w:widowControl w:val="0"/>
              <w:jc w:val="center"/>
              <w:rPr>
                <w:sz w:val="20"/>
                <w:szCs w:val="20"/>
              </w:rPr>
            </w:pPr>
            <w:r w:rsidRPr="003E3EC6">
              <w:rPr>
                <w:sz w:val="20"/>
                <w:szCs w:val="20"/>
              </w:rPr>
              <w:t>2009./удовлетворительное</w:t>
            </w:r>
          </w:p>
        </w:tc>
        <w:tc>
          <w:tcPr>
            <w:tcW w:w="1180" w:type="dxa"/>
            <w:vAlign w:val="center"/>
          </w:tcPr>
          <w:p w14:paraId="56858449" w14:textId="77777777" w:rsidR="00F632E8" w:rsidRPr="003E3EC6" w:rsidRDefault="00F632E8" w:rsidP="002367A6">
            <w:pPr>
              <w:widowControl w:val="0"/>
              <w:jc w:val="center"/>
              <w:rPr>
                <w:sz w:val="20"/>
                <w:szCs w:val="20"/>
              </w:rPr>
            </w:pPr>
            <w:r w:rsidRPr="003E3EC6">
              <w:rPr>
                <w:sz w:val="20"/>
                <w:szCs w:val="20"/>
              </w:rPr>
              <w:t>469999,00</w:t>
            </w:r>
          </w:p>
        </w:tc>
        <w:tc>
          <w:tcPr>
            <w:tcW w:w="1372" w:type="dxa"/>
            <w:vAlign w:val="center"/>
          </w:tcPr>
          <w:p w14:paraId="5B30D8F5" w14:textId="77777777" w:rsidR="00F632E8" w:rsidRPr="003E3EC6" w:rsidRDefault="00F632E8" w:rsidP="002367A6">
            <w:pPr>
              <w:widowControl w:val="0"/>
              <w:jc w:val="center"/>
              <w:rPr>
                <w:sz w:val="20"/>
                <w:szCs w:val="20"/>
              </w:rPr>
            </w:pPr>
            <w:r w:rsidRPr="003E3EC6">
              <w:rPr>
                <w:color w:val="000000"/>
                <w:sz w:val="20"/>
                <w:szCs w:val="20"/>
              </w:rPr>
              <w:t>292500,00/60%</w:t>
            </w:r>
          </w:p>
        </w:tc>
        <w:tc>
          <w:tcPr>
            <w:tcW w:w="1850" w:type="dxa"/>
            <w:vAlign w:val="center"/>
          </w:tcPr>
          <w:p w14:paraId="7C00132E" w14:textId="77777777" w:rsidR="00F632E8" w:rsidRPr="003E3EC6" w:rsidRDefault="00F632E8" w:rsidP="002367A6">
            <w:pPr>
              <w:widowControl w:val="0"/>
              <w:jc w:val="center"/>
              <w:rPr>
                <w:color w:val="000000"/>
                <w:sz w:val="20"/>
                <w:szCs w:val="20"/>
              </w:rPr>
            </w:pPr>
            <w:r w:rsidRPr="003E3EC6">
              <w:rPr>
                <w:sz w:val="20"/>
                <w:szCs w:val="20"/>
              </w:rPr>
              <w:t>Нет данных</w:t>
            </w:r>
          </w:p>
        </w:tc>
      </w:tr>
      <w:tr w:rsidR="00F632E8" w:rsidRPr="00474185" w14:paraId="46947CEF" w14:textId="77777777" w:rsidTr="002367A6">
        <w:trPr>
          <w:trHeight w:val="284"/>
        </w:trPr>
        <w:tc>
          <w:tcPr>
            <w:tcW w:w="416" w:type="dxa"/>
            <w:vAlign w:val="center"/>
          </w:tcPr>
          <w:p w14:paraId="7B800B60" w14:textId="77777777" w:rsidR="00F632E8" w:rsidRPr="003E3EC6" w:rsidRDefault="00F632E8" w:rsidP="002367A6">
            <w:pPr>
              <w:widowControl w:val="0"/>
              <w:jc w:val="center"/>
              <w:rPr>
                <w:sz w:val="20"/>
                <w:szCs w:val="20"/>
              </w:rPr>
            </w:pPr>
            <w:r w:rsidRPr="003E3EC6">
              <w:rPr>
                <w:sz w:val="20"/>
                <w:szCs w:val="20"/>
              </w:rPr>
              <w:t>2</w:t>
            </w:r>
          </w:p>
        </w:tc>
        <w:tc>
          <w:tcPr>
            <w:tcW w:w="1853" w:type="dxa"/>
            <w:vAlign w:val="center"/>
          </w:tcPr>
          <w:p w14:paraId="7A4163CC" w14:textId="77777777" w:rsidR="00F632E8" w:rsidRPr="003E3EC6" w:rsidRDefault="00F632E8" w:rsidP="002367A6">
            <w:pPr>
              <w:widowControl w:val="0"/>
              <w:jc w:val="center"/>
              <w:rPr>
                <w:sz w:val="20"/>
                <w:szCs w:val="20"/>
              </w:rPr>
            </w:pPr>
            <w:r w:rsidRPr="003E3EC6">
              <w:rPr>
                <w:sz w:val="20"/>
                <w:szCs w:val="20"/>
              </w:rPr>
              <w:t>Котел стальной КВс-0,6</w:t>
            </w:r>
          </w:p>
        </w:tc>
        <w:tc>
          <w:tcPr>
            <w:tcW w:w="2268" w:type="dxa"/>
            <w:vAlign w:val="center"/>
          </w:tcPr>
          <w:p w14:paraId="399E881D" w14:textId="77777777" w:rsidR="00F632E8" w:rsidRPr="003E3EC6" w:rsidRDefault="00F632E8" w:rsidP="002367A6">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11D895E2" w14:textId="77777777" w:rsidR="00F632E8" w:rsidRPr="003E3EC6" w:rsidRDefault="00F632E8" w:rsidP="002367A6">
            <w:pPr>
              <w:widowControl w:val="0"/>
              <w:jc w:val="center"/>
              <w:rPr>
                <w:sz w:val="20"/>
                <w:szCs w:val="20"/>
              </w:rPr>
            </w:pPr>
            <w:r w:rsidRPr="003E3EC6">
              <w:rPr>
                <w:sz w:val="20"/>
                <w:szCs w:val="20"/>
              </w:rPr>
              <w:t>2010г./удовлетворительное</w:t>
            </w:r>
          </w:p>
        </w:tc>
        <w:tc>
          <w:tcPr>
            <w:tcW w:w="1180" w:type="dxa"/>
            <w:vAlign w:val="center"/>
          </w:tcPr>
          <w:p w14:paraId="3CFAAE4F" w14:textId="77777777" w:rsidR="00F632E8" w:rsidRPr="003E3EC6" w:rsidRDefault="00F632E8" w:rsidP="002367A6">
            <w:pPr>
              <w:widowControl w:val="0"/>
              <w:jc w:val="center"/>
              <w:rPr>
                <w:sz w:val="20"/>
                <w:szCs w:val="20"/>
              </w:rPr>
            </w:pPr>
            <w:r w:rsidRPr="003E3EC6">
              <w:rPr>
                <w:sz w:val="20"/>
                <w:szCs w:val="20"/>
              </w:rPr>
              <w:t>145200,00</w:t>
            </w:r>
          </w:p>
        </w:tc>
        <w:tc>
          <w:tcPr>
            <w:tcW w:w="1372" w:type="dxa"/>
            <w:vAlign w:val="center"/>
          </w:tcPr>
          <w:p w14:paraId="77FDD0CE" w14:textId="77777777" w:rsidR="00F632E8" w:rsidRPr="003E3EC6" w:rsidRDefault="00F632E8" w:rsidP="002367A6">
            <w:pPr>
              <w:widowControl w:val="0"/>
              <w:jc w:val="center"/>
              <w:rPr>
                <w:sz w:val="20"/>
                <w:szCs w:val="20"/>
              </w:rPr>
            </w:pPr>
            <w:r w:rsidRPr="003E3EC6">
              <w:rPr>
                <w:color w:val="000000"/>
                <w:sz w:val="20"/>
                <w:szCs w:val="20"/>
              </w:rPr>
              <w:t>152400,00/60%</w:t>
            </w:r>
          </w:p>
        </w:tc>
        <w:tc>
          <w:tcPr>
            <w:tcW w:w="1850" w:type="dxa"/>
            <w:vAlign w:val="center"/>
          </w:tcPr>
          <w:p w14:paraId="5F40734F" w14:textId="77777777" w:rsidR="00F632E8" w:rsidRPr="003E3EC6" w:rsidRDefault="00F632E8" w:rsidP="002367A6">
            <w:pPr>
              <w:widowControl w:val="0"/>
              <w:jc w:val="center"/>
              <w:rPr>
                <w:color w:val="000000"/>
                <w:sz w:val="20"/>
                <w:szCs w:val="20"/>
              </w:rPr>
            </w:pPr>
            <w:r w:rsidRPr="003E3EC6">
              <w:rPr>
                <w:sz w:val="20"/>
                <w:szCs w:val="20"/>
              </w:rPr>
              <w:t>Нет данных</w:t>
            </w:r>
          </w:p>
        </w:tc>
      </w:tr>
      <w:tr w:rsidR="00F632E8" w:rsidRPr="00474185" w14:paraId="11EDD771" w14:textId="77777777" w:rsidTr="002367A6">
        <w:trPr>
          <w:trHeight w:val="284"/>
        </w:trPr>
        <w:tc>
          <w:tcPr>
            <w:tcW w:w="416" w:type="dxa"/>
            <w:vAlign w:val="center"/>
          </w:tcPr>
          <w:p w14:paraId="4989B17E" w14:textId="77777777" w:rsidR="00F632E8" w:rsidRPr="003E3EC6" w:rsidRDefault="00F632E8" w:rsidP="002367A6">
            <w:pPr>
              <w:widowControl w:val="0"/>
              <w:jc w:val="center"/>
              <w:rPr>
                <w:sz w:val="20"/>
                <w:szCs w:val="20"/>
              </w:rPr>
            </w:pPr>
            <w:r w:rsidRPr="003E3EC6">
              <w:rPr>
                <w:sz w:val="20"/>
                <w:szCs w:val="20"/>
              </w:rPr>
              <w:t>3</w:t>
            </w:r>
          </w:p>
        </w:tc>
        <w:tc>
          <w:tcPr>
            <w:tcW w:w="1853" w:type="dxa"/>
            <w:vAlign w:val="center"/>
          </w:tcPr>
          <w:p w14:paraId="426B125A" w14:textId="77777777" w:rsidR="00F632E8" w:rsidRPr="003E3EC6" w:rsidRDefault="00F632E8" w:rsidP="002367A6">
            <w:pPr>
              <w:widowControl w:val="0"/>
              <w:jc w:val="center"/>
              <w:rPr>
                <w:sz w:val="20"/>
                <w:szCs w:val="20"/>
              </w:rPr>
            </w:pPr>
            <w:r w:rsidRPr="003E3EC6">
              <w:rPr>
                <w:sz w:val="20"/>
                <w:szCs w:val="20"/>
              </w:rPr>
              <w:t>Котел водогрейный стальной КСП-500</w:t>
            </w:r>
          </w:p>
        </w:tc>
        <w:tc>
          <w:tcPr>
            <w:tcW w:w="2268" w:type="dxa"/>
            <w:vAlign w:val="center"/>
          </w:tcPr>
          <w:p w14:paraId="20ABEFE6" w14:textId="77777777" w:rsidR="00F632E8" w:rsidRPr="003E3EC6" w:rsidRDefault="00F632E8" w:rsidP="002367A6">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7F1EFEED" w14:textId="77777777" w:rsidR="00F632E8" w:rsidRPr="003E3EC6" w:rsidRDefault="00F632E8" w:rsidP="002367A6">
            <w:pPr>
              <w:widowControl w:val="0"/>
              <w:jc w:val="center"/>
              <w:rPr>
                <w:sz w:val="20"/>
                <w:szCs w:val="20"/>
              </w:rPr>
            </w:pPr>
            <w:r w:rsidRPr="003E3EC6">
              <w:rPr>
                <w:sz w:val="20"/>
                <w:szCs w:val="20"/>
              </w:rPr>
              <w:t>2020./удовлетворительное</w:t>
            </w:r>
          </w:p>
        </w:tc>
        <w:tc>
          <w:tcPr>
            <w:tcW w:w="1180" w:type="dxa"/>
            <w:vAlign w:val="center"/>
          </w:tcPr>
          <w:p w14:paraId="6326C906" w14:textId="77777777" w:rsidR="00F632E8" w:rsidRPr="003E3EC6" w:rsidRDefault="00F632E8" w:rsidP="002367A6">
            <w:pPr>
              <w:widowControl w:val="0"/>
              <w:jc w:val="center"/>
              <w:rPr>
                <w:sz w:val="20"/>
                <w:szCs w:val="20"/>
              </w:rPr>
            </w:pPr>
            <w:r w:rsidRPr="003E3EC6">
              <w:rPr>
                <w:sz w:val="20"/>
                <w:szCs w:val="20"/>
              </w:rPr>
              <w:t>229800,00</w:t>
            </w:r>
          </w:p>
        </w:tc>
        <w:tc>
          <w:tcPr>
            <w:tcW w:w="1372" w:type="dxa"/>
            <w:vAlign w:val="center"/>
          </w:tcPr>
          <w:p w14:paraId="61FADFFE" w14:textId="77777777" w:rsidR="00F632E8" w:rsidRPr="003E3EC6" w:rsidRDefault="00F632E8" w:rsidP="002367A6">
            <w:pPr>
              <w:widowControl w:val="0"/>
              <w:jc w:val="center"/>
              <w:rPr>
                <w:sz w:val="20"/>
                <w:szCs w:val="20"/>
              </w:rPr>
            </w:pPr>
            <w:r w:rsidRPr="003E3EC6">
              <w:rPr>
                <w:color w:val="000000"/>
                <w:sz w:val="20"/>
                <w:szCs w:val="20"/>
              </w:rPr>
              <w:t>230400,00/60%</w:t>
            </w:r>
          </w:p>
        </w:tc>
        <w:tc>
          <w:tcPr>
            <w:tcW w:w="1850" w:type="dxa"/>
            <w:vAlign w:val="center"/>
          </w:tcPr>
          <w:p w14:paraId="706FF3EE" w14:textId="77777777" w:rsidR="00F632E8" w:rsidRPr="003E3EC6" w:rsidRDefault="00F632E8" w:rsidP="002367A6">
            <w:pPr>
              <w:widowControl w:val="0"/>
              <w:jc w:val="center"/>
              <w:rPr>
                <w:color w:val="000000"/>
                <w:sz w:val="20"/>
                <w:szCs w:val="20"/>
              </w:rPr>
            </w:pPr>
            <w:r w:rsidRPr="003E3EC6">
              <w:rPr>
                <w:sz w:val="20"/>
                <w:szCs w:val="20"/>
              </w:rPr>
              <w:t>Нет данных</w:t>
            </w:r>
          </w:p>
        </w:tc>
      </w:tr>
      <w:tr w:rsidR="00F632E8" w:rsidRPr="00474185" w14:paraId="71EC5B2B" w14:textId="77777777" w:rsidTr="002367A6">
        <w:trPr>
          <w:trHeight w:val="284"/>
        </w:trPr>
        <w:tc>
          <w:tcPr>
            <w:tcW w:w="416" w:type="dxa"/>
            <w:vAlign w:val="center"/>
          </w:tcPr>
          <w:p w14:paraId="6C6EC5C4" w14:textId="77777777" w:rsidR="00F632E8" w:rsidRPr="003E3EC6" w:rsidRDefault="00F632E8" w:rsidP="002367A6">
            <w:pPr>
              <w:widowControl w:val="0"/>
              <w:jc w:val="center"/>
              <w:rPr>
                <w:sz w:val="20"/>
                <w:szCs w:val="20"/>
              </w:rPr>
            </w:pPr>
            <w:r w:rsidRPr="003E3EC6">
              <w:rPr>
                <w:sz w:val="20"/>
                <w:szCs w:val="20"/>
              </w:rPr>
              <w:lastRenderedPageBreak/>
              <w:t>4</w:t>
            </w:r>
          </w:p>
        </w:tc>
        <w:tc>
          <w:tcPr>
            <w:tcW w:w="1853" w:type="dxa"/>
            <w:vAlign w:val="center"/>
          </w:tcPr>
          <w:p w14:paraId="70A5E77C" w14:textId="77777777" w:rsidR="00F632E8" w:rsidRPr="003E3EC6" w:rsidRDefault="00F632E8" w:rsidP="002367A6">
            <w:pPr>
              <w:widowControl w:val="0"/>
              <w:jc w:val="center"/>
              <w:rPr>
                <w:sz w:val="20"/>
                <w:szCs w:val="20"/>
              </w:rPr>
            </w:pPr>
            <w:r w:rsidRPr="003E3EC6">
              <w:rPr>
                <w:sz w:val="20"/>
                <w:szCs w:val="20"/>
              </w:rPr>
              <w:t>Насос центробежный консольный типа К65-50-160 – 1 шт,</w:t>
            </w:r>
          </w:p>
        </w:tc>
        <w:tc>
          <w:tcPr>
            <w:tcW w:w="2268" w:type="dxa"/>
            <w:vAlign w:val="center"/>
          </w:tcPr>
          <w:p w14:paraId="27AE86D8" w14:textId="77777777" w:rsidR="00F632E8" w:rsidRPr="003E3EC6" w:rsidRDefault="00F632E8" w:rsidP="002367A6">
            <w:pPr>
              <w:widowControl w:val="0"/>
              <w:jc w:val="center"/>
              <w:rPr>
                <w:rStyle w:val="95pt0pt"/>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6D77DD9D" w14:textId="77777777" w:rsidR="00F632E8" w:rsidRPr="003E3EC6" w:rsidRDefault="00F632E8" w:rsidP="002367A6">
            <w:pPr>
              <w:widowControl w:val="0"/>
              <w:jc w:val="center"/>
              <w:rPr>
                <w:sz w:val="20"/>
                <w:szCs w:val="20"/>
              </w:rPr>
            </w:pPr>
            <w:r w:rsidRPr="003E3EC6">
              <w:rPr>
                <w:sz w:val="20"/>
                <w:szCs w:val="20"/>
              </w:rPr>
              <w:t>2002./удовлетворительное</w:t>
            </w:r>
          </w:p>
        </w:tc>
        <w:tc>
          <w:tcPr>
            <w:tcW w:w="1180" w:type="dxa"/>
            <w:vAlign w:val="center"/>
          </w:tcPr>
          <w:p w14:paraId="2A7DC560" w14:textId="77777777" w:rsidR="00F632E8" w:rsidRPr="003E3EC6" w:rsidRDefault="00F632E8" w:rsidP="002367A6">
            <w:pPr>
              <w:widowControl w:val="0"/>
              <w:jc w:val="center"/>
              <w:rPr>
                <w:sz w:val="20"/>
                <w:szCs w:val="20"/>
              </w:rPr>
            </w:pPr>
            <w:r w:rsidRPr="003E3EC6">
              <w:rPr>
                <w:sz w:val="20"/>
                <w:szCs w:val="20"/>
              </w:rPr>
              <w:t>11126,00</w:t>
            </w:r>
          </w:p>
        </w:tc>
        <w:tc>
          <w:tcPr>
            <w:tcW w:w="1372" w:type="dxa"/>
            <w:vAlign w:val="center"/>
          </w:tcPr>
          <w:p w14:paraId="3609B8BC" w14:textId="77777777" w:rsidR="00F632E8" w:rsidRPr="003E3EC6" w:rsidRDefault="00F632E8" w:rsidP="002367A6">
            <w:pPr>
              <w:widowControl w:val="0"/>
              <w:jc w:val="center"/>
              <w:rPr>
                <w:color w:val="000000"/>
                <w:sz w:val="20"/>
                <w:szCs w:val="20"/>
              </w:rPr>
            </w:pPr>
            <w:r w:rsidRPr="003E3EC6">
              <w:rPr>
                <w:color w:val="000000"/>
                <w:sz w:val="20"/>
                <w:szCs w:val="20"/>
              </w:rPr>
              <w:t>7412,00/60%</w:t>
            </w:r>
          </w:p>
        </w:tc>
        <w:tc>
          <w:tcPr>
            <w:tcW w:w="1850" w:type="dxa"/>
            <w:vAlign w:val="center"/>
          </w:tcPr>
          <w:p w14:paraId="2E00DB5D" w14:textId="77777777" w:rsidR="00F632E8" w:rsidRPr="003E3EC6" w:rsidRDefault="00F632E8" w:rsidP="002367A6">
            <w:pPr>
              <w:widowControl w:val="0"/>
              <w:jc w:val="center"/>
              <w:rPr>
                <w:color w:val="000000"/>
                <w:sz w:val="20"/>
                <w:szCs w:val="20"/>
              </w:rPr>
            </w:pPr>
            <w:r w:rsidRPr="003E3EC6">
              <w:rPr>
                <w:sz w:val="20"/>
                <w:szCs w:val="20"/>
              </w:rPr>
              <w:t>Нет данных</w:t>
            </w:r>
          </w:p>
        </w:tc>
      </w:tr>
      <w:tr w:rsidR="00F632E8" w:rsidRPr="00474185" w14:paraId="6A6C062C" w14:textId="77777777" w:rsidTr="002367A6">
        <w:trPr>
          <w:trHeight w:val="284"/>
        </w:trPr>
        <w:tc>
          <w:tcPr>
            <w:tcW w:w="416" w:type="dxa"/>
            <w:vAlign w:val="center"/>
          </w:tcPr>
          <w:p w14:paraId="13727F67" w14:textId="77777777" w:rsidR="00F632E8" w:rsidRPr="003E3EC6" w:rsidRDefault="00F632E8" w:rsidP="002367A6">
            <w:pPr>
              <w:widowControl w:val="0"/>
              <w:jc w:val="center"/>
              <w:rPr>
                <w:sz w:val="20"/>
                <w:szCs w:val="20"/>
              </w:rPr>
            </w:pPr>
            <w:r w:rsidRPr="003E3EC6">
              <w:rPr>
                <w:sz w:val="20"/>
                <w:szCs w:val="20"/>
              </w:rPr>
              <w:t>5</w:t>
            </w:r>
          </w:p>
        </w:tc>
        <w:tc>
          <w:tcPr>
            <w:tcW w:w="1853" w:type="dxa"/>
            <w:vAlign w:val="center"/>
          </w:tcPr>
          <w:p w14:paraId="2A8E52C8" w14:textId="77777777" w:rsidR="00F632E8" w:rsidRPr="003E3EC6" w:rsidRDefault="00F632E8" w:rsidP="002367A6">
            <w:pPr>
              <w:widowControl w:val="0"/>
              <w:jc w:val="center"/>
              <w:rPr>
                <w:sz w:val="20"/>
                <w:szCs w:val="20"/>
              </w:rPr>
            </w:pPr>
            <w:r w:rsidRPr="003E3EC6">
              <w:rPr>
                <w:sz w:val="20"/>
                <w:szCs w:val="20"/>
              </w:rPr>
              <w:t>Насос 1К20/30</w:t>
            </w:r>
          </w:p>
        </w:tc>
        <w:tc>
          <w:tcPr>
            <w:tcW w:w="2268" w:type="dxa"/>
            <w:vAlign w:val="center"/>
          </w:tcPr>
          <w:p w14:paraId="310A9D9F" w14:textId="77777777" w:rsidR="00F632E8" w:rsidRPr="003E3EC6" w:rsidRDefault="00F632E8" w:rsidP="002367A6">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7F4DA3DD" w14:textId="77777777" w:rsidR="00F632E8" w:rsidRPr="003E3EC6" w:rsidRDefault="00F632E8" w:rsidP="002367A6">
            <w:pPr>
              <w:widowControl w:val="0"/>
              <w:jc w:val="center"/>
              <w:rPr>
                <w:sz w:val="20"/>
                <w:szCs w:val="20"/>
              </w:rPr>
            </w:pPr>
            <w:r w:rsidRPr="003E3EC6">
              <w:rPr>
                <w:sz w:val="20"/>
                <w:szCs w:val="20"/>
              </w:rPr>
              <w:t>2010./удовлетворительное</w:t>
            </w:r>
          </w:p>
        </w:tc>
        <w:tc>
          <w:tcPr>
            <w:tcW w:w="1180" w:type="dxa"/>
            <w:vAlign w:val="center"/>
          </w:tcPr>
          <w:p w14:paraId="609463F2" w14:textId="77777777" w:rsidR="00F632E8" w:rsidRPr="003E3EC6" w:rsidRDefault="00F632E8" w:rsidP="002367A6">
            <w:pPr>
              <w:widowControl w:val="0"/>
              <w:jc w:val="center"/>
              <w:rPr>
                <w:sz w:val="20"/>
                <w:szCs w:val="20"/>
              </w:rPr>
            </w:pPr>
            <w:r w:rsidRPr="003E3EC6">
              <w:rPr>
                <w:sz w:val="20"/>
                <w:szCs w:val="20"/>
              </w:rPr>
              <w:t>8965,00</w:t>
            </w:r>
          </w:p>
        </w:tc>
        <w:tc>
          <w:tcPr>
            <w:tcW w:w="1372" w:type="dxa"/>
            <w:vAlign w:val="center"/>
          </w:tcPr>
          <w:p w14:paraId="37CB351F" w14:textId="77777777" w:rsidR="00F632E8" w:rsidRPr="003E3EC6" w:rsidRDefault="00F632E8" w:rsidP="002367A6">
            <w:pPr>
              <w:widowControl w:val="0"/>
              <w:jc w:val="center"/>
              <w:rPr>
                <w:sz w:val="20"/>
                <w:szCs w:val="20"/>
              </w:rPr>
            </w:pPr>
            <w:r w:rsidRPr="003E3EC6">
              <w:rPr>
                <w:color w:val="000000"/>
                <w:sz w:val="20"/>
                <w:szCs w:val="20"/>
              </w:rPr>
              <w:t>5375,00/60%</w:t>
            </w:r>
          </w:p>
        </w:tc>
        <w:tc>
          <w:tcPr>
            <w:tcW w:w="1850" w:type="dxa"/>
            <w:vAlign w:val="center"/>
          </w:tcPr>
          <w:p w14:paraId="09C1C9EC" w14:textId="77777777" w:rsidR="00F632E8" w:rsidRPr="003E3EC6" w:rsidRDefault="00F632E8" w:rsidP="002367A6">
            <w:pPr>
              <w:widowControl w:val="0"/>
              <w:jc w:val="center"/>
              <w:rPr>
                <w:color w:val="000000"/>
                <w:sz w:val="20"/>
                <w:szCs w:val="20"/>
              </w:rPr>
            </w:pPr>
            <w:r w:rsidRPr="003E3EC6">
              <w:rPr>
                <w:sz w:val="20"/>
                <w:szCs w:val="20"/>
              </w:rPr>
              <w:t>Нет данных</w:t>
            </w:r>
          </w:p>
        </w:tc>
      </w:tr>
      <w:tr w:rsidR="00F632E8" w:rsidRPr="00474185" w14:paraId="772C83DA" w14:textId="77777777" w:rsidTr="002367A6">
        <w:trPr>
          <w:trHeight w:val="284"/>
        </w:trPr>
        <w:tc>
          <w:tcPr>
            <w:tcW w:w="416" w:type="dxa"/>
            <w:vAlign w:val="center"/>
          </w:tcPr>
          <w:p w14:paraId="4D35C2F7" w14:textId="77777777" w:rsidR="00F632E8" w:rsidRPr="003E3EC6" w:rsidRDefault="00F632E8" w:rsidP="002367A6">
            <w:pPr>
              <w:widowControl w:val="0"/>
              <w:jc w:val="center"/>
              <w:rPr>
                <w:sz w:val="20"/>
                <w:szCs w:val="20"/>
              </w:rPr>
            </w:pPr>
            <w:r w:rsidRPr="003E3EC6">
              <w:rPr>
                <w:sz w:val="20"/>
                <w:szCs w:val="20"/>
              </w:rPr>
              <w:t>6</w:t>
            </w:r>
          </w:p>
        </w:tc>
        <w:tc>
          <w:tcPr>
            <w:tcW w:w="1853" w:type="dxa"/>
            <w:vAlign w:val="center"/>
          </w:tcPr>
          <w:p w14:paraId="228556AC" w14:textId="77777777" w:rsidR="00F632E8" w:rsidRPr="003E3EC6" w:rsidRDefault="00F632E8" w:rsidP="002367A6">
            <w:pPr>
              <w:widowControl w:val="0"/>
              <w:jc w:val="center"/>
              <w:rPr>
                <w:sz w:val="20"/>
                <w:szCs w:val="20"/>
              </w:rPr>
            </w:pPr>
            <w:r w:rsidRPr="003E3EC6">
              <w:rPr>
                <w:sz w:val="20"/>
                <w:szCs w:val="20"/>
              </w:rPr>
              <w:t>Насос 1К20/30</w:t>
            </w:r>
          </w:p>
        </w:tc>
        <w:tc>
          <w:tcPr>
            <w:tcW w:w="2268" w:type="dxa"/>
            <w:vAlign w:val="center"/>
          </w:tcPr>
          <w:p w14:paraId="705ACF43" w14:textId="77777777" w:rsidR="00F632E8" w:rsidRPr="003E3EC6" w:rsidRDefault="00F632E8" w:rsidP="002367A6">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66CE21D1" w14:textId="77777777" w:rsidR="00F632E8" w:rsidRPr="003E3EC6" w:rsidRDefault="00F632E8" w:rsidP="002367A6">
            <w:pPr>
              <w:widowControl w:val="0"/>
              <w:jc w:val="center"/>
              <w:rPr>
                <w:sz w:val="20"/>
                <w:szCs w:val="20"/>
              </w:rPr>
            </w:pPr>
            <w:r w:rsidRPr="003E3EC6">
              <w:rPr>
                <w:sz w:val="20"/>
                <w:szCs w:val="20"/>
              </w:rPr>
              <w:t>2010./удовлетворительное</w:t>
            </w:r>
          </w:p>
        </w:tc>
        <w:tc>
          <w:tcPr>
            <w:tcW w:w="1180" w:type="dxa"/>
            <w:vAlign w:val="center"/>
          </w:tcPr>
          <w:p w14:paraId="0CF43F19" w14:textId="77777777" w:rsidR="00F632E8" w:rsidRPr="003E3EC6" w:rsidRDefault="00F632E8" w:rsidP="002367A6">
            <w:pPr>
              <w:widowControl w:val="0"/>
              <w:jc w:val="center"/>
              <w:rPr>
                <w:sz w:val="20"/>
                <w:szCs w:val="20"/>
              </w:rPr>
            </w:pPr>
            <w:r w:rsidRPr="003E3EC6">
              <w:rPr>
                <w:sz w:val="20"/>
                <w:szCs w:val="20"/>
              </w:rPr>
              <w:t>8965,00</w:t>
            </w:r>
          </w:p>
        </w:tc>
        <w:tc>
          <w:tcPr>
            <w:tcW w:w="1372" w:type="dxa"/>
            <w:vAlign w:val="center"/>
          </w:tcPr>
          <w:p w14:paraId="11255257" w14:textId="77777777" w:rsidR="00F632E8" w:rsidRPr="003E3EC6" w:rsidRDefault="00F632E8" w:rsidP="002367A6">
            <w:pPr>
              <w:widowControl w:val="0"/>
              <w:jc w:val="center"/>
              <w:rPr>
                <w:sz w:val="20"/>
                <w:szCs w:val="20"/>
              </w:rPr>
            </w:pPr>
            <w:r w:rsidRPr="003E3EC6">
              <w:rPr>
                <w:color w:val="000000"/>
                <w:sz w:val="20"/>
                <w:szCs w:val="20"/>
              </w:rPr>
              <w:t>5375,00/60%</w:t>
            </w:r>
          </w:p>
        </w:tc>
        <w:tc>
          <w:tcPr>
            <w:tcW w:w="1850" w:type="dxa"/>
            <w:vAlign w:val="center"/>
          </w:tcPr>
          <w:p w14:paraId="5FD4862E" w14:textId="77777777" w:rsidR="00F632E8" w:rsidRPr="003E3EC6" w:rsidRDefault="00F632E8" w:rsidP="002367A6">
            <w:pPr>
              <w:widowControl w:val="0"/>
              <w:jc w:val="center"/>
              <w:rPr>
                <w:color w:val="000000"/>
                <w:sz w:val="20"/>
                <w:szCs w:val="20"/>
              </w:rPr>
            </w:pPr>
            <w:r w:rsidRPr="003E3EC6">
              <w:rPr>
                <w:sz w:val="20"/>
                <w:szCs w:val="20"/>
              </w:rPr>
              <w:t>Нет данных</w:t>
            </w:r>
          </w:p>
        </w:tc>
      </w:tr>
      <w:tr w:rsidR="00F632E8" w:rsidRPr="00474185" w14:paraId="3A01D324" w14:textId="77777777" w:rsidTr="002367A6">
        <w:trPr>
          <w:trHeight w:val="284"/>
        </w:trPr>
        <w:tc>
          <w:tcPr>
            <w:tcW w:w="416" w:type="dxa"/>
            <w:vAlign w:val="center"/>
          </w:tcPr>
          <w:p w14:paraId="01CB26AE" w14:textId="77777777" w:rsidR="00F632E8" w:rsidRPr="003E3EC6" w:rsidRDefault="00F632E8" w:rsidP="002367A6">
            <w:pPr>
              <w:widowControl w:val="0"/>
              <w:jc w:val="center"/>
              <w:rPr>
                <w:sz w:val="20"/>
                <w:szCs w:val="20"/>
              </w:rPr>
            </w:pPr>
            <w:r w:rsidRPr="003E3EC6">
              <w:rPr>
                <w:sz w:val="20"/>
                <w:szCs w:val="20"/>
              </w:rPr>
              <w:t>7</w:t>
            </w:r>
          </w:p>
        </w:tc>
        <w:tc>
          <w:tcPr>
            <w:tcW w:w="1853" w:type="dxa"/>
            <w:vAlign w:val="center"/>
          </w:tcPr>
          <w:p w14:paraId="699784A6" w14:textId="77777777" w:rsidR="00F632E8" w:rsidRPr="003E3EC6" w:rsidRDefault="00F632E8" w:rsidP="002367A6">
            <w:pPr>
              <w:widowControl w:val="0"/>
              <w:jc w:val="center"/>
              <w:rPr>
                <w:sz w:val="20"/>
                <w:szCs w:val="20"/>
              </w:rPr>
            </w:pPr>
            <w:r w:rsidRPr="003E3EC6">
              <w:rPr>
                <w:sz w:val="20"/>
                <w:szCs w:val="20"/>
              </w:rPr>
              <w:t>Насос 1К20/30</w:t>
            </w:r>
          </w:p>
        </w:tc>
        <w:tc>
          <w:tcPr>
            <w:tcW w:w="2268" w:type="dxa"/>
            <w:vAlign w:val="center"/>
          </w:tcPr>
          <w:p w14:paraId="74C8D149" w14:textId="77777777" w:rsidR="00F632E8" w:rsidRPr="003E3EC6" w:rsidRDefault="00F632E8" w:rsidP="002367A6">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5711CD76" w14:textId="77777777" w:rsidR="00F632E8" w:rsidRPr="003E3EC6" w:rsidRDefault="00F632E8" w:rsidP="002367A6">
            <w:pPr>
              <w:widowControl w:val="0"/>
              <w:jc w:val="center"/>
              <w:rPr>
                <w:sz w:val="20"/>
                <w:szCs w:val="20"/>
              </w:rPr>
            </w:pPr>
            <w:r w:rsidRPr="003E3EC6">
              <w:rPr>
                <w:sz w:val="20"/>
                <w:szCs w:val="20"/>
              </w:rPr>
              <w:t>2010./удовлетворительное</w:t>
            </w:r>
          </w:p>
        </w:tc>
        <w:tc>
          <w:tcPr>
            <w:tcW w:w="1180" w:type="dxa"/>
            <w:vAlign w:val="center"/>
          </w:tcPr>
          <w:p w14:paraId="61041017" w14:textId="77777777" w:rsidR="00F632E8" w:rsidRPr="003E3EC6" w:rsidRDefault="00F632E8" w:rsidP="002367A6">
            <w:pPr>
              <w:widowControl w:val="0"/>
              <w:jc w:val="center"/>
              <w:rPr>
                <w:sz w:val="20"/>
                <w:szCs w:val="20"/>
              </w:rPr>
            </w:pPr>
            <w:r w:rsidRPr="003E3EC6">
              <w:rPr>
                <w:sz w:val="20"/>
                <w:szCs w:val="20"/>
              </w:rPr>
              <w:t>8965,00</w:t>
            </w:r>
          </w:p>
        </w:tc>
        <w:tc>
          <w:tcPr>
            <w:tcW w:w="1372" w:type="dxa"/>
            <w:vAlign w:val="center"/>
          </w:tcPr>
          <w:p w14:paraId="73EA3598" w14:textId="77777777" w:rsidR="00F632E8" w:rsidRPr="003E3EC6" w:rsidRDefault="00F632E8" w:rsidP="002367A6">
            <w:pPr>
              <w:widowControl w:val="0"/>
              <w:jc w:val="center"/>
              <w:rPr>
                <w:sz w:val="20"/>
                <w:szCs w:val="20"/>
              </w:rPr>
            </w:pPr>
            <w:r w:rsidRPr="003E3EC6">
              <w:rPr>
                <w:color w:val="000000"/>
                <w:sz w:val="20"/>
                <w:szCs w:val="20"/>
              </w:rPr>
              <w:t>5375,00/60%</w:t>
            </w:r>
          </w:p>
        </w:tc>
        <w:tc>
          <w:tcPr>
            <w:tcW w:w="1850" w:type="dxa"/>
            <w:vAlign w:val="center"/>
          </w:tcPr>
          <w:p w14:paraId="7B16EFFE" w14:textId="77777777" w:rsidR="00F632E8" w:rsidRPr="003E3EC6" w:rsidRDefault="00F632E8" w:rsidP="002367A6">
            <w:pPr>
              <w:widowControl w:val="0"/>
              <w:jc w:val="center"/>
              <w:rPr>
                <w:color w:val="000000"/>
                <w:sz w:val="20"/>
                <w:szCs w:val="20"/>
              </w:rPr>
            </w:pPr>
            <w:r w:rsidRPr="003E3EC6">
              <w:rPr>
                <w:sz w:val="20"/>
                <w:szCs w:val="20"/>
              </w:rPr>
              <w:t>Нет данных</w:t>
            </w:r>
          </w:p>
        </w:tc>
      </w:tr>
      <w:tr w:rsidR="00F632E8" w:rsidRPr="00474185" w14:paraId="6F289884" w14:textId="77777777" w:rsidTr="002367A6">
        <w:trPr>
          <w:trHeight w:val="284"/>
        </w:trPr>
        <w:tc>
          <w:tcPr>
            <w:tcW w:w="416" w:type="dxa"/>
            <w:vAlign w:val="center"/>
          </w:tcPr>
          <w:p w14:paraId="730DED42" w14:textId="77777777" w:rsidR="00F632E8" w:rsidRPr="003E3EC6" w:rsidRDefault="00F632E8" w:rsidP="002367A6">
            <w:pPr>
              <w:widowControl w:val="0"/>
              <w:jc w:val="center"/>
              <w:rPr>
                <w:sz w:val="20"/>
                <w:szCs w:val="20"/>
              </w:rPr>
            </w:pPr>
            <w:r w:rsidRPr="003E3EC6">
              <w:rPr>
                <w:sz w:val="20"/>
                <w:szCs w:val="20"/>
              </w:rPr>
              <w:t>8</w:t>
            </w:r>
          </w:p>
        </w:tc>
        <w:tc>
          <w:tcPr>
            <w:tcW w:w="1853" w:type="dxa"/>
            <w:vAlign w:val="center"/>
          </w:tcPr>
          <w:p w14:paraId="7853ED5E" w14:textId="77777777" w:rsidR="00F632E8" w:rsidRPr="003E3EC6" w:rsidRDefault="00F632E8" w:rsidP="002367A6">
            <w:pPr>
              <w:widowControl w:val="0"/>
              <w:jc w:val="center"/>
              <w:rPr>
                <w:sz w:val="20"/>
                <w:szCs w:val="20"/>
              </w:rPr>
            </w:pPr>
            <w:r w:rsidRPr="003E3EC6">
              <w:rPr>
                <w:sz w:val="20"/>
                <w:szCs w:val="20"/>
              </w:rPr>
              <w:t>Насос центробежный консольный типа 1К8/18</w:t>
            </w:r>
          </w:p>
        </w:tc>
        <w:tc>
          <w:tcPr>
            <w:tcW w:w="2268" w:type="dxa"/>
            <w:vAlign w:val="center"/>
          </w:tcPr>
          <w:p w14:paraId="46C61AAC" w14:textId="77777777" w:rsidR="00F632E8" w:rsidRPr="003E3EC6" w:rsidRDefault="00F632E8" w:rsidP="002367A6">
            <w:pPr>
              <w:widowControl w:val="0"/>
              <w:jc w:val="center"/>
              <w:rPr>
                <w:rStyle w:val="95pt0pt"/>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38FA0523" w14:textId="77777777" w:rsidR="00F632E8" w:rsidRPr="003E3EC6" w:rsidRDefault="00F632E8" w:rsidP="002367A6">
            <w:pPr>
              <w:widowControl w:val="0"/>
              <w:jc w:val="center"/>
              <w:rPr>
                <w:sz w:val="20"/>
                <w:szCs w:val="20"/>
              </w:rPr>
            </w:pPr>
            <w:r w:rsidRPr="003E3EC6">
              <w:rPr>
                <w:sz w:val="20"/>
                <w:szCs w:val="20"/>
              </w:rPr>
              <w:t>2012./удовлетворительное</w:t>
            </w:r>
          </w:p>
        </w:tc>
        <w:tc>
          <w:tcPr>
            <w:tcW w:w="1180" w:type="dxa"/>
            <w:vAlign w:val="center"/>
          </w:tcPr>
          <w:p w14:paraId="6AA3E295" w14:textId="77777777" w:rsidR="00F632E8" w:rsidRPr="003E3EC6" w:rsidRDefault="00F632E8" w:rsidP="002367A6">
            <w:pPr>
              <w:widowControl w:val="0"/>
              <w:jc w:val="center"/>
              <w:rPr>
                <w:sz w:val="20"/>
                <w:szCs w:val="20"/>
              </w:rPr>
            </w:pPr>
            <w:r w:rsidRPr="003E3EC6">
              <w:rPr>
                <w:sz w:val="20"/>
                <w:szCs w:val="20"/>
              </w:rPr>
              <w:t>6973,00</w:t>
            </w:r>
          </w:p>
        </w:tc>
        <w:tc>
          <w:tcPr>
            <w:tcW w:w="1372" w:type="dxa"/>
            <w:vAlign w:val="center"/>
          </w:tcPr>
          <w:p w14:paraId="2C386A49" w14:textId="77777777" w:rsidR="00F632E8" w:rsidRPr="003E3EC6" w:rsidRDefault="00F632E8" w:rsidP="002367A6">
            <w:pPr>
              <w:widowControl w:val="0"/>
              <w:jc w:val="center"/>
              <w:rPr>
                <w:sz w:val="20"/>
                <w:szCs w:val="20"/>
              </w:rPr>
            </w:pPr>
            <w:r w:rsidRPr="003E3EC6">
              <w:rPr>
                <w:color w:val="000000"/>
                <w:sz w:val="20"/>
                <w:szCs w:val="20"/>
              </w:rPr>
              <w:t>4910,00/60%</w:t>
            </w:r>
          </w:p>
        </w:tc>
        <w:tc>
          <w:tcPr>
            <w:tcW w:w="1850" w:type="dxa"/>
            <w:vAlign w:val="center"/>
          </w:tcPr>
          <w:p w14:paraId="0B524B8A" w14:textId="77777777" w:rsidR="00F632E8" w:rsidRPr="003E3EC6" w:rsidRDefault="00F632E8" w:rsidP="002367A6">
            <w:pPr>
              <w:widowControl w:val="0"/>
              <w:jc w:val="center"/>
              <w:rPr>
                <w:color w:val="000000"/>
                <w:sz w:val="20"/>
                <w:szCs w:val="20"/>
              </w:rPr>
            </w:pPr>
            <w:r w:rsidRPr="003E3EC6">
              <w:rPr>
                <w:sz w:val="20"/>
                <w:szCs w:val="20"/>
              </w:rPr>
              <w:t>Нет данных</w:t>
            </w:r>
          </w:p>
        </w:tc>
      </w:tr>
      <w:tr w:rsidR="00F632E8" w:rsidRPr="00474185" w14:paraId="1491A36B" w14:textId="77777777" w:rsidTr="002367A6">
        <w:trPr>
          <w:trHeight w:val="284"/>
        </w:trPr>
        <w:tc>
          <w:tcPr>
            <w:tcW w:w="416" w:type="dxa"/>
            <w:vAlign w:val="center"/>
          </w:tcPr>
          <w:p w14:paraId="036FE051" w14:textId="77777777" w:rsidR="00F632E8" w:rsidRPr="003E3EC6" w:rsidRDefault="00F632E8" w:rsidP="002367A6">
            <w:pPr>
              <w:widowControl w:val="0"/>
              <w:jc w:val="center"/>
              <w:rPr>
                <w:sz w:val="20"/>
                <w:szCs w:val="20"/>
              </w:rPr>
            </w:pPr>
            <w:r w:rsidRPr="003E3EC6">
              <w:rPr>
                <w:sz w:val="20"/>
                <w:szCs w:val="20"/>
              </w:rPr>
              <w:t>9</w:t>
            </w:r>
          </w:p>
        </w:tc>
        <w:tc>
          <w:tcPr>
            <w:tcW w:w="1853" w:type="dxa"/>
            <w:vAlign w:val="center"/>
          </w:tcPr>
          <w:p w14:paraId="75FD2750" w14:textId="77777777" w:rsidR="00F632E8" w:rsidRPr="003E3EC6" w:rsidRDefault="00F632E8" w:rsidP="002367A6">
            <w:pPr>
              <w:widowControl w:val="0"/>
              <w:jc w:val="center"/>
              <w:rPr>
                <w:sz w:val="20"/>
                <w:szCs w:val="20"/>
              </w:rPr>
            </w:pPr>
            <w:r w:rsidRPr="003E3EC6">
              <w:rPr>
                <w:sz w:val="20"/>
                <w:szCs w:val="20"/>
              </w:rPr>
              <w:t xml:space="preserve">Дымосос ДН 6,3 </w:t>
            </w:r>
          </w:p>
        </w:tc>
        <w:tc>
          <w:tcPr>
            <w:tcW w:w="2268" w:type="dxa"/>
            <w:vAlign w:val="center"/>
          </w:tcPr>
          <w:p w14:paraId="0BDA287E" w14:textId="77777777" w:rsidR="00F632E8" w:rsidRPr="003E3EC6" w:rsidRDefault="00F632E8" w:rsidP="002367A6">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4B502A23" w14:textId="77777777" w:rsidR="00F632E8" w:rsidRPr="003E3EC6" w:rsidRDefault="00F632E8" w:rsidP="002367A6">
            <w:pPr>
              <w:widowControl w:val="0"/>
              <w:jc w:val="center"/>
              <w:rPr>
                <w:sz w:val="20"/>
                <w:szCs w:val="20"/>
              </w:rPr>
            </w:pPr>
            <w:r w:rsidRPr="003E3EC6">
              <w:rPr>
                <w:sz w:val="20"/>
                <w:szCs w:val="20"/>
              </w:rPr>
              <w:t>2019./удовлетворительное</w:t>
            </w:r>
          </w:p>
        </w:tc>
        <w:tc>
          <w:tcPr>
            <w:tcW w:w="1180" w:type="dxa"/>
            <w:vAlign w:val="center"/>
          </w:tcPr>
          <w:p w14:paraId="5D6D5BAD" w14:textId="77777777" w:rsidR="00F632E8" w:rsidRPr="003E3EC6" w:rsidRDefault="00F632E8" w:rsidP="002367A6">
            <w:pPr>
              <w:widowControl w:val="0"/>
              <w:jc w:val="center"/>
              <w:rPr>
                <w:sz w:val="20"/>
                <w:szCs w:val="20"/>
              </w:rPr>
            </w:pPr>
            <w:r w:rsidRPr="003E3EC6">
              <w:rPr>
                <w:sz w:val="20"/>
                <w:szCs w:val="20"/>
              </w:rPr>
              <w:t>32370,00</w:t>
            </w:r>
          </w:p>
        </w:tc>
        <w:tc>
          <w:tcPr>
            <w:tcW w:w="1372" w:type="dxa"/>
            <w:vAlign w:val="center"/>
          </w:tcPr>
          <w:p w14:paraId="4762E951" w14:textId="77777777" w:rsidR="00F632E8" w:rsidRPr="003E3EC6" w:rsidRDefault="00F632E8" w:rsidP="002367A6">
            <w:pPr>
              <w:widowControl w:val="0"/>
              <w:jc w:val="center"/>
              <w:rPr>
                <w:sz w:val="20"/>
                <w:szCs w:val="20"/>
              </w:rPr>
            </w:pPr>
            <w:r w:rsidRPr="003E3EC6">
              <w:rPr>
                <w:color w:val="000000"/>
                <w:sz w:val="20"/>
                <w:szCs w:val="20"/>
              </w:rPr>
              <w:t>29250,00/60%</w:t>
            </w:r>
          </w:p>
        </w:tc>
        <w:tc>
          <w:tcPr>
            <w:tcW w:w="1850" w:type="dxa"/>
            <w:vAlign w:val="center"/>
          </w:tcPr>
          <w:p w14:paraId="389DB0BA" w14:textId="77777777" w:rsidR="00F632E8" w:rsidRPr="003E3EC6" w:rsidRDefault="00F632E8" w:rsidP="002367A6">
            <w:pPr>
              <w:widowControl w:val="0"/>
              <w:jc w:val="center"/>
              <w:rPr>
                <w:color w:val="000000"/>
                <w:sz w:val="20"/>
                <w:szCs w:val="20"/>
              </w:rPr>
            </w:pPr>
            <w:r w:rsidRPr="003E3EC6">
              <w:rPr>
                <w:sz w:val="20"/>
                <w:szCs w:val="20"/>
              </w:rPr>
              <w:t>Нет данных</w:t>
            </w:r>
          </w:p>
        </w:tc>
      </w:tr>
      <w:tr w:rsidR="00F632E8" w:rsidRPr="00474185" w14:paraId="389445E2" w14:textId="77777777" w:rsidTr="002367A6">
        <w:trPr>
          <w:trHeight w:val="284"/>
        </w:trPr>
        <w:tc>
          <w:tcPr>
            <w:tcW w:w="416" w:type="dxa"/>
            <w:vAlign w:val="center"/>
          </w:tcPr>
          <w:p w14:paraId="3236FD2A" w14:textId="77777777" w:rsidR="00F632E8" w:rsidRPr="003E3EC6" w:rsidRDefault="00F632E8" w:rsidP="002367A6">
            <w:pPr>
              <w:widowControl w:val="0"/>
              <w:jc w:val="center"/>
              <w:rPr>
                <w:sz w:val="20"/>
                <w:szCs w:val="20"/>
              </w:rPr>
            </w:pPr>
            <w:r w:rsidRPr="003E3EC6">
              <w:rPr>
                <w:sz w:val="20"/>
                <w:szCs w:val="20"/>
              </w:rPr>
              <w:t>10</w:t>
            </w:r>
          </w:p>
        </w:tc>
        <w:tc>
          <w:tcPr>
            <w:tcW w:w="1853" w:type="dxa"/>
            <w:vAlign w:val="center"/>
          </w:tcPr>
          <w:p w14:paraId="029AFE11" w14:textId="77777777" w:rsidR="00F632E8" w:rsidRPr="003E3EC6" w:rsidRDefault="00F632E8" w:rsidP="002367A6">
            <w:pPr>
              <w:widowControl w:val="0"/>
              <w:jc w:val="center"/>
              <w:rPr>
                <w:sz w:val="20"/>
                <w:szCs w:val="20"/>
              </w:rPr>
            </w:pPr>
            <w:r w:rsidRPr="003E3EC6">
              <w:rPr>
                <w:sz w:val="20"/>
                <w:szCs w:val="20"/>
              </w:rPr>
              <w:t xml:space="preserve">Ленточный угольный транспортер </w:t>
            </w:r>
          </w:p>
        </w:tc>
        <w:tc>
          <w:tcPr>
            <w:tcW w:w="2268" w:type="dxa"/>
            <w:vAlign w:val="center"/>
          </w:tcPr>
          <w:p w14:paraId="0F11826F" w14:textId="77777777" w:rsidR="00F632E8" w:rsidRPr="003E3EC6" w:rsidRDefault="00F632E8" w:rsidP="002367A6">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2DC58EE8" w14:textId="77777777" w:rsidR="00F632E8" w:rsidRPr="003E3EC6" w:rsidRDefault="00F632E8" w:rsidP="002367A6">
            <w:pPr>
              <w:widowControl w:val="0"/>
              <w:jc w:val="center"/>
              <w:rPr>
                <w:sz w:val="20"/>
                <w:szCs w:val="20"/>
              </w:rPr>
            </w:pPr>
            <w:r w:rsidRPr="003E3EC6">
              <w:rPr>
                <w:sz w:val="20"/>
                <w:szCs w:val="20"/>
              </w:rPr>
              <w:t>2014./удовлетворительное</w:t>
            </w:r>
          </w:p>
        </w:tc>
        <w:tc>
          <w:tcPr>
            <w:tcW w:w="1180" w:type="dxa"/>
            <w:vAlign w:val="center"/>
          </w:tcPr>
          <w:p w14:paraId="0F0815B4" w14:textId="77777777" w:rsidR="00F632E8" w:rsidRPr="003E3EC6" w:rsidRDefault="00F632E8" w:rsidP="002367A6">
            <w:pPr>
              <w:widowControl w:val="0"/>
              <w:jc w:val="center"/>
              <w:rPr>
                <w:sz w:val="20"/>
                <w:szCs w:val="20"/>
              </w:rPr>
            </w:pPr>
            <w:r w:rsidRPr="003E3EC6">
              <w:rPr>
                <w:sz w:val="20"/>
                <w:szCs w:val="20"/>
              </w:rPr>
              <w:t>120000,00</w:t>
            </w:r>
          </w:p>
        </w:tc>
        <w:tc>
          <w:tcPr>
            <w:tcW w:w="1372" w:type="dxa"/>
            <w:vAlign w:val="center"/>
          </w:tcPr>
          <w:p w14:paraId="44354F71" w14:textId="77777777" w:rsidR="00F632E8" w:rsidRPr="003E3EC6" w:rsidRDefault="00F632E8" w:rsidP="002367A6">
            <w:pPr>
              <w:widowControl w:val="0"/>
              <w:jc w:val="center"/>
              <w:rPr>
                <w:sz w:val="20"/>
                <w:szCs w:val="20"/>
              </w:rPr>
            </w:pPr>
            <w:r w:rsidRPr="003E3EC6">
              <w:rPr>
                <w:color w:val="000000"/>
                <w:sz w:val="20"/>
                <w:szCs w:val="20"/>
              </w:rPr>
              <w:t>120000,00/60%</w:t>
            </w:r>
          </w:p>
        </w:tc>
        <w:tc>
          <w:tcPr>
            <w:tcW w:w="1850" w:type="dxa"/>
            <w:vAlign w:val="center"/>
          </w:tcPr>
          <w:p w14:paraId="4C356C9B" w14:textId="77777777" w:rsidR="00F632E8" w:rsidRPr="003E3EC6" w:rsidRDefault="00F632E8" w:rsidP="002367A6">
            <w:pPr>
              <w:widowControl w:val="0"/>
              <w:jc w:val="center"/>
              <w:rPr>
                <w:color w:val="000000"/>
                <w:sz w:val="20"/>
                <w:szCs w:val="20"/>
              </w:rPr>
            </w:pPr>
            <w:r w:rsidRPr="003E3EC6">
              <w:rPr>
                <w:sz w:val="20"/>
                <w:szCs w:val="20"/>
              </w:rPr>
              <w:t>Нет данных</w:t>
            </w:r>
          </w:p>
        </w:tc>
      </w:tr>
      <w:tr w:rsidR="00F632E8" w:rsidRPr="00474185" w14:paraId="14704206" w14:textId="77777777" w:rsidTr="002367A6">
        <w:trPr>
          <w:trHeight w:val="284"/>
        </w:trPr>
        <w:tc>
          <w:tcPr>
            <w:tcW w:w="416" w:type="dxa"/>
            <w:vAlign w:val="center"/>
          </w:tcPr>
          <w:p w14:paraId="2B49C532" w14:textId="77777777" w:rsidR="00F632E8" w:rsidRPr="003E3EC6" w:rsidRDefault="00F632E8" w:rsidP="002367A6">
            <w:pPr>
              <w:widowControl w:val="0"/>
              <w:jc w:val="center"/>
              <w:rPr>
                <w:sz w:val="20"/>
                <w:szCs w:val="20"/>
              </w:rPr>
            </w:pPr>
            <w:r w:rsidRPr="003E3EC6">
              <w:rPr>
                <w:sz w:val="20"/>
                <w:szCs w:val="20"/>
              </w:rPr>
              <w:t>11</w:t>
            </w:r>
          </w:p>
        </w:tc>
        <w:tc>
          <w:tcPr>
            <w:tcW w:w="1853" w:type="dxa"/>
            <w:vAlign w:val="center"/>
          </w:tcPr>
          <w:p w14:paraId="481EDDB0" w14:textId="77777777" w:rsidR="00F632E8" w:rsidRPr="003E3EC6" w:rsidRDefault="00F632E8" w:rsidP="002367A6">
            <w:pPr>
              <w:widowControl w:val="0"/>
              <w:jc w:val="center"/>
              <w:rPr>
                <w:sz w:val="20"/>
                <w:szCs w:val="20"/>
              </w:rPr>
            </w:pPr>
            <w:r w:rsidRPr="003E3EC6">
              <w:rPr>
                <w:sz w:val="20"/>
                <w:szCs w:val="20"/>
              </w:rPr>
              <w:t>Насос глубинный ЭЦВ-6</w:t>
            </w:r>
          </w:p>
        </w:tc>
        <w:tc>
          <w:tcPr>
            <w:tcW w:w="2268" w:type="dxa"/>
            <w:vAlign w:val="center"/>
          </w:tcPr>
          <w:p w14:paraId="632B9090" w14:textId="77777777" w:rsidR="00F632E8" w:rsidRPr="003E3EC6" w:rsidRDefault="00F632E8" w:rsidP="002367A6">
            <w:pPr>
              <w:widowControl w:val="0"/>
              <w:jc w:val="center"/>
              <w:rPr>
                <w:sz w:val="20"/>
                <w:szCs w:val="20"/>
              </w:rPr>
            </w:pPr>
            <w:r w:rsidRPr="003E3EC6">
              <w:rPr>
                <w:rStyle w:val="95pt0pt"/>
                <w:sz w:val="20"/>
                <w:szCs w:val="20"/>
              </w:rPr>
              <w:t>Республика Бурятия, Баргузинский район, с.Баргузин, ул.Очирова, 17</w:t>
            </w:r>
          </w:p>
        </w:tc>
        <w:tc>
          <w:tcPr>
            <w:tcW w:w="1398" w:type="dxa"/>
            <w:vAlign w:val="center"/>
          </w:tcPr>
          <w:p w14:paraId="1955C62C" w14:textId="77777777" w:rsidR="00F632E8" w:rsidRPr="003E3EC6" w:rsidRDefault="00F632E8" w:rsidP="002367A6">
            <w:pPr>
              <w:widowControl w:val="0"/>
              <w:jc w:val="center"/>
              <w:rPr>
                <w:sz w:val="20"/>
                <w:szCs w:val="20"/>
              </w:rPr>
            </w:pPr>
            <w:r w:rsidRPr="003E3EC6">
              <w:rPr>
                <w:sz w:val="20"/>
                <w:szCs w:val="20"/>
              </w:rPr>
              <w:t>2000./удовлетворительное</w:t>
            </w:r>
          </w:p>
        </w:tc>
        <w:tc>
          <w:tcPr>
            <w:tcW w:w="1180" w:type="dxa"/>
            <w:vAlign w:val="center"/>
          </w:tcPr>
          <w:p w14:paraId="0AA04201" w14:textId="77777777" w:rsidR="00F632E8" w:rsidRPr="003E3EC6" w:rsidRDefault="00F632E8" w:rsidP="002367A6">
            <w:pPr>
              <w:widowControl w:val="0"/>
              <w:jc w:val="center"/>
              <w:rPr>
                <w:sz w:val="20"/>
                <w:szCs w:val="20"/>
              </w:rPr>
            </w:pPr>
            <w:r w:rsidRPr="003E3EC6">
              <w:rPr>
                <w:sz w:val="20"/>
                <w:szCs w:val="20"/>
              </w:rPr>
              <w:t>14852,00</w:t>
            </w:r>
          </w:p>
        </w:tc>
        <w:tc>
          <w:tcPr>
            <w:tcW w:w="1372" w:type="dxa"/>
            <w:vAlign w:val="center"/>
          </w:tcPr>
          <w:p w14:paraId="4110E6CC" w14:textId="77777777" w:rsidR="00F632E8" w:rsidRPr="003E3EC6" w:rsidRDefault="00F632E8" w:rsidP="002367A6">
            <w:pPr>
              <w:widowControl w:val="0"/>
              <w:jc w:val="center"/>
              <w:rPr>
                <w:sz w:val="20"/>
                <w:szCs w:val="20"/>
              </w:rPr>
            </w:pPr>
            <w:r w:rsidRPr="003E3EC6">
              <w:rPr>
                <w:color w:val="000000"/>
                <w:sz w:val="20"/>
                <w:szCs w:val="20"/>
              </w:rPr>
              <w:t>14852,00/60%</w:t>
            </w:r>
          </w:p>
        </w:tc>
        <w:tc>
          <w:tcPr>
            <w:tcW w:w="1850" w:type="dxa"/>
            <w:vAlign w:val="center"/>
          </w:tcPr>
          <w:p w14:paraId="4072F00F" w14:textId="77777777" w:rsidR="00F632E8" w:rsidRPr="003E3EC6" w:rsidRDefault="00F632E8" w:rsidP="002367A6">
            <w:pPr>
              <w:widowControl w:val="0"/>
              <w:jc w:val="center"/>
              <w:rPr>
                <w:color w:val="000000"/>
                <w:sz w:val="20"/>
                <w:szCs w:val="20"/>
              </w:rPr>
            </w:pPr>
            <w:r w:rsidRPr="003E3EC6">
              <w:rPr>
                <w:sz w:val="20"/>
                <w:szCs w:val="20"/>
              </w:rPr>
              <w:t>Нет данных</w:t>
            </w:r>
          </w:p>
        </w:tc>
      </w:tr>
    </w:tbl>
    <w:p w14:paraId="00C423B2" w14:textId="7BC022DB" w:rsidR="00F632E8" w:rsidRDefault="00F632E8" w:rsidP="00CB40E4">
      <w:pPr>
        <w:jc w:val="right"/>
        <w:rPr>
          <w:bCs/>
          <w:color w:val="000000"/>
        </w:rPr>
      </w:pPr>
    </w:p>
    <w:p w14:paraId="15062FBC" w14:textId="691DB017" w:rsidR="00F632E8" w:rsidRDefault="00F632E8" w:rsidP="00CB40E4">
      <w:pPr>
        <w:jc w:val="right"/>
        <w:rPr>
          <w:bCs/>
          <w:color w:val="000000"/>
        </w:rPr>
      </w:pPr>
    </w:p>
    <w:p w14:paraId="32F94077" w14:textId="1C883EEF" w:rsidR="00F632E8" w:rsidRDefault="00F632E8" w:rsidP="00CB40E4">
      <w:pPr>
        <w:jc w:val="right"/>
        <w:rPr>
          <w:bCs/>
          <w:color w:val="000000"/>
        </w:rPr>
      </w:pPr>
    </w:p>
    <w:p w14:paraId="31E309B4" w14:textId="5887CD9C" w:rsidR="00F632E8" w:rsidRDefault="00F632E8" w:rsidP="00CB40E4">
      <w:pPr>
        <w:jc w:val="right"/>
        <w:rPr>
          <w:bCs/>
          <w:color w:val="000000"/>
        </w:rPr>
      </w:pPr>
    </w:p>
    <w:p w14:paraId="6CE7B801" w14:textId="0FB5C10C" w:rsidR="00F632E8" w:rsidRDefault="00F632E8" w:rsidP="00CB40E4">
      <w:pPr>
        <w:jc w:val="right"/>
        <w:rPr>
          <w:bCs/>
          <w:color w:val="000000"/>
        </w:rPr>
      </w:pPr>
    </w:p>
    <w:p w14:paraId="4ABBACB8" w14:textId="4DAC0D75" w:rsidR="00F632E8" w:rsidRDefault="00F632E8" w:rsidP="00CB40E4">
      <w:pPr>
        <w:jc w:val="right"/>
        <w:rPr>
          <w:bCs/>
          <w:color w:val="000000"/>
        </w:rPr>
      </w:pPr>
    </w:p>
    <w:p w14:paraId="5C8D0E14" w14:textId="37D38742" w:rsidR="00F632E8" w:rsidRDefault="00F632E8" w:rsidP="00CB40E4">
      <w:pPr>
        <w:jc w:val="right"/>
        <w:rPr>
          <w:bCs/>
          <w:color w:val="000000"/>
        </w:rPr>
      </w:pPr>
    </w:p>
    <w:p w14:paraId="48F8C8D1" w14:textId="5573CD51" w:rsidR="00F632E8" w:rsidRDefault="00F632E8" w:rsidP="00CB40E4">
      <w:pPr>
        <w:jc w:val="right"/>
        <w:rPr>
          <w:bCs/>
          <w:color w:val="000000"/>
        </w:rPr>
      </w:pPr>
    </w:p>
    <w:p w14:paraId="569876B7" w14:textId="494EEA86" w:rsidR="00F632E8" w:rsidRDefault="00F632E8" w:rsidP="00CB40E4">
      <w:pPr>
        <w:jc w:val="right"/>
        <w:rPr>
          <w:bCs/>
          <w:color w:val="000000"/>
        </w:rPr>
      </w:pPr>
    </w:p>
    <w:p w14:paraId="7387E7F9" w14:textId="7E5923C0" w:rsidR="00F632E8" w:rsidRDefault="00F632E8" w:rsidP="00CB40E4">
      <w:pPr>
        <w:jc w:val="right"/>
        <w:rPr>
          <w:bCs/>
          <w:color w:val="000000"/>
        </w:rPr>
      </w:pPr>
    </w:p>
    <w:p w14:paraId="3CBD6713" w14:textId="142DEE8B" w:rsidR="00F632E8" w:rsidRDefault="00F632E8" w:rsidP="00CB40E4">
      <w:pPr>
        <w:jc w:val="right"/>
        <w:rPr>
          <w:bCs/>
          <w:color w:val="000000"/>
        </w:rPr>
      </w:pPr>
    </w:p>
    <w:p w14:paraId="41250624" w14:textId="1E6CFB3E" w:rsidR="00F632E8" w:rsidRDefault="00F632E8" w:rsidP="00CB40E4">
      <w:pPr>
        <w:jc w:val="right"/>
        <w:rPr>
          <w:bCs/>
          <w:color w:val="000000"/>
        </w:rPr>
      </w:pPr>
    </w:p>
    <w:p w14:paraId="55EF32FE" w14:textId="4D72099B" w:rsidR="00F632E8" w:rsidRDefault="00F632E8" w:rsidP="00CB40E4">
      <w:pPr>
        <w:jc w:val="right"/>
        <w:rPr>
          <w:bCs/>
          <w:color w:val="000000"/>
        </w:rPr>
      </w:pPr>
    </w:p>
    <w:p w14:paraId="2AE75C72" w14:textId="2AB69AD2" w:rsidR="00F632E8" w:rsidRDefault="00F632E8" w:rsidP="00CB40E4">
      <w:pPr>
        <w:jc w:val="right"/>
        <w:rPr>
          <w:bCs/>
          <w:color w:val="000000"/>
        </w:rPr>
      </w:pPr>
    </w:p>
    <w:p w14:paraId="3A5E240F" w14:textId="0B46E17B" w:rsidR="00F632E8" w:rsidRDefault="00F632E8" w:rsidP="00CB40E4">
      <w:pPr>
        <w:jc w:val="right"/>
        <w:rPr>
          <w:bCs/>
          <w:color w:val="000000"/>
        </w:rPr>
      </w:pPr>
    </w:p>
    <w:p w14:paraId="3944D98A" w14:textId="31C89A0D" w:rsidR="00F632E8" w:rsidRDefault="00F632E8" w:rsidP="00CB40E4">
      <w:pPr>
        <w:jc w:val="right"/>
        <w:rPr>
          <w:bCs/>
          <w:color w:val="000000"/>
        </w:rPr>
      </w:pPr>
    </w:p>
    <w:p w14:paraId="77CAC381" w14:textId="046C5C63" w:rsidR="00F632E8" w:rsidRDefault="00F632E8" w:rsidP="00CB40E4">
      <w:pPr>
        <w:jc w:val="right"/>
        <w:rPr>
          <w:bCs/>
          <w:color w:val="000000"/>
        </w:rPr>
      </w:pPr>
    </w:p>
    <w:p w14:paraId="4C20F058" w14:textId="24507769" w:rsidR="00F632E8" w:rsidRDefault="00F632E8" w:rsidP="00CB40E4">
      <w:pPr>
        <w:jc w:val="right"/>
        <w:rPr>
          <w:bCs/>
          <w:color w:val="000000"/>
        </w:rPr>
      </w:pPr>
    </w:p>
    <w:p w14:paraId="3E01B569" w14:textId="77777777" w:rsidR="00F632E8" w:rsidRDefault="00F632E8" w:rsidP="00CB40E4">
      <w:pPr>
        <w:jc w:val="right"/>
        <w:rPr>
          <w:bCs/>
          <w:color w:val="000000"/>
        </w:rPr>
      </w:pPr>
    </w:p>
    <w:p w14:paraId="6DBF0C32" w14:textId="77CFAFB4" w:rsidR="00F632E8" w:rsidRDefault="00F632E8" w:rsidP="00CB40E4">
      <w:pPr>
        <w:jc w:val="right"/>
        <w:rPr>
          <w:bCs/>
          <w:color w:val="000000"/>
        </w:rPr>
      </w:pPr>
    </w:p>
    <w:p w14:paraId="75949535" w14:textId="777AA8DE" w:rsidR="00F632E8" w:rsidRDefault="00F632E8" w:rsidP="00CB40E4">
      <w:pPr>
        <w:jc w:val="right"/>
        <w:rPr>
          <w:bCs/>
          <w:color w:val="000000"/>
        </w:rPr>
      </w:pPr>
    </w:p>
    <w:p w14:paraId="37AD5099" w14:textId="4D223D3B" w:rsidR="00F632E8" w:rsidRDefault="00F632E8" w:rsidP="00CB40E4">
      <w:pPr>
        <w:jc w:val="right"/>
        <w:rPr>
          <w:bCs/>
          <w:color w:val="000000"/>
        </w:rPr>
      </w:pPr>
    </w:p>
    <w:p w14:paraId="3593D4A7" w14:textId="75497E6C" w:rsidR="00F632E8" w:rsidRDefault="00F632E8" w:rsidP="00CB40E4">
      <w:pPr>
        <w:jc w:val="right"/>
        <w:rPr>
          <w:bCs/>
          <w:color w:val="000000"/>
        </w:rPr>
      </w:pPr>
    </w:p>
    <w:p w14:paraId="3106AF6B" w14:textId="77777777" w:rsidR="002367A6" w:rsidRDefault="002367A6" w:rsidP="00A81D7D">
      <w:pPr>
        <w:pStyle w:val="Standard"/>
        <w:suppressAutoHyphens w:val="0"/>
        <w:jc w:val="right"/>
        <w:rPr>
          <w:sz w:val="28"/>
          <w:szCs w:val="28"/>
        </w:rPr>
      </w:pPr>
    </w:p>
    <w:p w14:paraId="0B0DA2F9" w14:textId="77777777" w:rsidR="002367A6" w:rsidRDefault="002367A6" w:rsidP="00A81D7D">
      <w:pPr>
        <w:pStyle w:val="Standard"/>
        <w:suppressAutoHyphens w:val="0"/>
        <w:jc w:val="right"/>
        <w:rPr>
          <w:sz w:val="28"/>
          <w:szCs w:val="28"/>
        </w:rPr>
      </w:pPr>
    </w:p>
    <w:p w14:paraId="38AB3982" w14:textId="4D713511" w:rsidR="005317F0" w:rsidRDefault="005317F0" w:rsidP="00A81D7D">
      <w:pPr>
        <w:pStyle w:val="Standard"/>
        <w:suppressAutoHyphens w:val="0"/>
        <w:jc w:val="right"/>
        <w:rPr>
          <w:sz w:val="28"/>
          <w:szCs w:val="28"/>
        </w:rPr>
      </w:pPr>
      <w:proofErr w:type="gramStart"/>
      <w:r>
        <w:rPr>
          <w:sz w:val="28"/>
          <w:szCs w:val="28"/>
        </w:rPr>
        <w:lastRenderedPageBreak/>
        <w:t>ПРИЛОЖЕНИЕ  №</w:t>
      </w:r>
      <w:proofErr w:type="gramEnd"/>
      <w:r>
        <w:rPr>
          <w:sz w:val="28"/>
          <w:szCs w:val="28"/>
        </w:rPr>
        <w:t xml:space="preserve"> 3</w:t>
      </w:r>
    </w:p>
    <w:p w14:paraId="1BC9F96F" w14:textId="77777777" w:rsidR="005317F0" w:rsidRDefault="005317F0" w:rsidP="00A81D7D">
      <w:pPr>
        <w:pStyle w:val="Standard"/>
        <w:suppressAutoHyphens w:val="0"/>
        <w:ind w:left="5670"/>
        <w:jc w:val="center"/>
        <w:rPr>
          <w:sz w:val="28"/>
          <w:szCs w:val="28"/>
        </w:rPr>
      </w:pPr>
      <w:r>
        <w:rPr>
          <w:sz w:val="28"/>
          <w:szCs w:val="28"/>
        </w:rPr>
        <w:t>к конкурсной документации</w:t>
      </w:r>
    </w:p>
    <w:p w14:paraId="2E72DC8F" w14:textId="77777777" w:rsidR="005317F0" w:rsidRPr="00A36944" w:rsidRDefault="005317F0" w:rsidP="00A81D7D">
      <w:pPr>
        <w:pStyle w:val="Standard"/>
        <w:suppressAutoHyphens w:val="0"/>
        <w:ind w:left="5670"/>
        <w:jc w:val="center"/>
        <w:rPr>
          <w:sz w:val="28"/>
          <w:szCs w:val="28"/>
        </w:rPr>
      </w:pPr>
    </w:p>
    <w:p w14:paraId="1D641192" w14:textId="290658E4" w:rsidR="00627500" w:rsidRPr="002367A6" w:rsidRDefault="005317F0" w:rsidP="002367A6">
      <w:pPr>
        <w:pStyle w:val="Standard"/>
        <w:suppressAutoHyphens w:val="0"/>
        <w:ind w:firstLine="709"/>
        <w:jc w:val="center"/>
        <w:rPr>
          <w:rFonts w:cs="Times New Roman"/>
          <w:sz w:val="28"/>
          <w:szCs w:val="28"/>
        </w:rPr>
      </w:pPr>
      <w:r w:rsidRPr="002367A6">
        <w:rPr>
          <w:sz w:val="28"/>
          <w:szCs w:val="28"/>
        </w:rPr>
        <w:t xml:space="preserve">Критерии конкурса </w:t>
      </w:r>
      <w:r w:rsidR="00D778DB" w:rsidRPr="002367A6">
        <w:rPr>
          <w:color w:val="000000"/>
          <w:sz w:val="28"/>
          <w:szCs w:val="28"/>
        </w:rPr>
        <w:t xml:space="preserve">на право заключения концессионного соглашения </w:t>
      </w:r>
      <w:r w:rsidR="00F01381" w:rsidRPr="002367A6">
        <w:rPr>
          <w:rFonts w:cs="Times New Roman"/>
          <w:sz w:val="28"/>
          <w:szCs w:val="28"/>
        </w:rPr>
        <w:t xml:space="preserve">в отношении </w:t>
      </w:r>
      <w:r w:rsidR="002367A6" w:rsidRPr="002367A6">
        <w:rPr>
          <w:rFonts w:cs="Times New Roman"/>
          <w:sz w:val="28"/>
          <w:szCs w:val="28"/>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2367A6" w:rsidRPr="002367A6">
        <w:rPr>
          <w:rFonts w:cs="Times New Roman"/>
          <w:sz w:val="28"/>
          <w:szCs w:val="28"/>
        </w:rPr>
        <w:t xml:space="preserve"> расположенных на территории </w:t>
      </w:r>
      <w:r w:rsidR="002367A6" w:rsidRPr="002367A6">
        <w:rPr>
          <w:rFonts w:cs="Times New Roman"/>
          <w:sz w:val="28"/>
          <w:szCs w:val="28"/>
          <w:lang w:val="ru-RU"/>
        </w:rPr>
        <w:t>МО СП «Баргузинское</w:t>
      </w:r>
      <w:r w:rsidR="002367A6">
        <w:rPr>
          <w:rFonts w:cs="Times New Roman"/>
          <w:sz w:val="28"/>
          <w:szCs w:val="28"/>
          <w:lang w:val="ru-RU"/>
        </w:rPr>
        <w:t xml:space="preserve"> </w:t>
      </w:r>
      <w:r w:rsidR="002367A6" w:rsidRPr="002367A6">
        <w:rPr>
          <w:sz w:val="28"/>
          <w:szCs w:val="28"/>
        </w:rPr>
        <w:t>Баргузинского района Республики Бурятия</w:t>
      </w:r>
    </w:p>
    <w:p w14:paraId="74D228EA" w14:textId="697B878B" w:rsidR="005317F0" w:rsidRPr="002367A6" w:rsidRDefault="005317F0" w:rsidP="00A81D7D">
      <w:pPr>
        <w:pStyle w:val="Standard"/>
        <w:suppressAutoHyphens w:val="0"/>
        <w:ind w:firstLine="540"/>
        <w:jc w:val="both"/>
        <w:rPr>
          <w:sz w:val="28"/>
          <w:szCs w:val="28"/>
        </w:rPr>
      </w:pPr>
      <w:r>
        <w:rPr>
          <w:sz w:val="28"/>
          <w:szCs w:val="28"/>
        </w:rPr>
        <w:t xml:space="preserve">1) </w:t>
      </w:r>
      <w:r w:rsidRPr="002367A6">
        <w:rPr>
          <w:sz w:val="28"/>
          <w:szCs w:val="28"/>
        </w:rPr>
        <w:t xml:space="preserve">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sidRPr="002367A6">
        <w:rPr>
          <w:sz w:val="28"/>
          <w:szCs w:val="28"/>
          <w:lang w:val="ru-RU"/>
        </w:rPr>
        <w:t>в течении срока действия концессионного соглашения</w:t>
      </w:r>
      <w:r w:rsidRPr="002367A6">
        <w:rPr>
          <w:sz w:val="28"/>
          <w:szCs w:val="28"/>
        </w:rPr>
        <w:t xml:space="preserve">, без учета расходов, источником финансирования которых является плата за подключение (технологическое присоединение). </w:t>
      </w:r>
      <w:r w:rsidRPr="002367A6">
        <w:rPr>
          <w:sz w:val="28"/>
          <w:szCs w:val="28"/>
          <w:lang w:val="ru-RU"/>
        </w:rPr>
        <w:t xml:space="preserve">Начальное значение критерия конкурса </w:t>
      </w:r>
      <w:r w:rsidR="00506419">
        <w:rPr>
          <w:sz w:val="28"/>
          <w:szCs w:val="28"/>
          <w:lang w:val="ru-RU"/>
        </w:rPr>
        <w:t>2665,60</w:t>
      </w:r>
      <w:r w:rsidRPr="002367A6">
        <w:rPr>
          <w:sz w:val="28"/>
          <w:szCs w:val="28"/>
          <w:lang w:val="ru-RU"/>
        </w:rPr>
        <w:t>тыс. руб.</w:t>
      </w:r>
    </w:p>
    <w:p w14:paraId="56ABBD96" w14:textId="3BA240D5" w:rsidR="005317F0" w:rsidRDefault="00B611C6" w:rsidP="00A81D7D">
      <w:pPr>
        <w:pStyle w:val="Standard"/>
        <w:suppressAutoHyphens w:val="0"/>
        <w:ind w:firstLine="540"/>
        <w:jc w:val="both"/>
        <w:rPr>
          <w:sz w:val="28"/>
          <w:szCs w:val="28"/>
        </w:rPr>
      </w:pPr>
      <w:bookmarkStart w:id="72" w:name="Par3"/>
      <w:bookmarkEnd w:id="72"/>
      <w:r>
        <w:rPr>
          <w:sz w:val="28"/>
          <w:szCs w:val="28"/>
          <w:lang w:val="ru-RU"/>
        </w:rPr>
        <w:t>2</w:t>
      </w:r>
      <w:r w:rsidR="005317F0">
        <w:rPr>
          <w:sz w:val="28"/>
          <w:szCs w:val="28"/>
        </w:rPr>
        <w:t>) долгосрочные параметры регулирования деятельности концессионера:</w:t>
      </w:r>
    </w:p>
    <w:p w14:paraId="1595117D" w14:textId="77777777" w:rsidR="005317F0" w:rsidRDefault="005317F0" w:rsidP="00A81D7D">
      <w:pPr>
        <w:pStyle w:val="Standard"/>
        <w:suppressAutoHyphens w:val="0"/>
        <w:ind w:firstLine="540"/>
        <w:jc w:val="both"/>
        <w:rPr>
          <w:sz w:val="28"/>
          <w:szCs w:val="28"/>
        </w:rPr>
      </w:pPr>
      <w:r>
        <w:rPr>
          <w:sz w:val="28"/>
          <w:szCs w:val="28"/>
        </w:rPr>
        <w:t>- базовый уровень операционных расходов;</w:t>
      </w:r>
    </w:p>
    <w:p w14:paraId="12CCB4C4" w14:textId="77777777" w:rsidR="005317F0" w:rsidRDefault="005317F0" w:rsidP="00A81D7D">
      <w:pPr>
        <w:pStyle w:val="Standard"/>
        <w:suppressAutoHyphens w:val="0"/>
        <w:ind w:firstLine="540"/>
        <w:jc w:val="both"/>
        <w:rPr>
          <w:sz w:val="28"/>
          <w:szCs w:val="28"/>
        </w:rPr>
      </w:pPr>
      <w:r>
        <w:rPr>
          <w:sz w:val="28"/>
          <w:szCs w:val="28"/>
        </w:rPr>
        <w:t>- показатели энергосбережения и энергетической эффективности;</w:t>
      </w:r>
    </w:p>
    <w:p w14:paraId="523F7A33" w14:textId="77777777" w:rsidR="005317F0" w:rsidRDefault="005317F0" w:rsidP="00A81D7D">
      <w:pPr>
        <w:pStyle w:val="Standard"/>
        <w:suppressAutoHyphens w:val="0"/>
        <w:ind w:firstLine="540"/>
        <w:jc w:val="both"/>
        <w:rPr>
          <w:sz w:val="28"/>
          <w:szCs w:val="28"/>
        </w:rPr>
      </w:pPr>
      <w:r>
        <w:rPr>
          <w:sz w:val="28"/>
          <w:szCs w:val="28"/>
        </w:rPr>
        <w:t>-  нормативный уровень прибыли в случае, если конкурсной документацией предусмотрен метод индексации установленных тарифов или метод индексации.</w:t>
      </w:r>
    </w:p>
    <w:p w14:paraId="683FDCCD" w14:textId="7CEFF35B" w:rsidR="005317F0" w:rsidRDefault="00B611C6" w:rsidP="00A81D7D">
      <w:pPr>
        <w:pStyle w:val="Standard"/>
        <w:suppressAutoHyphens w:val="0"/>
        <w:ind w:firstLine="540"/>
        <w:jc w:val="both"/>
        <w:rPr>
          <w:sz w:val="28"/>
          <w:szCs w:val="28"/>
        </w:rPr>
      </w:pPr>
      <w:bookmarkStart w:id="73" w:name="Par4"/>
      <w:bookmarkEnd w:id="73"/>
      <w:r>
        <w:rPr>
          <w:sz w:val="28"/>
          <w:szCs w:val="28"/>
          <w:lang w:val="ru-RU"/>
        </w:rPr>
        <w:t>3</w:t>
      </w:r>
      <w:r w:rsidR="005317F0">
        <w:rPr>
          <w:sz w:val="28"/>
          <w:szCs w:val="28"/>
        </w:rPr>
        <w:t>) плановые значения показателей деятельности концессионера:</w:t>
      </w:r>
    </w:p>
    <w:p w14:paraId="7506A259" w14:textId="77777777" w:rsidR="005317F0" w:rsidRDefault="005317F0" w:rsidP="00A81D7D">
      <w:pPr>
        <w:pStyle w:val="Standard"/>
        <w:suppressAutoHyphens w:val="0"/>
        <w:ind w:firstLine="567"/>
        <w:jc w:val="both"/>
        <w:rPr>
          <w:sz w:val="28"/>
          <w:szCs w:val="28"/>
        </w:rPr>
      </w:pPr>
      <w:r>
        <w:rPr>
          <w:sz w:val="28"/>
          <w:szCs w:val="28"/>
        </w:rPr>
        <w:t>- удельный расход топлива, кг.у.т/Гкал;</w:t>
      </w:r>
    </w:p>
    <w:p w14:paraId="1A8F3688" w14:textId="77777777" w:rsidR="005317F0" w:rsidRDefault="005317F0" w:rsidP="00A81D7D">
      <w:pPr>
        <w:pStyle w:val="Standard"/>
        <w:suppressAutoHyphens w:val="0"/>
        <w:ind w:firstLine="567"/>
        <w:jc w:val="both"/>
        <w:rPr>
          <w:sz w:val="28"/>
          <w:szCs w:val="28"/>
        </w:rPr>
      </w:pPr>
      <w:r>
        <w:rPr>
          <w:sz w:val="28"/>
          <w:szCs w:val="28"/>
        </w:rPr>
        <w:t>- удельный расход электроэнергии в сфере теплоснабжения, кВтч/Гкал;</w:t>
      </w:r>
    </w:p>
    <w:p w14:paraId="1BEEB065" w14:textId="77777777" w:rsidR="005317F0" w:rsidRDefault="005317F0" w:rsidP="00A81D7D">
      <w:pPr>
        <w:pStyle w:val="Standard"/>
        <w:suppressAutoHyphens w:val="0"/>
        <w:ind w:firstLine="567"/>
        <w:jc w:val="both"/>
        <w:rPr>
          <w:sz w:val="28"/>
          <w:szCs w:val="28"/>
        </w:rPr>
      </w:pPr>
      <w:r>
        <w:rPr>
          <w:sz w:val="28"/>
          <w:szCs w:val="28"/>
        </w:rPr>
        <w:t>- уровень потерь тепловой энергии, Гкал;</w:t>
      </w:r>
    </w:p>
    <w:p w14:paraId="2EF1C246" w14:textId="77777777" w:rsidR="005317F0" w:rsidRDefault="005317F0" w:rsidP="00A81D7D">
      <w:pPr>
        <w:pStyle w:val="Standard"/>
        <w:suppressAutoHyphens w:val="0"/>
        <w:ind w:firstLine="567"/>
        <w:jc w:val="both"/>
        <w:rPr>
          <w:sz w:val="28"/>
          <w:szCs w:val="28"/>
        </w:rPr>
      </w:pPr>
      <w:r>
        <w:rPr>
          <w:sz w:val="28"/>
          <w:szCs w:val="28"/>
        </w:rPr>
        <w:t>- уровень потерь воды, м3;</w:t>
      </w:r>
    </w:p>
    <w:p w14:paraId="0BB6B805" w14:textId="77777777" w:rsidR="005317F0" w:rsidRDefault="005317F0" w:rsidP="00A81D7D">
      <w:pPr>
        <w:pStyle w:val="Standard"/>
        <w:suppressAutoHyphens w:val="0"/>
        <w:jc w:val="right"/>
      </w:pPr>
      <w:bookmarkStart w:id="74" w:name="Par8"/>
      <w:bookmarkEnd w:id="74"/>
    </w:p>
    <w:p w14:paraId="6FFC863C" w14:textId="3FF49D68" w:rsidR="00B611C6" w:rsidRPr="00B611C6" w:rsidRDefault="00B611C6" w:rsidP="00B611C6">
      <w:pPr>
        <w:pStyle w:val="Standard"/>
        <w:suppressAutoHyphens w:val="0"/>
        <w:ind w:firstLine="540"/>
        <w:jc w:val="both"/>
        <w:rPr>
          <w:sz w:val="28"/>
          <w:szCs w:val="28"/>
          <w:lang w:val="ru-RU"/>
        </w:rPr>
      </w:pPr>
      <w:r w:rsidRPr="00B611C6">
        <w:rPr>
          <w:sz w:val="28"/>
          <w:szCs w:val="28"/>
          <w:lang w:val="ru-RU"/>
        </w:rPr>
        <w:t>В соответствии с п.4 ст.24 Федерального закона от 21.07.2005г. №115-ФЗ «О концессионных соглашениях» для критериев конкурса не устанавливаются параметры критериев конкурса.</w:t>
      </w:r>
    </w:p>
    <w:p w14:paraId="7BBE6151" w14:textId="77777777" w:rsidR="005317F0" w:rsidRPr="00B611C6" w:rsidRDefault="005317F0" w:rsidP="00B611C6">
      <w:pPr>
        <w:pStyle w:val="Standard"/>
        <w:suppressAutoHyphens w:val="0"/>
        <w:ind w:firstLine="540"/>
        <w:jc w:val="both"/>
        <w:rPr>
          <w:sz w:val="28"/>
          <w:szCs w:val="28"/>
          <w:lang w:val="ru-RU"/>
        </w:rPr>
      </w:pPr>
    </w:p>
    <w:p w14:paraId="51A867E5" w14:textId="77777777" w:rsidR="005317F0" w:rsidRDefault="005317F0" w:rsidP="00A81D7D">
      <w:pPr>
        <w:pStyle w:val="Standard"/>
        <w:suppressAutoHyphens w:val="0"/>
        <w:jc w:val="right"/>
      </w:pPr>
    </w:p>
    <w:p w14:paraId="44A6A59E" w14:textId="77777777" w:rsidR="005317F0" w:rsidRDefault="005317F0" w:rsidP="00A81D7D">
      <w:pPr>
        <w:pStyle w:val="Standard"/>
        <w:suppressAutoHyphens w:val="0"/>
        <w:jc w:val="right"/>
      </w:pPr>
    </w:p>
    <w:p w14:paraId="482C67AE" w14:textId="77777777" w:rsidR="005317F0" w:rsidRDefault="005317F0" w:rsidP="00A81D7D">
      <w:pPr>
        <w:pStyle w:val="Standard"/>
        <w:suppressAutoHyphens w:val="0"/>
        <w:jc w:val="right"/>
      </w:pPr>
    </w:p>
    <w:p w14:paraId="6A924A69" w14:textId="77777777" w:rsidR="005317F0" w:rsidRDefault="005317F0" w:rsidP="00A81D7D">
      <w:pPr>
        <w:pStyle w:val="Standard"/>
        <w:suppressAutoHyphens w:val="0"/>
        <w:jc w:val="right"/>
      </w:pPr>
    </w:p>
    <w:p w14:paraId="093D93EF" w14:textId="77777777" w:rsidR="005317F0" w:rsidRDefault="005317F0" w:rsidP="00A81D7D">
      <w:pPr>
        <w:pStyle w:val="Standard"/>
        <w:suppressAutoHyphens w:val="0"/>
        <w:jc w:val="right"/>
      </w:pPr>
    </w:p>
    <w:p w14:paraId="1A60FFFC" w14:textId="77777777" w:rsidR="005317F0" w:rsidRDefault="005317F0" w:rsidP="00A81D7D">
      <w:pPr>
        <w:pStyle w:val="Standard"/>
        <w:suppressAutoHyphens w:val="0"/>
        <w:jc w:val="right"/>
      </w:pPr>
    </w:p>
    <w:p w14:paraId="7299E944" w14:textId="77777777" w:rsidR="00DA1079" w:rsidRDefault="00DA1079">
      <w:pPr>
        <w:rPr>
          <w:rFonts w:eastAsia="Andale Sans UI" w:cs="Tahoma"/>
          <w:kern w:val="3"/>
          <w:sz w:val="28"/>
          <w:szCs w:val="28"/>
          <w:lang w:val="de-DE" w:eastAsia="ja-JP" w:bidi="fa-IR"/>
        </w:rPr>
      </w:pPr>
      <w:r>
        <w:rPr>
          <w:sz w:val="28"/>
          <w:szCs w:val="28"/>
        </w:rPr>
        <w:br w:type="page"/>
      </w:r>
    </w:p>
    <w:p w14:paraId="614A3F90" w14:textId="17A6BC7E" w:rsidR="005317F0" w:rsidRDefault="005317F0" w:rsidP="00A81D7D">
      <w:pPr>
        <w:pStyle w:val="Standard"/>
        <w:suppressAutoHyphens w:val="0"/>
        <w:ind w:left="5670"/>
        <w:jc w:val="right"/>
        <w:rPr>
          <w:sz w:val="28"/>
          <w:szCs w:val="28"/>
        </w:rPr>
      </w:pPr>
      <w:proofErr w:type="gramStart"/>
      <w:r>
        <w:rPr>
          <w:sz w:val="28"/>
          <w:szCs w:val="28"/>
        </w:rPr>
        <w:lastRenderedPageBreak/>
        <w:t>ПРИЛОЖЕНИЕ  №</w:t>
      </w:r>
      <w:proofErr w:type="gramEnd"/>
      <w:r>
        <w:rPr>
          <w:sz w:val="28"/>
          <w:szCs w:val="28"/>
        </w:rPr>
        <w:t xml:space="preserve"> 4</w:t>
      </w:r>
    </w:p>
    <w:p w14:paraId="787564DB" w14:textId="77777777" w:rsidR="005317F0" w:rsidRDefault="005317F0" w:rsidP="00A81D7D">
      <w:pPr>
        <w:pStyle w:val="Standard"/>
        <w:suppressAutoHyphens w:val="0"/>
        <w:ind w:left="5670"/>
        <w:jc w:val="right"/>
        <w:rPr>
          <w:sz w:val="28"/>
          <w:szCs w:val="28"/>
        </w:rPr>
      </w:pPr>
      <w:r>
        <w:rPr>
          <w:sz w:val="28"/>
          <w:szCs w:val="28"/>
        </w:rPr>
        <w:t>к конкурсной документации</w:t>
      </w:r>
    </w:p>
    <w:p w14:paraId="4AAB14D4" w14:textId="77777777" w:rsidR="005317F0" w:rsidRDefault="005317F0" w:rsidP="00A81D7D">
      <w:pPr>
        <w:pStyle w:val="Standard"/>
        <w:suppressAutoHyphens w:val="0"/>
        <w:ind w:left="5670"/>
        <w:jc w:val="center"/>
        <w:rPr>
          <w:sz w:val="28"/>
          <w:szCs w:val="28"/>
        </w:rPr>
      </w:pPr>
    </w:p>
    <w:p w14:paraId="204AD8D1" w14:textId="77777777" w:rsidR="005317F0" w:rsidRDefault="005317F0" w:rsidP="00A81D7D">
      <w:pPr>
        <w:pStyle w:val="Standard"/>
        <w:suppressAutoHyphens w:val="0"/>
        <w:jc w:val="center"/>
      </w:pPr>
      <w:r>
        <w:t>Форма конкурсного предложения</w:t>
      </w:r>
    </w:p>
    <w:p w14:paraId="726C8E8F" w14:textId="77777777" w:rsidR="005317F0" w:rsidRDefault="005317F0" w:rsidP="00A81D7D">
      <w:pPr>
        <w:pStyle w:val="Standard"/>
        <w:suppressAutoHyphens w:val="0"/>
      </w:pPr>
    </w:p>
    <w:p w14:paraId="49A5EC79" w14:textId="77777777" w:rsidR="005317F0" w:rsidRDefault="005317F0" w:rsidP="00A81D7D">
      <w:pPr>
        <w:pStyle w:val="Standard"/>
        <w:suppressAutoHyphens w:val="0"/>
      </w:pPr>
      <w:r>
        <w:t>На бланке организации</w:t>
      </w:r>
    </w:p>
    <w:p w14:paraId="7D6DC6C7" w14:textId="77777777" w:rsidR="005317F0" w:rsidRDefault="005317F0" w:rsidP="00A81D7D">
      <w:pPr>
        <w:pStyle w:val="Standard"/>
        <w:suppressAutoHyphens w:val="0"/>
      </w:pPr>
      <w:r>
        <w:t>Дата, исх. номер</w:t>
      </w:r>
    </w:p>
    <w:p w14:paraId="776FC4EA" w14:textId="77777777" w:rsidR="005317F0" w:rsidRDefault="005317F0" w:rsidP="00A81D7D">
      <w:pPr>
        <w:pStyle w:val="Standard"/>
        <w:suppressAutoHyphens w:val="0"/>
      </w:pPr>
    </w:p>
    <w:p w14:paraId="15E23255" w14:textId="77777777" w:rsidR="005317F0" w:rsidRDefault="005317F0" w:rsidP="00A81D7D">
      <w:pPr>
        <w:pStyle w:val="Standard"/>
        <w:suppressAutoHyphens w:val="0"/>
        <w:jc w:val="center"/>
      </w:pPr>
      <w:proofErr w:type="gramStart"/>
      <w:r>
        <w:t>КОНКУРСНОЕ  ПРЕДЛОЖЕНИЕ</w:t>
      </w:r>
      <w:proofErr w:type="gramEnd"/>
    </w:p>
    <w:p w14:paraId="21B19AF5" w14:textId="63B33377" w:rsidR="005317F0" w:rsidRPr="002367A6" w:rsidRDefault="005317F0" w:rsidP="002367A6">
      <w:pPr>
        <w:pStyle w:val="Standard"/>
        <w:suppressAutoHyphens w:val="0"/>
        <w:ind w:firstLine="709"/>
        <w:jc w:val="both"/>
      </w:pPr>
      <w:r w:rsidRPr="002367A6">
        <w:t xml:space="preserve">участника открытого конкурса </w:t>
      </w:r>
      <w:r w:rsidR="00D778DB" w:rsidRPr="002367A6">
        <w:rPr>
          <w:color w:val="000000"/>
        </w:rPr>
        <w:t xml:space="preserve">на право заключения концессионного </w:t>
      </w:r>
      <w:r w:rsidR="00F01381" w:rsidRPr="002367A6">
        <w:rPr>
          <w:rFonts w:cs="Times New Roman"/>
        </w:rPr>
        <w:t xml:space="preserve">в отношении </w:t>
      </w:r>
      <w:r w:rsidR="002367A6" w:rsidRPr="002367A6">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2367A6" w:rsidRPr="002367A6">
        <w:rPr>
          <w:rFonts w:cs="Times New Roman"/>
        </w:rPr>
        <w:t xml:space="preserve"> расположенных на территории </w:t>
      </w:r>
      <w:r w:rsidR="002367A6" w:rsidRPr="002367A6">
        <w:rPr>
          <w:rFonts w:cs="Times New Roman"/>
          <w:lang w:val="ru-RU"/>
        </w:rPr>
        <w:t xml:space="preserve">МО СП «Баргузинское </w:t>
      </w:r>
      <w:r w:rsidR="002367A6" w:rsidRPr="002367A6">
        <w:t>Баргузинского района Республики Бурятия</w:t>
      </w:r>
      <w:r w:rsidR="002367A6">
        <w:rPr>
          <w:lang w:val="ru-RU"/>
        </w:rPr>
        <w:t xml:space="preserve"> </w:t>
      </w:r>
      <w:r w:rsidRPr="002367A6">
        <w:t>в целях их создания, реконструкции и эксплуатации.</w:t>
      </w:r>
    </w:p>
    <w:p w14:paraId="4C543C73" w14:textId="645067FC" w:rsidR="005317F0" w:rsidRDefault="005317F0" w:rsidP="00483D2C">
      <w:pPr>
        <w:pStyle w:val="Standard"/>
        <w:suppressAutoHyphens w:val="0"/>
        <w:ind w:firstLine="709"/>
        <w:jc w:val="both"/>
      </w:pPr>
      <w:r>
        <w:t xml:space="preserve">1. </w:t>
      </w:r>
      <w:r w:rsidRPr="00C1279E">
        <w:t xml:space="preserve">Исполняя наши обязательства и изучив конкурсную документацию на проведение открытого конкурса </w:t>
      </w:r>
      <w:r w:rsidR="00D778DB" w:rsidRPr="00C1279E">
        <w:rPr>
          <w:color w:val="000000"/>
        </w:rPr>
        <w:t xml:space="preserve">на право заключения концессионного соглашения </w:t>
      </w:r>
      <w:r w:rsidR="00F01381" w:rsidRPr="00C1279E">
        <w:rPr>
          <w:rFonts w:cs="Times New Roman"/>
        </w:rPr>
        <w:t xml:space="preserve">в отношении </w:t>
      </w:r>
      <w:r w:rsidR="00F01381" w:rsidRPr="00C1279E">
        <w:rPr>
          <w:rFonts w:cs="Times New Roman"/>
          <w:lang w:val="ru-RU"/>
        </w:rPr>
        <w:t xml:space="preserve">объектов теплоснабжения, </w:t>
      </w:r>
      <w:r w:rsidR="00C1279E" w:rsidRPr="00C1279E">
        <w:rPr>
          <w:rFonts w:cs="Times New Roman"/>
          <w:lang w:val="ru-RU"/>
        </w:rPr>
        <w:t xml:space="preserve"> централизованных систем горячего водоснабжения, холодного водоснабжения, отдельных объектов таких систем,</w:t>
      </w:r>
      <w:r w:rsidR="00C1279E" w:rsidRPr="00C1279E">
        <w:rPr>
          <w:rFonts w:cs="Times New Roman"/>
        </w:rPr>
        <w:t xml:space="preserve"> расположенных на территории </w:t>
      </w:r>
      <w:r w:rsidR="00C1279E" w:rsidRPr="00C1279E">
        <w:rPr>
          <w:rFonts w:cs="Times New Roman"/>
          <w:lang w:val="ru-RU"/>
        </w:rPr>
        <w:t xml:space="preserve">МО СП «Баргузинское </w:t>
      </w:r>
      <w:r w:rsidR="00C1279E" w:rsidRPr="00C1279E">
        <w:t>Баргузинского района Республики Бурятия</w:t>
      </w:r>
      <w:r w:rsidR="00C1279E">
        <w:rPr>
          <w:lang w:val="ru-RU"/>
        </w:rPr>
        <w:t xml:space="preserve"> </w:t>
      </w:r>
      <w:r>
        <w:t>в целях реконструкции, модернизации и эксплуатации, а также условия и порядок проведения настоящего открытого конкурса, проект концессионного соглашения, мы _____________________________</w:t>
      </w:r>
    </w:p>
    <w:p w14:paraId="569FD900" w14:textId="77777777" w:rsidR="005317F0" w:rsidRDefault="005317F0" w:rsidP="00A81D7D">
      <w:pPr>
        <w:pStyle w:val="Standard"/>
        <w:suppressAutoHyphens w:val="0"/>
        <w:jc w:val="both"/>
      </w:pPr>
      <w:r>
        <w:t>______________________________________________________________________________</w:t>
      </w:r>
    </w:p>
    <w:p w14:paraId="4D54AAF1" w14:textId="77777777" w:rsidR="005317F0" w:rsidRDefault="005317F0" w:rsidP="00A81D7D">
      <w:pPr>
        <w:pStyle w:val="Standard"/>
        <w:suppressAutoHyphens w:val="0"/>
      </w:pPr>
      <w:r>
        <w:t>(полное наименование участника конкурса по учредительным документам)</w:t>
      </w:r>
    </w:p>
    <w:p w14:paraId="442EC681" w14:textId="77777777" w:rsidR="005317F0" w:rsidRDefault="005317F0" w:rsidP="00A81D7D">
      <w:pPr>
        <w:pStyle w:val="Standard"/>
        <w:suppressAutoHyphens w:val="0"/>
      </w:pPr>
      <w:r>
        <w:t>в лице __________________________________________________________________,</w:t>
      </w:r>
    </w:p>
    <w:p w14:paraId="51820C5E" w14:textId="77777777" w:rsidR="005317F0" w:rsidRDefault="005317F0" w:rsidP="00A81D7D">
      <w:pPr>
        <w:pStyle w:val="Standard"/>
        <w:suppressAutoHyphens w:val="0"/>
      </w:pPr>
      <w:r>
        <w:t>(наименование должности руководителя, его фамилия, имя, отчество (полностью))</w:t>
      </w:r>
    </w:p>
    <w:p w14:paraId="05215342" w14:textId="3D8DDF8A" w:rsidR="005317F0" w:rsidRDefault="005317F0" w:rsidP="00A81D7D">
      <w:pPr>
        <w:pStyle w:val="Standard"/>
        <w:suppressAutoHyphens w:val="0"/>
      </w:pPr>
      <w:r>
        <w:t>уполномоченного в случае признания нас победителями конкурса согласны подписать концессионное соглашение и исполнить обязательства по такому соглашению в соответствии с требованиями действующего законодательства, конкурсной документацией и на условиях, которые мы представили в настоящем предложении:</w:t>
      </w:r>
    </w:p>
    <w:p w14:paraId="06C57F49" w14:textId="6EA8BC34" w:rsidR="00C1279E" w:rsidRDefault="00C1279E" w:rsidP="00A81D7D">
      <w:pPr>
        <w:pStyle w:val="Standard"/>
        <w:suppressAutoHyphens w:val="0"/>
      </w:pPr>
    </w:p>
    <w:tbl>
      <w:tblPr>
        <w:tblW w:w="9764" w:type="dxa"/>
        <w:jc w:val="center"/>
        <w:tblLayout w:type="fixed"/>
        <w:tblCellMar>
          <w:left w:w="10" w:type="dxa"/>
          <w:right w:w="10" w:type="dxa"/>
        </w:tblCellMar>
        <w:tblLook w:val="0000" w:firstRow="0" w:lastRow="0" w:firstColumn="0" w:lastColumn="0" w:noHBand="0" w:noVBand="0"/>
      </w:tblPr>
      <w:tblGrid>
        <w:gridCol w:w="1129"/>
        <w:gridCol w:w="8635"/>
      </w:tblGrid>
      <w:tr w:rsidR="00C1279E" w:rsidRPr="00C1279E" w14:paraId="617CC910" w14:textId="77777777" w:rsidTr="00C1279E">
        <w:trPr>
          <w:trHeight w:val="318"/>
          <w:jc w:val="center"/>
        </w:trPr>
        <w:tc>
          <w:tcPr>
            <w:tcW w:w="11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0EE4B24" w14:textId="77777777" w:rsidR="00C1279E" w:rsidRPr="00C1279E" w:rsidRDefault="00C1279E" w:rsidP="00C1279E">
            <w:pPr>
              <w:widowControl w:val="0"/>
              <w:numPr>
                <w:ilvl w:val="0"/>
                <w:numId w:val="3"/>
              </w:numPr>
              <w:tabs>
                <w:tab w:val="clear" w:pos="720"/>
              </w:tabs>
              <w:autoSpaceDN w:val="0"/>
              <w:ind w:left="0" w:right="181" w:firstLine="0"/>
              <w:jc w:val="center"/>
              <w:textAlignment w:val="baseline"/>
              <w:rPr>
                <w:rFonts w:eastAsia="Andale Sans UI" w:cs="Tahoma"/>
                <w:kern w:val="3"/>
                <w:sz w:val="28"/>
                <w:szCs w:val="28"/>
                <w:lang w:val="de-DE" w:eastAsia="ja-JP" w:bidi="fa-IR"/>
              </w:rPr>
            </w:pPr>
            <w:r w:rsidRPr="00C1279E">
              <w:rPr>
                <w:rFonts w:eastAsia="Andale Sans UI" w:cs="Tahoma"/>
                <w:kern w:val="3"/>
                <w:sz w:val="28"/>
                <w:szCs w:val="28"/>
                <w:lang w:val="de-DE" w:eastAsia="ja-JP" w:bidi="fa-IR"/>
              </w:rPr>
              <w:t>№</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0C57094" w14:textId="77777777" w:rsidR="00C1279E" w:rsidRPr="00C1279E" w:rsidRDefault="00C1279E" w:rsidP="00C1279E">
            <w:pPr>
              <w:widowControl w:val="0"/>
              <w:numPr>
                <w:ilvl w:val="0"/>
                <w:numId w:val="3"/>
              </w:numPr>
              <w:tabs>
                <w:tab w:val="clear" w:pos="720"/>
              </w:tabs>
              <w:autoSpaceDN w:val="0"/>
              <w:ind w:left="0" w:firstLine="0"/>
              <w:jc w:val="center"/>
              <w:textAlignment w:val="baseline"/>
              <w:rPr>
                <w:rFonts w:eastAsia="Andale Sans UI" w:cs="Tahoma"/>
                <w:kern w:val="3"/>
                <w:sz w:val="28"/>
                <w:szCs w:val="28"/>
                <w:lang w:val="de-DE" w:eastAsia="ja-JP" w:bidi="fa-IR"/>
              </w:rPr>
            </w:pPr>
            <w:r w:rsidRPr="00C1279E">
              <w:rPr>
                <w:rFonts w:eastAsia="Andale Sans UI" w:cs="Tahoma"/>
                <w:kern w:val="3"/>
                <w:sz w:val="28"/>
                <w:szCs w:val="28"/>
                <w:lang w:val="de-DE" w:eastAsia="ja-JP" w:bidi="fa-IR"/>
              </w:rPr>
              <w:t>Критерии конкурса</w:t>
            </w:r>
          </w:p>
        </w:tc>
      </w:tr>
      <w:tr w:rsidR="00C1279E" w:rsidRPr="00C1279E" w14:paraId="4643E8DF" w14:textId="77777777" w:rsidTr="00C1279E">
        <w:trPr>
          <w:trHeight w:val="653"/>
          <w:jc w:val="center"/>
        </w:trPr>
        <w:tc>
          <w:tcPr>
            <w:tcW w:w="11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B3A48DA" w14:textId="77777777" w:rsidR="00C1279E" w:rsidRPr="00C1279E" w:rsidRDefault="00C1279E" w:rsidP="00C1279E">
            <w:pPr>
              <w:widowControl w:val="0"/>
              <w:autoSpaceDN w:val="0"/>
              <w:ind w:left="360" w:right="157"/>
              <w:textAlignment w:val="baseline"/>
              <w:rPr>
                <w:rFonts w:eastAsia="Andale Sans UI" w:cs="Tahoma"/>
                <w:kern w:val="3"/>
                <w:sz w:val="28"/>
                <w:szCs w:val="28"/>
                <w:lang w:val="de-DE" w:eastAsia="ja-JP" w:bidi="fa-IR"/>
              </w:rPr>
            </w:pPr>
            <w:r w:rsidRPr="00C1279E">
              <w:rPr>
                <w:rFonts w:eastAsia="Andale Sans UI" w:cs="Tahoma"/>
                <w:kern w:val="3"/>
                <w:sz w:val="28"/>
                <w:szCs w:val="28"/>
                <w:lang w:val="de-DE" w:eastAsia="ja-JP" w:bidi="fa-IR"/>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6098519" w14:textId="77777777" w:rsidR="00C1279E" w:rsidRPr="00C1279E" w:rsidRDefault="00C1279E" w:rsidP="00C1279E">
            <w:pPr>
              <w:widowControl w:val="0"/>
              <w:numPr>
                <w:ilvl w:val="0"/>
                <w:numId w:val="3"/>
              </w:numPr>
              <w:tabs>
                <w:tab w:val="clear" w:pos="720"/>
              </w:tabs>
              <w:autoSpaceDN w:val="0"/>
              <w:ind w:left="0" w:firstLine="0"/>
              <w:jc w:val="both"/>
              <w:textAlignment w:val="baseline"/>
              <w:rPr>
                <w:rFonts w:eastAsia="Andale Sans UI" w:cs="Tahoma"/>
                <w:kern w:val="3"/>
                <w:lang w:val="de-DE" w:eastAsia="ja-JP" w:bidi="fa-IR"/>
              </w:rPr>
            </w:pPr>
            <w:r w:rsidRPr="00C1279E">
              <w:rPr>
                <w:rFonts w:eastAsia="Andale Sans UI" w:cs="Tahoma"/>
                <w:kern w:val="3"/>
                <w:sz w:val="28"/>
                <w:szCs w:val="28"/>
                <w:lang w:val="de-DE" w:eastAsia="ja-JP" w:bidi="fa-IR"/>
              </w:rPr>
              <w:t xml:space="preserve">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sidRPr="00C1279E">
              <w:rPr>
                <w:rFonts w:eastAsia="Andale Sans UI" w:cs="Tahoma"/>
                <w:kern w:val="3"/>
                <w:sz w:val="28"/>
                <w:szCs w:val="28"/>
                <w:lang w:eastAsia="ja-JP" w:bidi="fa-IR"/>
              </w:rPr>
              <w:t>в течении срока действия концессионного соглашения</w:t>
            </w:r>
            <w:r w:rsidRPr="00C1279E">
              <w:rPr>
                <w:rFonts w:eastAsia="Andale Sans UI" w:cs="Tahoma"/>
                <w:kern w:val="3"/>
                <w:sz w:val="28"/>
                <w:szCs w:val="28"/>
                <w:lang w:val="de-DE" w:eastAsia="ja-JP" w:bidi="fa-IR"/>
              </w:rPr>
              <w:t>, без учета расходов, источником финансирования которых является плата за подключение (технологическое присоединение).</w:t>
            </w:r>
          </w:p>
        </w:tc>
      </w:tr>
      <w:tr w:rsidR="00C1279E" w:rsidRPr="00C1279E" w14:paraId="7398CA5E" w14:textId="77777777" w:rsidTr="00C1279E">
        <w:trPr>
          <w:trHeight w:val="561"/>
          <w:jc w:val="center"/>
        </w:trPr>
        <w:tc>
          <w:tcPr>
            <w:tcW w:w="11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6499638" w14:textId="77777777" w:rsidR="00C1279E" w:rsidRPr="00C1279E" w:rsidRDefault="00C1279E" w:rsidP="00C1279E">
            <w:pPr>
              <w:widowControl w:val="0"/>
              <w:autoSpaceDN w:val="0"/>
              <w:ind w:left="360" w:right="157"/>
              <w:textAlignment w:val="baseline"/>
              <w:rPr>
                <w:rFonts w:eastAsia="Andale Sans UI" w:cs="Tahoma"/>
                <w:kern w:val="3"/>
                <w:sz w:val="28"/>
                <w:szCs w:val="28"/>
                <w:lang w:eastAsia="ja-JP" w:bidi="fa-IR"/>
              </w:rPr>
            </w:pPr>
            <w:r w:rsidRPr="00C1279E">
              <w:rPr>
                <w:rFonts w:eastAsia="Andale Sans UI" w:cs="Tahoma"/>
                <w:kern w:val="3"/>
                <w:sz w:val="28"/>
                <w:szCs w:val="28"/>
                <w:lang w:eastAsia="ja-JP" w:bidi="fa-IR"/>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014A8B4" w14:textId="77777777" w:rsidR="00C1279E" w:rsidRPr="00C1279E" w:rsidRDefault="00C1279E" w:rsidP="00C1279E">
            <w:pPr>
              <w:widowControl w:val="0"/>
              <w:numPr>
                <w:ilvl w:val="0"/>
                <w:numId w:val="3"/>
              </w:numPr>
              <w:tabs>
                <w:tab w:val="clear" w:pos="720"/>
              </w:tabs>
              <w:autoSpaceDN w:val="0"/>
              <w:ind w:left="0" w:firstLine="0"/>
              <w:textAlignment w:val="baseline"/>
              <w:rPr>
                <w:rFonts w:eastAsia="Andale Sans UI" w:cs="Tahoma"/>
                <w:kern w:val="3"/>
                <w:sz w:val="28"/>
                <w:szCs w:val="28"/>
                <w:lang w:val="de-DE" w:eastAsia="ja-JP" w:bidi="fa-IR"/>
              </w:rPr>
            </w:pPr>
            <w:r w:rsidRPr="00C1279E">
              <w:rPr>
                <w:rFonts w:eastAsia="Andale Sans UI" w:cs="Tahoma"/>
                <w:kern w:val="3"/>
                <w:sz w:val="28"/>
                <w:szCs w:val="28"/>
                <w:lang w:val="de-DE" w:eastAsia="ja-JP" w:bidi="fa-IR"/>
              </w:rPr>
              <w:t>долгосрочные параметры регулирования деятельности концессионера:</w:t>
            </w:r>
          </w:p>
        </w:tc>
      </w:tr>
      <w:tr w:rsidR="00C1279E" w:rsidRPr="00C1279E" w14:paraId="1300FE01" w14:textId="77777777" w:rsidTr="00C1279E">
        <w:trPr>
          <w:trHeight w:val="555"/>
          <w:jc w:val="center"/>
        </w:trPr>
        <w:tc>
          <w:tcPr>
            <w:tcW w:w="11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7987534" w14:textId="77777777" w:rsidR="00C1279E" w:rsidRPr="00C1279E" w:rsidRDefault="00C1279E" w:rsidP="00C1279E">
            <w:pPr>
              <w:widowControl w:val="0"/>
              <w:tabs>
                <w:tab w:val="left" w:pos="316"/>
              </w:tabs>
              <w:autoSpaceDN w:val="0"/>
              <w:ind w:left="360" w:right="157"/>
              <w:textAlignment w:val="baseline"/>
              <w:rPr>
                <w:rFonts w:eastAsia="Andale Sans UI" w:cs="Tahoma"/>
                <w:kern w:val="3"/>
                <w:sz w:val="28"/>
                <w:szCs w:val="28"/>
                <w:lang w:val="de-DE" w:eastAsia="ja-JP" w:bidi="fa-IR"/>
              </w:rPr>
            </w:pPr>
            <w:r w:rsidRPr="00C1279E">
              <w:rPr>
                <w:rFonts w:eastAsia="Andale Sans UI" w:cs="Tahoma"/>
                <w:kern w:val="3"/>
                <w:sz w:val="28"/>
                <w:szCs w:val="28"/>
                <w:lang w:eastAsia="ja-JP" w:bidi="fa-IR"/>
              </w:rPr>
              <w:t>2</w:t>
            </w:r>
            <w:r w:rsidRPr="00C1279E">
              <w:rPr>
                <w:rFonts w:eastAsia="Andale Sans UI" w:cs="Tahoma"/>
                <w:kern w:val="3"/>
                <w:sz w:val="28"/>
                <w:szCs w:val="28"/>
                <w:lang w:val="de-DE" w:eastAsia="ja-JP" w:bidi="fa-IR"/>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ED52BE0" w14:textId="77777777" w:rsidR="00C1279E" w:rsidRPr="00C1279E" w:rsidRDefault="00C1279E" w:rsidP="00C1279E">
            <w:pPr>
              <w:widowControl w:val="0"/>
              <w:numPr>
                <w:ilvl w:val="0"/>
                <w:numId w:val="3"/>
              </w:numPr>
              <w:tabs>
                <w:tab w:val="clear" w:pos="720"/>
              </w:tabs>
              <w:autoSpaceDN w:val="0"/>
              <w:ind w:left="0" w:firstLine="0"/>
              <w:jc w:val="both"/>
              <w:textAlignment w:val="baseline"/>
              <w:rPr>
                <w:rFonts w:eastAsia="Andale Sans UI" w:cs="Tahoma"/>
                <w:kern w:val="3"/>
                <w:sz w:val="28"/>
                <w:szCs w:val="28"/>
                <w:lang w:val="de-DE" w:eastAsia="ja-JP" w:bidi="fa-IR"/>
              </w:rPr>
            </w:pPr>
            <w:r w:rsidRPr="00C1279E">
              <w:rPr>
                <w:rFonts w:eastAsia="Andale Sans UI" w:cs="Tahoma"/>
                <w:kern w:val="3"/>
                <w:sz w:val="28"/>
                <w:szCs w:val="28"/>
                <w:lang w:val="de-DE" w:eastAsia="ja-JP" w:bidi="fa-IR"/>
              </w:rPr>
              <w:t>базовый уровень операционных расходов;</w:t>
            </w:r>
          </w:p>
        </w:tc>
      </w:tr>
      <w:tr w:rsidR="00C1279E" w:rsidRPr="00C1279E" w14:paraId="6AEB559F" w14:textId="77777777" w:rsidTr="00C1279E">
        <w:trPr>
          <w:trHeight w:val="555"/>
          <w:jc w:val="center"/>
        </w:trPr>
        <w:tc>
          <w:tcPr>
            <w:tcW w:w="11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81D26BC" w14:textId="77777777" w:rsidR="00C1279E" w:rsidRPr="00C1279E" w:rsidRDefault="00C1279E" w:rsidP="00C1279E">
            <w:pPr>
              <w:widowControl w:val="0"/>
              <w:autoSpaceDN w:val="0"/>
              <w:ind w:left="360" w:right="157"/>
              <w:textAlignment w:val="baseline"/>
              <w:rPr>
                <w:rFonts w:eastAsia="Andale Sans UI" w:cs="Tahoma"/>
                <w:kern w:val="3"/>
                <w:sz w:val="28"/>
                <w:szCs w:val="28"/>
                <w:lang w:val="de-DE" w:eastAsia="ja-JP" w:bidi="fa-IR"/>
              </w:rPr>
            </w:pPr>
            <w:r w:rsidRPr="00C1279E">
              <w:rPr>
                <w:rFonts w:eastAsia="Andale Sans UI" w:cs="Tahoma"/>
                <w:kern w:val="3"/>
                <w:sz w:val="28"/>
                <w:szCs w:val="28"/>
                <w:lang w:eastAsia="ja-JP" w:bidi="fa-IR"/>
              </w:rPr>
              <w:t>2</w:t>
            </w:r>
            <w:r w:rsidRPr="00C1279E">
              <w:rPr>
                <w:rFonts w:eastAsia="Andale Sans UI" w:cs="Tahoma"/>
                <w:kern w:val="3"/>
                <w:sz w:val="28"/>
                <w:szCs w:val="28"/>
                <w:lang w:val="de-DE" w:eastAsia="ja-JP" w:bidi="fa-IR"/>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163C0E2" w14:textId="77777777" w:rsidR="00C1279E" w:rsidRPr="00C1279E" w:rsidRDefault="00C1279E" w:rsidP="00C1279E">
            <w:pPr>
              <w:widowControl w:val="0"/>
              <w:numPr>
                <w:ilvl w:val="0"/>
                <w:numId w:val="3"/>
              </w:numPr>
              <w:tabs>
                <w:tab w:val="clear" w:pos="720"/>
              </w:tabs>
              <w:autoSpaceDN w:val="0"/>
              <w:ind w:left="0" w:firstLine="0"/>
              <w:jc w:val="both"/>
              <w:textAlignment w:val="baseline"/>
              <w:rPr>
                <w:rFonts w:eastAsia="Andale Sans UI" w:cs="Tahoma"/>
                <w:kern w:val="3"/>
                <w:sz w:val="28"/>
                <w:szCs w:val="28"/>
                <w:lang w:val="de-DE" w:eastAsia="ja-JP" w:bidi="fa-IR"/>
              </w:rPr>
            </w:pPr>
            <w:r w:rsidRPr="00C1279E">
              <w:rPr>
                <w:rFonts w:eastAsia="Andale Sans UI" w:cs="Tahoma"/>
                <w:kern w:val="3"/>
                <w:sz w:val="28"/>
                <w:szCs w:val="28"/>
                <w:lang w:val="de-DE" w:eastAsia="ja-JP" w:bidi="fa-IR"/>
              </w:rPr>
              <w:t>показатели энергосбережения и энергетической эффективности;</w:t>
            </w:r>
          </w:p>
        </w:tc>
      </w:tr>
      <w:tr w:rsidR="00C1279E" w:rsidRPr="00C1279E" w14:paraId="25510A87" w14:textId="77777777" w:rsidTr="00C1279E">
        <w:trPr>
          <w:trHeight w:val="555"/>
          <w:jc w:val="center"/>
        </w:trPr>
        <w:tc>
          <w:tcPr>
            <w:tcW w:w="11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140A574" w14:textId="77777777" w:rsidR="00C1279E" w:rsidRPr="00C1279E" w:rsidRDefault="00C1279E" w:rsidP="00C1279E">
            <w:pPr>
              <w:widowControl w:val="0"/>
              <w:autoSpaceDN w:val="0"/>
              <w:ind w:left="360" w:right="157"/>
              <w:textAlignment w:val="baseline"/>
              <w:rPr>
                <w:rFonts w:eastAsia="Andale Sans UI" w:cs="Tahoma"/>
                <w:kern w:val="3"/>
                <w:sz w:val="28"/>
                <w:szCs w:val="28"/>
                <w:lang w:val="de-DE" w:eastAsia="ja-JP" w:bidi="fa-IR"/>
              </w:rPr>
            </w:pPr>
            <w:r w:rsidRPr="00C1279E">
              <w:rPr>
                <w:rFonts w:eastAsia="Andale Sans UI" w:cs="Tahoma"/>
                <w:kern w:val="3"/>
                <w:sz w:val="28"/>
                <w:szCs w:val="28"/>
                <w:lang w:eastAsia="ja-JP" w:bidi="fa-IR"/>
              </w:rPr>
              <w:t>2</w:t>
            </w:r>
            <w:r w:rsidRPr="00C1279E">
              <w:rPr>
                <w:rFonts w:eastAsia="Andale Sans UI" w:cs="Tahoma"/>
                <w:kern w:val="3"/>
                <w:sz w:val="28"/>
                <w:szCs w:val="28"/>
                <w:lang w:val="de-DE" w:eastAsia="ja-JP" w:bidi="fa-IR"/>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8183FB7" w14:textId="77777777" w:rsidR="00C1279E" w:rsidRPr="00C1279E" w:rsidRDefault="00C1279E" w:rsidP="00C1279E">
            <w:pPr>
              <w:widowControl w:val="0"/>
              <w:numPr>
                <w:ilvl w:val="0"/>
                <w:numId w:val="3"/>
              </w:numPr>
              <w:tabs>
                <w:tab w:val="clear" w:pos="720"/>
              </w:tabs>
              <w:autoSpaceDN w:val="0"/>
              <w:ind w:left="0" w:firstLine="0"/>
              <w:textAlignment w:val="baseline"/>
              <w:rPr>
                <w:rFonts w:eastAsia="Andale Sans UI" w:cs="Tahoma"/>
                <w:kern w:val="3"/>
                <w:sz w:val="28"/>
                <w:szCs w:val="28"/>
                <w:lang w:val="de-DE" w:eastAsia="ja-JP" w:bidi="fa-IR"/>
              </w:rPr>
            </w:pPr>
            <w:r w:rsidRPr="00C1279E">
              <w:rPr>
                <w:rFonts w:eastAsia="Andale Sans UI" w:cs="Tahoma"/>
                <w:kern w:val="3"/>
                <w:sz w:val="28"/>
                <w:szCs w:val="28"/>
                <w:lang w:val="de-DE" w:eastAsia="ja-JP" w:bidi="fa-IR"/>
              </w:rPr>
              <w:t>нормативный уровень прибыли в случае, если конкурсной документацией предусмотрен метод индексации установленных тарифов или метод индексации</w:t>
            </w:r>
          </w:p>
        </w:tc>
      </w:tr>
      <w:tr w:rsidR="00C1279E" w:rsidRPr="00C1279E" w14:paraId="141C56DE" w14:textId="77777777" w:rsidTr="00C1279E">
        <w:trPr>
          <w:trHeight w:val="555"/>
          <w:jc w:val="center"/>
        </w:trPr>
        <w:tc>
          <w:tcPr>
            <w:tcW w:w="11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10D959D" w14:textId="77777777" w:rsidR="00C1279E" w:rsidRPr="00C1279E" w:rsidRDefault="00C1279E" w:rsidP="00C1279E">
            <w:pPr>
              <w:widowControl w:val="0"/>
              <w:autoSpaceDN w:val="0"/>
              <w:ind w:left="360" w:right="157"/>
              <w:textAlignment w:val="baseline"/>
              <w:rPr>
                <w:rFonts w:eastAsia="Andale Sans UI" w:cs="Tahoma"/>
                <w:kern w:val="3"/>
                <w:sz w:val="28"/>
                <w:szCs w:val="28"/>
                <w:lang w:eastAsia="ja-JP" w:bidi="fa-IR"/>
              </w:rPr>
            </w:pPr>
            <w:r w:rsidRPr="00C1279E">
              <w:rPr>
                <w:rFonts w:eastAsia="Andale Sans UI" w:cs="Tahoma"/>
                <w:kern w:val="3"/>
                <w:sz w:val="28"/>
                <w:szCs w:val="28"/>
                <w:lang w:eastAsia="ja-JP" w:bidi="fa-IR"/>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1318731" w14:textId="77777777" w:rsidR="00C1279E" w:rsidRPr="00C1279E" w:rsidRDefault="00C1279E" w:rsidP="00C1279E">
            <w:pPr>
              <w:widowControl w:val="0"/>
              <w:numPr>
                <w:ilvl w:val="0"/>
                <w:numId w:val="3"/>
              </w:numPr>
              <w:tabs>
                <w:tab w:val="clear" w:pos="720"/>
              </w:tabs>
              <w:autoSpaceDN w:val="0"/>
              <w:ind w:left="0" w:firstLine="0"/>
              <w:jc w:val="both"/>
              <w:textAlignment w:val="baseline"/>
              <w:rPr>
                <w:rFonts w:eastAsia="Andale Sans UI" w:cs="Tahoma"/>
                <w:kern w:val="3"/>
                <w:sz w:val="28"/>
                <w:szCs w:val="28"/>
                <w:lang w:val="de-DE" w:eastAsia="ja-JP" w:bidi="fa-IR"/>
              </w:rPr>
            </w:pPr>
            <w:r w:rsidRPr="00C1279E">
              <w:rPr>
                <w:rFonts w:eastAsia="Andale Sans UI" w:cs="Tahoma"/>
                <w:kern w:val="3"/>
                <w:sz w:val="28"/>
                <w:szCs w:val="28"/>
                <w:lang w:val="de-DE" w:eastAsia="ja-JP" w:bidi="fa-IR"/>
              </w:rPr>
              <w:t>плановые значения показателей деятельности концессионера:</w:t>
            </w:r>
          </w:p>
        </w:tc>
      </w:tr>
      <w:tr w:rsidR="00C1279E" w:rsidRPr="00C1279E" w14:paraId="65E29BA9" w14:textId="77777777" w:rsidTr="00C1279E">
        <w:trPr>
          <w:trHeight w:val="320"/>
          <w:jc w:val="center"/>
        </w:trPr>
        <w:tc>
          <w:tcPr>
            <w:tcW w:w="11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1E3D4410" w14:textId="77777777" w:rsidR="00C1279E" w:rsidRPr="00C1279E" w:rsidRDefault="00C1279E" w:rsidP="00C1279E">
            <w:pPr>
              <w:widowControl w:val="0"/>
              <w:autoSpaceDN w:val="0"/>
              <w:ind w:left="360" w:right="157"/>
              <w:textAlignment w:val="baseline"/>
              <w:rPr>
                <w:rFonts w:eastAsia="Andale Sans UI" w:cs="Tahoma"/>
                <w:kern w:val="3"/>
                <w:sz w:val="28"/>
                <w:szCs w:val="28"/>
                <w:lang w:val="de-DE" w:eastAsia="ja-JP" w:bidi="fa-IR"/>
              </w:rPr>
            </w:pPr>
            <w:r w:rsidRPr="00C1279E">
              <w:rPr>
                <w:rFonts w:eastAsia="Andale Sans UI" w:cs="Tahoma"/>
                <w:kern w:val="3"/>
                <w:sz w:val="28"/>
                <w:szCs w:val="28"/>
                <w:lang w:eastAsia="ja-JP" w:bidi="fa-IR"/>
              </w:rPr>
              <w:t>3</w:t>
            </w:r>
            <w:r w:rsidRPr="00C1279E">
              <w:rPr>
                <w:rFonts w:eastAsia="Andale Sans UI" w:cs="Tahoma"/>
                <w:kern w:val="3"/>
                <w:sz w:val="28"/>
                <w:szCs w:val="28"/>
                <w:lang w:val="de-DE" w:eastAsia="ja-JP" w:bidi="fa-IR"/>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68E33E" w14:textId="77777777" w:rsidR="00C1279E" w:rsidRPr="00C1279E" w:rsidRDefault="00C1279E" w:rsidP="00C1279E">
            <w:pPr>
              <w:widowControl w:val="0"/>
              <w:autoSpaceDE w:val="0"/>
              <w:autoSpaceDN w:val="0"/>
              <w:adjustRightInd w:val="0"/>
              <w:rPr>
                <w:sz w:val="28"/>
                <w:szCs w:val="28"/>
              </w:rPr>
            </w:pPr>
            <w:r w:rsidRPr="00C1279E">
              <w:rPr>
                <w:sz w:val="28"/>
                <w:szCs w:val="28"/>
              </w:rPr>
              <w:t>удельный расход топлива, кг.у.т/Гкал;</w:t>
            </w:r>
          </w:p>
        </w:tc>
      </w:tr>
      <w:tr w:rsidR="00C1279E" w:rsidRPr="00C1279E" w14:paraId="53D32D3A" w14:textId="77777777" w:rsidTr="00C1279E">
        <w:trPr>
          <w:trHeight w:val="562"/>
          <w:jc w:val="center"/>
        </w:trPr>
        <w:tc>
          <w:tcPr>
            <w:tcW w:w="11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17A8FF1" w14:textId="77777777" w:rsidR="00C1279E" w:rsidRPr="00C1279E" w:rsidRDefault="00C1279E" w:rsidP="00C1279E">
            <w:pPr>
              <w:widowControl w:val="0"/>
              <w:autoSpaceDN w:val="0"/>
              <w:ind w:left="360" w:right="157"/>
              <w:textAlignment w:val="baseline"/>
              <w:rPr>
                <w:rFonts w:eastAsia="Andale Sans UI" w:cs="Tahoma"/>
                <w:kern w:val="3"/>
                <w:sz w:val="28"/>
                <w:szCs w:val="28"/>
                <w:lang w:val="de-DE" w:eastAsia="ja-JP" w:bidi="fa-IR"/>
              </w:rPr>
            </w:pPr>
            <w:r w:rsidRPr="00C1279E">
              <w:rPr>
                <w:rFonts w:eastAsia="Andale Sans UI" w:cs="Tahoma"/>
                <w:kern w:val="3"/>
                <w:sz w:val="28"/>
                <w:szCs w:val="28"/>
                <w:lang w:eastAsia="ja-JP" w:bidi="fa-IR"/>
              </w:rPr>
              <w:lastRenderedPageBreak/>
              <w:t>3</w:t>
            </w:r>
            <w:r w:rsidRPr="00C1279E">
              <w:rPr>
                <w:rFonts w:eastAsia="Andale Sans UI" w:cs="Tahoma"/>
                <w:kern w:val="3"/>
                <w:sz w:val="28"/>
                <w:szCs w:val="28"/>
                <w:lang w:val="de-DE" w:eastAsia="ja-JP" w:bidi="fa-IR"/>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5F0D975" w14:textId="77777777" w:rsidR="00C1279E" w:rsidRPr="00C1279E" w:rsidRDefault="00C1279E" w:rsidP="00C1279E">
            <w:pPr>
              <w:widowControl w:val="0"/>
              <w:autoSpaceDE w:val="0"/>
              <w:autoSpaceDN w:val="0"/>
              <w:adjustRightInd w:val="0"/>
              <w:rPr>
                <w:sz w:val="28"/>
                <w:szCs w:val="28"/>
              </w:rPr>
            </w:pPr>
            <w:r w:rsidRPr="00C1279E">
              <w:rPr>
                <w:sz w:val="28"/>
                <w:szCs w:val="28"/>
              </w:rPr>
              <w:t>удельный расход электроэнергии в сфере теплоснабжения, кВтч/Гкал;</w:t>
            </w:r>
          </w:p>
        </w:tc>
      </w:tr>
      <w:tr w:rsidR="00C1279E" w:rsidRPr="00C1279E" w14:paraId="7CD3C4F1" w14:textId="77777777" w:rsidTr="00C1279E">
        <w:trPr>
          <w:trHeight w:val="557"/>
          <w:jc w:val="center"/>
        </w:trPr>
        <w:tc>
          <w:tcPr>
            <w:tcW w:w="11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77AEE19" w14:textId="77777777" w:rsidR="00C1279E" w:rsidRPr="00C1279E" w:rsidRDefault="00C1279E" w:rsidP="00C1279E">
            <w:pPr>
              <w:widowControl w:val="0"/>
              <w:autoSpaceDN w:val="0"/>
              <w:ind w:left="360" w:right="157"/>
              <w:textAlignment w:val="baseline"/>
              <w:rPr>
                <w:rFonts w:eastAsia="Andale Sans UI" w:cs="Tahoma"/>
                <w:kern w:val="3"/>
                <w:sz w:val="28"/>
                <w:szCs w:val="28"/>
                <w:lang w:val="de-DE" w:eastAsia="ja-JP" w:bidi="fa-IR"/>
              </w:rPr>
            </w:pPr>
            <w:r w:rsidRPr="00C1279E">
              <w:rPr>
                <w:rFonts w:eastAsia="Andale Sans UI" w:cs="Tahoma"/>
                <w:kern w:val="3"/>
                <w:sz w:val="28"/>
                <w:szCs w:val="28"/>
                <w:lang w:eastAsia="ja-JP" w:bidi="fa-IR"/>
              </w:rPr>
              <w:t>3</w:t>
            </w:r>
            <w:r w:rsidRPr="00C1279E">
              <w:rPr>
                <w:rFonts w:eastAsia="Andale Sans UI" w:cs="Tahoma"/>
                <w:kern w:val="3"/>
                <w:sz w:val="28"/>
                <w:szCs w:val="28"/>
                <w:lang w:val="de-DE" w:eastAsia="ja-JP" w:bidi="fa-IR"/>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0D21BA" w14:textId="77777777" w:rsidR="00C1279E" w:rsidRPr="00C1279E" w:rsidRDefault="00C1279E" w:rsidP="00C1279E">
            <w:pPr>
              <w:widowControl w:val="0"/>
              <w:autoSpaceDE w:val="0"/>
              <w:autoSpaceDN w:val="0"/>
              <w:adjustRightInd w:val="0"/>
              <w:rPr>
                <w:sz w:val="28"/>
                <w:szCs w:val="28"/>
              </w:rPr>
            </w:pPr>
            <w:r w:rsidRPr="00C1279E">
              <w:rPr>
                <w:sz w:val="28"/>
                <w:szCs w:val="28"/>
              </w:rPr>
              <w:t>удельный расход электроэнергии в сфере водоснабжения кВтч/м3;,</w:t>
            </w:r>
          </w:p>
        </w:tc>
      </w:tr>
      <w:tr w:rsidR="00C1279E" w:rsidRPr="00C1279E" w14:paraId="5F7AE4BF" w14:textId="77777777" w:rsidTr="00C1279E">
        <w:trPr>
          <w:trHeight w:val="407"/>
          <w:jc w:val="center"/>
        </w:trPr>
        <w:tc>
          <w:tcPr>
            <w:tcW w:w="11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33752CD" w14:textId="77777777" w:rsidR="00C1279E" w:rsidRPr="00C1279E" w:rsidRDefault="00C1279E" w:rsidP="00C1279E">
            <w:pPr>
              <w:widowControl w:val="0"/>
              <w:autoSpaceDN w:val="0"/>
              <w:ind w:left="360" w:right="157"/>
              <w:textAlignment w:val="baseline"/>
              <w:rPr>
                <w:rFonts w:eastAsia="Andale Sans UI" w:cs="Tahoma"/>
                <w:kern w:val="3"/>
                <w:sz w:val="28"/>
                <w:szCs w:val="28"/>
                <w:lang w:val="de-DE" w:eastAsia="ja-JP" w:bidi="fa-IR"/>
              </w:rPr>
            </w:pPr>
            <w:r w:rsidRPr="00C1279E">
              <w:rPr>
                <w:rFonts w:eastAsia="Andale Sans UI" w:cs="Tahoma"/>
                <w:kern w:val="3"/>
                <w:sz w:val="28"/>
                <w:szCs w:val="28"/>
                <w:lang w:eastAsia="ja-JP" w:bidi="fa-IR"/>
              </w:rPr>
              <w:t>3</w:t>
            </w:r>
            <w:r w:rsidRPr="00C1279E">
              <w:rPr>
                <w:rFonts w:eastAsia="Andale Sans UI" w:cs="Tahoma"/>
                <w:kern w:val="3"/>
                <w:sz w:val="28"/>
                <w:szCs w:val="28"/>
                <w:lang w:val="de-DE" w:eastAsia="ja-JP" w:bidi="fa-IR"/>
              </w:rPr>
              <w:t>.4</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C70690C" w14:textId="77777777" w:rsidR="00C1279E" w:rsidRPr="00C1279E" w:rsidRDefault="00C1279E" w:rsidP="00C1279E">
            <w:pPr>
              <w:widowControl w:val="0"/>
              <w:autoSpaceDE w:val="0"/>
              <w:autoSpaceDN w:val="0"/>
              <w:adjustRightInd w:val="0"/>
              <w:rPr>
                <w:sz w:val="28"/>
                <w:szCs w:val="28"/>
              </w:rPr>
            </w:pPr>
            <w:r w:rsidRPr="00C1279E">
              <w:rPr>
                <w:sz w:val="28"/>
                <w:szCs w:val="28"/>
              </w:rPr>
              <w:t>уровень потерь тепловой энергии, Гкал;</w:t>
            </w:r>
          </w:p>
        </w:tc>
      </w:tr>
      <w:tr w:rsidR="00C1279E" w:rsidRPr="00C1279E" w14:paraId="6602E0BD" w14:textId="77777777" w:rsidTr="00C1279E">
        <w:trPr>
          <w:trHeight w:val="413"/>
          <w:jc w:val="center"/>
        </w:trPr>
        <w:tc>
          <w:tcPr>
            <w:tcW w:w="11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8A6691A" w14:textId="13CEB92B" w:rsidR="00C1279E" w:rsidRPr="00C1279E" w:rsidRDefault="00C1279E" w:rsidP="00C1279E">
            <w:pPr>
              <w:widowControl w:val="0"/>
              <w:tabs>
                <w:tab w:val="left" w:pos="599"/>
              </w:tabs>
              <w:autoSpaceDN w:val="0"/>
              <w:ind w:left="174" w:right="157"/>
              <w:textAlignment w:val="baseline"/>
              <w:rPr>
                <w:rFonts w:eastAsia="Andale Sans UI" w:cs="Tahoma"/>
                <w:kern w:val="3"/>
                <w:sz w:val="28"/>
                <w:szCs w:val="28"/>
                <w:lang w:eastAsia="ja-JP" w:bidi="fa-IR"/>
              </w:rPr>
            </w:pPr>
            <w:r>
              <w:rPr>
                <w:rFonts w:eastAsia="Andale Sans UI" w:cs="Tahoma"/>
                <w:kern w:val="3"/>
                <w:sz w:val="28"/>
                <w:szCs w:val="28"/>
                <w:lang w:eastAsia="ja-JP" w:bidi="fa-IR"/>
              </w:rPr>
              <w:t xml:space="preserve">   </w:t>
            </w:r>
            <w:r w:rsidRPr="00C1279E">
              <w:rPr>
                <w:rFonts w:eastAsia="Andale Sans UI" w:cs="Tahoma"/>
                <w:kern w:val="3"/>
                <w:sz w:val="28"/>
                <w:szCs w:val="28"/>
                <w:lang w:eastAsia="ja-JP" w:bidi="fa-IR"/>
              </w:rPr>
              <w:t>3</w:t>
            </w:r>
            <w:r w:rsidRPr="00C1279E">
              <w:rPr>
                <w:rFonts w:eastAsia="Andale Sans UI" w:cs="Tahoma"/>
                <w:kern w:val="3"/>
                <w:sz w:val="28"/>
                <w:szCs w:val="28"/>
                <w:lang w:val="de-DE" w:eastAsia="ja-JP" w:bidi="fa-IR"/>
              </w:rPr>
              <w:t>.</w:t>
            </w:r>
            <w:r w:rsidRPr="00C1279E">
              <w:rPr>
                <w:rFonts w:eastAsia="Andale Sans UI" w:cs="Tahoma"/>
                <w:kern w:val="3"/>
                <w:sz w:val="28"/>
                <w:szCs w:val="28"/>
                <w:lang w:eastAsia="ja-JP" w:bidi="fa-IR"/>
              </w:rPr>
              <w:t>5</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31ACBA1" w14:textId="77777777" w:rsidR="00C1279E" w:rsidRPr="00C1279E" w:rsidRDefault="00C1279E" w:rsidP="00C1279E">
            <w:pPr>
              <w:widowControl w:val="0"/>
              <w:autoSpaceDE w:val="0"/>
              <w:autoSpaceDN w:val="0"/>
              <w:adjustRightInd w:val="0"/>
              <w:rPr>
                <w:sz w:val="28"/>
                <w:szCs w:val="28"/>
              </w:rPr>
            </w:pPr>
            <w:r w:rsidRPr="00C1279E">
              <w:rPr>
                <w:sz w:val="28"/>
                <w:szCs w:val="28"/>
              </w:rPr>
              <w:t>уровень потерь воды, м3;</w:t>
            </w:r>
          </w:p>
        </w:tc>
      </w:tr>
    </w:tbl>
    <w:p w14:paraId="1B3B34CD" w14:textId="77777777" w:rsidR="005317F0" w:rsidRDefault="005317F0" w:rsidP="00A81D7D">
      <w:pPr>
        <w:pStyle w:val="Standard"/>
        <w:suppressAutoHyphens w:val="0"/>
        <w:jc w:val="center"/>
        <w:rPr>
          <w:color w:val="61646A"/>
          <w:sz w:val="28"/>
          <w:szCs w:val="28"/>
        </w:rPr>
      </w:pPr>
    </w:p>
    <w:p w14:paraId="52E63ED7" w14:textId="77777777" w:rsidR="005317F0" w:rsidRDefault="005317F0" w:rsidP="00A81D7D">
      <w:pPr>
        <w:pStyle w:val="Standard"/>
        <w:suppressAutoHyphens w:val="0"/>
      </w:pPr>
      <w:r>
        <w:t>В составе конкурсного предложения участник конкурса должен предоставить сводный план мероприятий, сформированный на весь период действия концессионного соглашения и по каждому мероприятию указать:</w:t>
      </w:r>
    </w:p>
    <w:tbl>
      <w:tblPr>
        <w:tblW w:w="10053" w:type="dxa"/>
        <w:jc w:val="center"/>
        <w:tblLayout w:type="fixed"/>
        <w:tblCellMar>
          <w:left w:w="10" w:type="dxa"/>
          <w:right w:w="10" w:type="dxa"/>
        </w:tblCellMar>
        <w:tblLook w:val="0000" w:firstRow="0" w:lastRow="0" w:firstColumn="0" w:lastColumn="0" w:noHBand="0" w:noVBand="0"/>
      </w:tblPr>
      <w:tblGrid>
        <w:gridCol w:w="10053"/>
      </w:tblGrid>
      <w:tr w:rsidR="005317F0" w14:paraId="7FCB2EC6"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0598FE" w14:textId="77777777" w:rsidR="005317F0" w:rsidRDefault="005317F0" w:rsidP="00A81D7D">
            <w:pPr>
              <w:pStyle w:val="Standard"/>
              <w:suppressAutoHyphens w:val="0"/>
            </w:pPr>
            <w:r>
              <w:t>1) Наименование мероприятия</w:t>
            </w:r>
          </w:p>
        </w:tc>
      </w:tr>
      <w:tr w:rsidR="005317F0" w14:paraId="75A0A63D"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CE4E5A" w14:textId="2084E1E7" w:rsidR="005317F0" w:rsidRDefault="005317F0" w:rsidP="00C5377E">
            <w:pPr>
              <w:pStyle w:val="Standard"/>
              <w:suppressAutoHyphens w:val="0"/>
            </w:pPr>
            <w:r>
              <w:t xml:space="preserve">2) Описание и место расположения реконструируемых и модернизируемых объектов системы </w:t>
            </w:r>
            <w:r w:rsidR="00B95017">
              <w:rPr>
                <w:color w:val="000000"/>
              </w:rPr>
              <w:t>теплоснабжения, водоснабжения</w:t>
            </w:r>
            <w:r>
              <w:t>, на которых планируется реализация мероприятия, обеспечивающие однозначную идентификацию таких объектов.</w:t>
            </w:r>
          </w:p>
        </w:tc>
      </w:tr>
      <w:tr w:rsidR="005317F0" w14:paraId="08796AC7"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16604E" w14:textId="24DB258C" w:rsidR="005317F0" w:rsidRDefault="005317F0" w:rsidP="00C5377E">
            <w:pPr>
              <w:pStyle w:val="Standard"/>
              <w:suppressAutoHyphens w:val="0"/>
            </w:pPr>
            <w:r>
              <w:t xml:space="preserve">3) Обоснование необходимости реализации мероприятия, плановые показатели деятельности (виды и значения) ожидаемые в ходе реализации мероприятия, срок достижения плановых показателей деятельности, основные технические характеристики объектов системы </w:t>
            </w:r>
            <w:r w:rsidR="00B95017">
              <w:rPr>
                <w:color w:val="000000"/>
              </w:rPr>
              <w:t>теплоснабжения, водоснабжения</w:t>
            </w:r>
            <w:r>
              <w:t>, на которых запланированы мероприятия, до и после реализации мероприятия.</w:t>
            </w:r>
          </w:p>
        </w:tc>
      </w:tr>
      <w:tr w:rsidR="005317F0" w14:paraId="3DFF487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0210FC" w14:textId="77777777" w:rsidR="005317F0" w:rsidRDefault="005317F0" w:rsidP="00A81D7D">
            <w:pPr>
              <w:pStyle w:val="Standard"/>
              <w:suppressAutoHyphens w:val="0"/>
            </w:pPr>
            <w:r>
              <w:t>4) Краткий перечень и описание основных этапов работ для реализации мероприятия, в том числе:</w:t>
            </w:r>
          </w:p>
          <w:p w14:paraId="2B527255" w14:textId="77777777" w:rsidR="005317F0" w:rsidRDefault="005317F0" w:rsidP="00A81D7D">
            <w:pPr>
              <w:pStyle w:val="Standard"/>
              <w:suppressAutoHyphens w:val="0"/>
            </w:pPr>
            <w:r>
              <w:t>- подготовка и оформление исходных данных (получение технических условий, предпроектные согласования, оформление земельных участков и пр.);</w:t>
            </w:r>
          </w:p>
          <w:p w14:paraId="14F8F81B" w14:textId="77777777" w:rsidR="005317F0" w:rsidRDefault="005317F0" w:rsidP="00A81D7D">
            <w:pPr>
              <w:pStyle w:val="Standard"/>
              <w:suppressAutoHyphens w:val="0"/>
            </w:pPr>
            <w:r>
              <w:t>- разработка проектно-сметной документации;</w:t>
            </w:r>
          </w:p>
          <w:p w14:paraId="2E52D364" w14:textId="77777777" w:rsidR="005317F0" w:rsidRDefault="005317F0" w:rsidP="00A81D7D">
            <w:pPr>
              <w:pStyle w:val="Standard"/>
              <w:suppressAutoHyphens w:val="0"/>
            </w:pPr>
            <w:r>
              <w:t>- положительное заключение экспертизы проектной документации (государственная вневедомственная/ негосударственная/ промышленной безопасности), в случаях установленных законодательством РФ;</w:t>
            </w:r>
          </w:p>
          <w:p w14:paraId="3A8463EB" w14:textId="77777777" w:rsidR="005317F0" w:rsidRDefault="005317F0" w:rsidP="00A81D7D">
            <w:pPr>
              <w:pStyle w:val="Standard"/>
              <w:suppressAutoHyphens w:val="0"/>
            </w:pPr>
            <w:r>
              <w:t>- получение разрешения на реконструкцию объекта;</w:t>
            </w:r>
          </w:p>
          <w:p w14:paraId="03F9F7E1" w14:textId="77777777" w:rsidR="005317F0" w:rsidRDefault="005317F0" w:rsidP="00A81D7D">
            <w:pPr>
              <w:pStyle w:val="Standard"/>
              <w:suppressAutoHyphens w:val="0"/>
            </w:pPr>
            <w:r>
              <w:t>- строительно-монтажные и пусконаладочные работы;</w:t>
            </w:r>
          </w:p>
          <w:p w14:paraId="27A72D7C" w14:textId="77777777" w:rsidR="005317F0" w:rsidRDefault="005317F0" w:rsidP="00A81D7D">
            <w:pPr>
              <w:pStyle w:val="Standard"/>
              <w:suppressAutoHyphens w:val="0"/>
            </w:pPr>
            <w:r>
              <w:t>- получение разрешения на ввод объекта в эксплуатацию;</w:t>
            </w:r>
          </w:p>
          <w:p w14:paraId="5388B11B" w14:textId="77777777" w:rsidR="005317F0" w:rsidRDefault="005317F0" w:rsidP="00A81D7D">
            <w:pPr>
              <w:pStyle w:val="Standard"/>
              <w:suppressAutoHyphens w:val="0"/>
            </w:pPr>
            <w:r>
              <w:t>- постановка на кадастровый учет объекта.</w:t>
            </w:r>
          </w:p>
        </w:tc>
      </w:tr>
      <w:tr w:rsidR="005317F0" w14:paraId="4D7C3D6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8B5659" w14:textId="77777777" w:rsidR="005317F0" w:rsidRDefault="005317F0" w:rsidP="00A81D7D">
            <w:pPr>
              <w:pStyle w:val="Standard"/>
              <w:suppressAutoHyphens w:val="0"/>
            </w:pPr>
            <w:r>
              <w:t>5) Период реализации мероприятия, в том числе период реализации основных этапов работ (начало: месяц, год; окончание: месяц/ год).</w:t>
            </w:r>
          </w:p>
        </w:tc>
      </w:tr>
      <w:tr w:rsidR="005317F0" w14:paraId="2BA2429A"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4C13D9" w14:textId="77777777" w:rsidR="005317F0" w:rsidRDefault="005317F0" w:rsidP="00A81D7D">
            <w:pPr>
              <w:pStyle w:val="Standard"/>
              <w:suppressAutoHyphens w:val="0"/>
            </w:pPr>
            <w:r>
              <w:t>6) Расходы на реализацию мероприятия в прогнозных ценах соответствующего года, оцененных с использованием прогнозных индексов цен в соответствии с прогнозом социально-экономического развития Российской Федерации на очередной финансовый год и плановый период, с указанием источников финансирования и объемов финансирования по каждому источнику.</w:t>
            </w:r>
          </w:p>
        </w:tc>
      </w:tr>
      <w:tr w:rsidR="005317F0" w14:paraId="13BA4768"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AE1CE76" w14:textId="77777777" w:rsidR="005317F0" w:rsidRDefault="005317F0" w:rsidP="00A81D7D">
            <w:pPr>
              <w:pStyle w:val="Standard"/>
              <w:suppressAutoHyphens w:val="0"/>
            </w:pPr>
            <w:r>
              <w:t>7) Ожидаемый экономический эффект от реализации мероприятия, срок окупаемости.</w:t>
            </w:r>
          </w:p>
        </w:tc>
      </w:tr>
    </w:tbl>
    <w:p w14:paraId="6C521FA5" w14:textId="77777777" w:rsidR="005317F0" w:rsidRDefault="005317F0" w:rsidP="00A81D7D">
      <w:pPr>
        <w:pStyle w:val="Standard"/>
        <w:suppressAutoHyphens w:val="0"/>
      </w:pPr>
      <w:r>
        <w:t xml:space="preserve">Расчёт необходимой валовой выручки для каждого года периода концессионного соглашения, дисконтированной валовой выручки в соответствии с Федеральным законом «О концессионных соглашениях» № 115-ФЗ, в соответствии с законодательством о тарифном регулировании под параметры представленного конкурсного предложения приведён </w:t>
      </w:r>
      <w:proofErr w:type="gramStart"/>
      <w:r>
        <w:t>ниже:_</w:t>
      </w:r>
      <w:proofErr w:type="gramEnd"/>
      <w:r>
        <w:t>________________________________</w:t>
      </w:r>
    </w:p>
    <w:p w14:paraId="2594E5FE" w14:textId="77777777" w:rsidR="005317F0" w:rsidRDefault="005317F0" w:rsidP="00A81D7D">
      <w:pPr>
        <w:pStyle w:val="Standard"/>
        <w:suppressAutoHyphens w:val="0"/>
      </w:pPr>
      <w:r>
        <w:t>________________________________________________________________________</w:t>
      </w:r>
    </w:p>
    <w:p w14:paraId="5C480E39" w14:textId="77777777" w:rsidR="005317F0" w:rsidRDefault="005317F0" w:rsidP="00A81D7D">
      <w:pPr>
        <w:pStyle w:val="Standard"/>
        <w:suppressAutoHyphens w:val="0"/>
      </w:pPr>
      <w:r>
        <w:t>3. Если наши предложения, изложенные выше, будут приняты, мы берем на себя обязательство исполнить обязательства по концессионному соглашению в соответствии с требованиями конкурсной документации и согласно нашим предложениям, которые мы просим включить в концессионное соглашение.</w:t>
      </w:r>
    </w:p>
    <w:p w14:paraId="53568F73" w14:textId="77777777" w:rsidR="005317F0" w:rsidRDefault="005317F0" w:rsidP="00A81D7D">
      <w:pPr>
        <w:pStyle w:val="Standard"/>
        <w:suppressAutoHyphens w:val="0"/>
      </w:pPr>
    </w:p>
    <w:p w14:paraId="3ACA1A73" w14:textId="77777777" w:rsidR="005317F0" w:rsidRDefault="005317F0" w:rsidP="00A81D7D">
      <w:pPr>
        <w:pStyle w:val="Standard"/>
        <w:suppressAutoHyphens w:val="0"/>
      </w:pPr>
      <w:r>
        <w:lastRenderedPageBreak/>
        <w:t>Полное наименование организации (по учредительным документам) ____________________________________________________________________.</w:t>
      </w:r>
    </w:p>
    <w:p w14:paraId="7665884A" w14:textId="77777777" w:rsidR="005317F0" w:rsidRDefault="005317F0" w:rsidP="00A81D7D">
      <w:pPr>
        <w:pStyle w:val="Standard"/>
        <w:suppressAutoHyphens w:val="0"/>
      </w:pPr>
      <w:r>
        <w:t>Юридический адрес организации _____________________________________.</w:t>
      </w:r>
    </w:p>
    <w:p w14:paraId="302A68E8" w14:textId="77777777" w:rsidR="005317F0" w:rsidRDefault="005317F0" w:rsidP="00A81D7D">
      <w:pPr>
        <w:pStyle w:val="Standard"/>
        <w:suppressAutoHyphens w:val="0"/>
      </w:pPr>
      <w:r>
        <w:t>Фактический адрес организации ______________________________________.</w:t>
      </w:r>
    </w:p>
    <w:p w14:paraId="66076704" w14:textId="77777777" w:rsidR="005317F0" w:rsidRDefault="005317F0" w:rsidP="00A81D7D">
      <w:pPr>
        <w:pStyle w:val="Standard"/>
        <w:suppressAutoHyphens w:val="0"/>
      </w:pPr>
      <w:r>
        <w:t>Банковские реквизиты _______________________________________________.</w:t>
      </w:r>
    </w:p>
    <w:p w14:paraId="45080362" w14:textId="77777777" w:rsidR="005317F0" w:rsidRDefault="005317F0" w:rsidP="00A81D7D">
      <w:pPr>
        <w:pStyle w:val="Standard"/>
        <w:suppressAutoHyphens w:val="0"/>
      </w:pPr>
      <w:r>
        <w:t>Должность руководителя ____________________________________________.</w:t>
      </w:r>
    </w:p>
    <w:p w14:paraId="5F7694E6" w14:textId="77777777" w:rsidR="005317F0" w:rsidRDefault="005317F0" w:rsidP="00A81D7D">
      <w:pPr>
        <w:pStyle w:val="Standard"/>
        <w:suppressAutoHyphens w:val="0"/>
      </w:pPr>
      <w:r>
        <w:t>Фамилия, имя, отчество руководителя (полностью) _______________________</w:t>
      </w:r>
      <w:r>
        <w:br/>
        <w:t>____________________________________________________________________.</w:t>
      </w:r>
    </w:p>
    <w:p w14:paraId="633B34A3" w14:textId="77777777" w:rsidR="005317F0" w:rsidRDefault="005317F0" w:rsidP="00A81D7D">
      <w:pPr>
        <w:pStyle w:val="Standard"/>
        <w:suppressAutoHyphens w:val="0"/>
      </w:pPr>
      <w:r>
        <w:t>Контактные телефоны, должности, фамилии и имена лиц (полностью), уполномоченных для контактов ____________________________________________</w:t>
      </w:r>
      <w:r>
        <w:br/>
        <w:t>____________________________________________________________________.</w:t>
      </w:r>
    </w:p>
    <w:p w14:paraId="715F3F6F" w14:textId="77777777" w:rsidR="005317F0" w:rsidRDefault="005317F0" w:rsidP="00A81D7D">
      <w:pPr>
        <w:pStyle w:val="Standard"/>
        <w:suppressAutoHyphens w:val="0"/>
      </w:pPr>
      <w:r>
        <w:t>Адрес электронной почты __________________________________________.</w:t>
      </w:r>
    </w:p>
    <w:p w14:paraId="6E116694" w14:textId="77777777" w:rsidR="005317F0" w:rsidRDefault="005317F0" w:rsidP="00A81D7D">
      <w:pPr>
        <w:pStyle w:val="Standard"/>
        <w:suppressAutoHyphens w:val="0"/>
      </w:pPr>
    </w:p>
    <w:p w14:paraId="2C993347" w14:textId="77777777" w:rsidR="005317F0" w:rsidRDefault="005317F0" w:rsidP="00A81D7D">
      <w:pPr>
        <w:pStyle w:val="Standard"/>
        <w:suppressAutoHyphens w:val="0"/>
      </w:pPr>
      <w:r>
        <w:t xml:space="preserve">Руководитель </w:t>
      </w:r>
      <w:proofErr w:type="gramStart"/>
      <w:r>
        <w:t>организации  _</w:t>
      </w:r>
      <w:proofErr w:type="gramEnd"/>
      <w:r>
        <w:t>_______________________ (___________________)</w:t>
      </w:r>
    </w:p>
    <w:p w14:paraId="0C50F9D9" w14:textId="77777777" w:rsidR="005317F0" w:rsidRDefault="005317F0" w:rsidP="00A81D7D">
      <w:pPr>
        <w:pStyle w:val="Standard"/>
        <w:suppressAutoHyphens w:val="0"/>
      </w:pPr>
      <w:r>
        <w:t xml:space="preserve">(подпись) </w:t>
      </w:r>
      <w:r>
        <w:tab/>
        <w:t xml:space="preserve">                              </w:t>
      </w:r>
      <w:proofErr w:type="gramStart"/>
      <w:r>
        <w:t xml:space="preserve">   (</w:t>
      </w:r>
      <w:proofErr w:type="gramEnd"/>
      <w:r>
        <w:t>фамилия, и., о.)</w:t>
      </w:r>
    </w:p>
    <w:p w14:paraId="198D9F26" w14:textId="77777777" w:rsidR="005317F0" w:rsidRDefault="005317F0" w:rsidP="00A81D7D">
      <w:pPr>
        <w:pStyle w:val="Standard"/>
        <w:suppressAutoHyphens w:val="0"/>
      </w:pPr>
      <w:r>
        <w:t>М.П.</w:t>
      </w:r>
    </w:p>
    <w:p w14:paraId="691F39D0" w14:textId="77777777" w:rsidR="005317F0" w:rsidRDefault="005317F0" w:rsidP="00A81D7D">
      <w:pPr>
        <w:pStyle w:val="Standard"/>
        <w:suppressAutoHyphens w:val="0"/>
        <w:rPr>
          <w:sz w:val="28"/>
          <w:szCs w:val="28"/>
        </w:rPr>
      </w:pPr>
    </w:p>
    <w:p w14:paraId="204888C8" w14:textId="757D5DFC" w:rsidR="00860122" w:rsidRPr="006B6EF1" w:rsidRDefault="00860122" w:rsidP="00A81D7D">
      <w:pPr>
        <w:pStyle w:val="10"/>
        <w:keepNext w:val="0"/>
        <w:widowControl w:val="0"/>
        <w:spacing w:before="0" w:after="0"/>
        <w:rPr>
          <w:sz w:val="28"/>
          <w:szCs w:val="28"/>
        </w:rPr>
      </w:pPr>
    </w:p>
    <w:p w14:paraId="19B42811" w14:textId="77777777" w:rsidR="00860122" w:rsidRDefault="00860122" w:rsidP="00A81D7D">
      <w:pPr>
        <w:widowControl w:val="0"/>
        <w:tabs>
          <w:tab w:val="left" w:pos="6848"/>
        </w:tabs>
        <w:rPr>
          <w:lang w:eastAsia="ja-JP" w:bidi="fa-IR"/>
        </w:rPr>
      </w:pPr>
      <w:r>
        <w:br w:type="page"/>
      </w:r>
    </w:p>
    <w:p w14:paraId="207EE83A" w14:textId="77777777" w:rsidR="005317F0" w:rsidRPr="0096397F" w:rsidRDefault="005317F0" w:rsidP="00A81D7D">
      <w:pPr>
        <w:pStyle w:val="Standard"/>
        <w:suppressAutoHyphens w:val="0"/>
        <w:ind w:left="5670"/>
        <w:jc w:val="right"/>
        <w:rPr>
          <w:rFonts w:cs="Times New Roman"/>
          <w:sz w:val="28"/>
          <w:szCs w:val="28"/>
        </w:rPr>
      </w:pPr>
      <w:proofErr w:type="gramStart"/>
      <w:r w:rsidRPr="0096397F">
        <w:rPr>
          <w:rFonts w:cs="Times New Roman"/>
          <w:sz w:val="28"/>
          <w:szCs w:val="28"/>
        </w:rPr>
        <w:lastRenderedPageBreak/>
        <w:t>ПРИЛОЖЕНИЕ  №</w:t>
      </w:r>
      <w:proofErr w:type="gramEnd"/>
      <w:r w:rsidRPr="0096397F">
        <w:rPr>
          <w:rFonts w:cs="Times New Roman"/>
          <w:sz w:val="28"/>
          <w:szCs w:val="28"/>
        </w:rPr>
        <w:t xml:space="preserve"> 5</w:t>
      </w:r>
    </w:p>
    <w:p w14:paraId="3F9FBD41" w14:textId="77777777" w:rsidR="005317F0" w:rsidRPr="00326260" w:rsidRDefault="005317F0" w:rsidP="00A81D7D">
      <w:pPr>
        <w:pStyle w:val="Standard"/>
        <w:suppressAutoHyphens w:val="0"/>
        <w:ind w:firstLine="709"/>
        <w:jc w:val="right"/>
        <w:rPr>
          <w:rFonts w:cs="Times New Roman"/>
          <w:sz w:val="28"/>
          <w:szCs w:val="28"/>
        </w:rPr>
      </w:pPr>
      <w:r w:rsidRPr="00326260">
        <w:rPr>
          <w:rFonts w:cs="Times New Roman"/>
          <w:sz w:val="28"/>
          <w:szCs w:val="28"/>
        </w:rPr>
        <w:t>к конкурсной документации</w:t>
      </w:r>
    </w:p>
    <w:p w14:paraId="376415E0" w14:textId="18DDB4F7" w:rsidR="00326260" w:rsidRDefault="005317F0" w:rsidP="00326260">
      <w:pPr>
        <w:pStyle w:val="Standard"/>
        <w:suppressAutoHyphens w:val="0"/>
        <w:autoSpaceDE w:val="0"/>
        <w:ind w:firstLine="709"/>
        <w:jc w:val="center"/>
        <w:rPr>
          <w:sz w:val="28"/>
          <w:szCs w:val="28"/>
        </w:rPr>
      </w:pPr>
      <w:r w:rsidRPr="00326260">
        <w:rPr>
          <w:sz w:val="28"/>
          <w:szCs w:val="28"/>
        </w:rPr>
        <w:t>Задание и основные мероприятия по реконструкции и модернизации объектов концессионного соглашения</w:t>
      </w:r>
    </w:p>
    <w:p w14:paraId="0C741F2E" w14:textId="65C6B60E" w:rsidR="006D64C1" w:rsidRDefault="006D64C1" w:rsidP="00326260">
      <w:pPr>
        <w:pStyle w:val="Standard"/>
        <w:suppressAutoHyphens w:val="0"/>
        <w:autoSpaceDE w:val="0"/>
        <w:ind w:firstLine="709"/>
        <w:jc w:val="center"/>
        <w:rPr>
          <w:sz w:val="28"/>
          <w:szCs w:val="28"/>
        </w:rPr>
      </w:pPr>
    </w:p>
    <w:p w14:paraId="134327C8" w14:textId="2404073A" w:rsidR="00506419" w:rsidRDefault="00506419" w:rsidP="00326260">
      <w:pPr>
        <w:pStyle w:val="Standard"/>
        <w:suppressAutoHyphens w:val="0"/>
        <w:autoSpaceDE w:val="0"/>
        <w:ind w:firstLine="709"/>
        <w:jc w:val="center"/>
        <w:rPr>
          <w:sz w:val="28"/>
          <w:szCs w:val="28"/>
        </w:rPr>
      </w:pPr>
    </w:p>
    <w:tbl>
      <w:tblPr>
        <w:tblW w:w="9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3963"/>
        <w:gridCol w:w="1108"/>
        <w:gridCol w:w="1160"/>
        <w:gridCol w:w="1559"/>
        <w:gridCol w:w="1134"/>
      </w:tblGrid>
      <w:tr w:rsidR="00506419" w:rsidRPr="00506419" w14:paraId="52758591" w14:textId="77777777" w:rsidTr="009D39CB">
        <w:tc>
          <w:tcPr>
            <w:tcW w:w="525" w:type="dxa"/>
            <w:shd w:val="clear" w:color="auto" w:fill="auto"/>
            <w:vAlign w:val="center"/>
          </w:tcPr>
          <w:p w14:paraId="06F84D5C" w14:textId="77777777" w:rsidR="00506419" w:rsidRPr="00506419" w:rsidRDefault="00506419" w:rsidP="00506419">
            <w:pPr>
              <w:rPr>
                <w:rFonts w:eastAsia="Arial"/>
                <w:lang w:eastAsia="ar-SA"/>
              </w:rPr>
            </w:pPr>
            <w:r w:rsidRPr="00506419">
              <w:rPr>
                <w:rFonts w:eastAsia="Arial"/>
                <w:lang w:eastAsia="ar-SA"/>
              </w:rPr>
              <w:t>№</w:t>
            </w:r>
          </w:p>
        </w:tc>
        <w:tc>
          <w:tcPr>
            <w:tcW w:w="3963" w:type="dxa"/>
            <w:shd w:val="clear" w:color="auto" w:fill="auto"/>
            <w:vAlign w:val="center"/>
          </w:tcPr>
          <w:p w14:paraId="7EBC83FB" w14:textId="77777777" w:rsidR="00506419" w:rsidRPr="00506419" w:rsidRDefault="00506419" w:rsidP="00506419">
            <w:r w:rsidRPr="00506419">
              <w:t xml:space="preserve">Наименование объекта </w:t>
            </w:r>
          </w:p>
        </w:tc>
        <w:tc>
          <w:tcPr>
            <w:tcW w:w="1108" w:type="dxa"/>
            <w:shd w:val="clear" w:color="auto" w:fill="auto"/>
            <w:vAlign w:val="center"/>
          </w:tcPr>
          <w:p w14:paraId="212031EA" w14:textId="77777777" w:rsidR="00506419" w:rsidRPr="00506419" w:rsidRDefault="00506419" w:rsidP="00506419">
            <w:r w:rsidRPr="00506419">
              <w:t>Ед.изм.</w:t>
            </w:r>
          </w:p>
        </w:tc>
        <w:tc>
          <w:tcPr>
            <w:tcW w:w="1160" w:type="dxa"/>
            <w:shd w:val="clear" w:color="auto" w:fill="auto"/>
            <w:vAlign w:val="center"/>
          </w:tcPr>
          <w:p w14:paraId="6B27B00D" w14:textId="77777777" w:rsidR="00506419" w:rsidRPr="00506419" w:rsidRDefault="00506419" w:rsidP="00506419">
            <w:r w:rsidRPr="00506419">
              <w:t>Кол-во</w:t>
            </w:r>
          </w:p>
        </w:tc>
        <w:tc>
          <w:tcPr>
            <w:tcW w:w="1559" w:type="dxa"/>
            <w:shd w:val="clear" w:color="auto" w:fill="auto"/>
            <w:vAlign w:val="center"/>
          </w:tcPr>
          <w:p w14:paraId="6C99DEF4" w14:textId="77777777" w:rsidR="00506419" w:rsidRPr="00506419" w:rsidRDefault="00506419" w:rsidP="00506419">
            <w:pPr>
              <w:rPr>
                <w:rFonts w:eastAsia="Arial"/>
                <w:lang w:eastAsia="ar-SA"/>
              </w:rPr>
            </w:pPr>
            <w:r w:rsidRPr="00506419">
              <w:t>Сумма (тыс.руб)</w:t>
            </w:r>
          </w:p>
        </w:tc>
        <w:tc>
          <w:tcPr>
            <w:tcW w:w="1134" w:type="dxa"/>
            <w:shd w:val="clear" w:color="auto" w:fill="auto"/>
            <w:vAlign w:val="center"/>
          </w:tcPr>
          <w:p w14:paraId="660B16C6" w14:textId="77777777" w:rsidR="00506419" w:rsidRPr="00506419" w:rsidRDefault="00506419" w:rsidP="00506419">
            <w:pPr>
              <w:rPr>
                <w:rFonts w:eastAsia="Arial"/>
                <w:lang w:eastAsia="ar-SA"/>
              </w:rPr>
            </w:pPr>
            <w:r w:rsidRPr="00506419">
              <w:t>Предельные сроки создания ввода объекта</w:t>
            </w:r>
          </w:p>
        </w:tc>
      </w:tr>
      <w:tr w:rsidR="00506419" w:rsidRPr="00506419" w14:paraId="55F660ED" w14:textId="77777777" w:rsidTr="009D39CB">
        <w:tc>
          <w:tcPr>
            <w:tcW w:w="9449" w:type="dxa"/>
            <w:gridSpan w:val="6"/>
            <w:shd w:val="clear" w:color="auto" w:fill="auto"/>
            <w:vAlign w:val="center"/>
          </w:tcPr>
          <w:p w14:paraId="0191EB23" w14:textId="77777777" w:rsidR="00506419" w:rsidRPr="00506419" w:rsidRDefault="00506419" w:rsidP="00506419">
            <w:pPr>
              <w:jc w:val="center"/>
              <w:rPr>
                <w:b/>
              </w:rPr>
            </w:pPr>
            <w:r w:rsidRPr="00506419">
              <w:rPr>
                <w:b/>
              </w:rPr>
              <w:t>МО СП «Баргузинское»</w:t>
            </w:r>
          </w:p>
        </w:tc>
      </w:tr>
      <w:tr w:rsidR="00506419" w:rsidRPr="00506419" w14:paraId="611FB059" w14:textId="77777777" w:rsidTr="009D39CB">
        <w:tc>
          <w:tcPr>
            <w:tcW w:w="525" w:type="dxa"/>
            <w:shd w:val="clear" w:color="auto" w:fill="auto"/>
          </w:tcPr>
          <w:p w14:paraId="67F13B50" w14:textId="77777777" w:rsidR="00506419" w:rsidRPr="00506419" w:rsidRDefault="00506419" w:rsidP="00506419">
            <w:pPr>
              <w:rPr>
                <w:rFonts w:eastAsia="Arial"/>
                <w:lang w:eastAsia="ar-SA"/>
              </w:rPr>
            </w:pPr>
            <w:r w:rsidRPr="00506419">
              <w:rPr>
                <w:rFonts w:eastAsia="Arial"/>
                <w:lang w:eastAsia="ar-SA"/>
              </w:rPr>
              <w:t>1</w:t>
            </w:r>
          </w:p>
        </w:tc>
        <w:tc>
          <w:tcPr>
            <w:tcW w:w="8924" w:type="dxa"/>
            <w:gridSpan w:val="5"/>
            <w:shd w:val="clear" w:color="auto" w:fill="auto"/>
          </w:tcPr>
          <w:p w14:paraId="2C7D61DA" w14:textId="77777777" w:rsidR="00506419" w:rsidRPr="00506419" w:rsidRDefault="00506419" w:rsidP="00506419">
            <w:pPr>
              <w:jc w:val="center"/>
            </w:pPr>
            <w:r w:rsidRPr="00506419">
              <w:t>Замена котельного оборудования:</w:t>
            </w:r>
          </w:p>
        </w:tc>
      </w:tr>
      <w:tr w:rsidR="00506419" w:rsidRPr="00506419" w14:paraId="6178754A" w14:textId="77777777" w:rsidTr="009D39CB">
        <w:tc>
          <w:tcPr>
            <w:tcW w:w="525" w:type="dxa"/>
            <w:shd w:val="clear" w:color="auto" w:fill="auto"/>
          </w:tcPr>
          <w:p w14:paraId="17BD4377" w14:textId="77777777" w:rsidR="00506419" w:rsidRPr="00506419" w:rsidRDefault="00506419" w:rsidP="00506419">
            <w:pPr>
              <w:rPr>
                <w:rFonts w:eastAsia="Arial"/>
                <w:lang w:eastAsia="ar-SA"/>
              </w:rPr>
            </w:pPr>
          </w:p>
        </w:tc>
        <w:tc>
          <w:tcPr>
            <w:tcW w:w="3963" w:type="dxa"/>
            <w:shd w:val="clear" w:color="auto" w:fill="auto"/>
          </w:tcPr>
          <w:p w14:paraId="52D1ECBE" w14:textId="77777777" w:rsidR="00506419" w:rsidRPr="00506419" w:rsidRDefault="00506419" w:rsidP="00506419">
            <w:r w:rsidRPr="00506419">
              <w:t>Котел водогрейный стальной КВр-0,63 с механической топкой (шурующая планка, привод ПШ, дутьевой вентилятор ВЦ 14-46)</w:t>
            </w:r>
          </w:p>
        </w:tc>
        <w:tc>
          <w:tcPr>
            <w:tcW w:w="1108" w:type="dxa"/>
            <w:shd w:val="clear" w:color="auto" w:fill="auto"/>
          </w:tcPr>
          <w:p w14:paraId="5A741DEC" w14:textId="77777777" w:rsidR="00506419" w:rsidRPr="00506419" w:rsidRDefault="00506419" w:rsidP="00506419">
            <w:r w:rsidRPr="00506419">
              <w:t>Шт.</w:t>
            </w:r>
          </w:p>
        </w:tc>
        <w:tc>
          <w:tcPr>
            <w:tcW w:w="1160" w:type="dxa"/>
            <w:shd w:val="clear" w:color="auto" w:fill="auto"/>
          </w:tcPr>
          <w:p w14:paraId="33ACCBF7" w14:textId="77777777" w:rsidR="00506419" w:rsidRPr="00506419" w:rsidRDefault="00506419" w:rsidP="00506419">
            <w:r w:rsidRPr="00506419">
              <w:t>1</w:t>
            </w:r>
          </w:p>
        </w:tc>
        <w:tc>
          <w:tcPr>
            <w:tcW w:w="1559" w:type="dxa"/>
            <w:shd w:val="clear" w:color="auto" w:fill="auto"/>
          </w:tcPr>
          <w:p w14:paraId="0719856C" w14:textId="77777777" w:rsidR="00506419" w:rsidRPr="00506419" w:rsidRDefault="00506419" w:rsidP="00506419">
            <w:r w:rsidRPr="00506419">
              <w:t>926,0</w:t>
            </w:r>
          </w:p>
        </w:tc>
        <w:tc>
          <w:tcPr>
            <w:tcW w:w="1134" w:type="dxa"/>
            <w:shd w:val="clear" w:color="auto" w:fill="auto"/>
          </w:tcPr>
          <w:p w14:paraId="792026AB" w14:textId="77777777" w:rsidR="00506419" w:rsidRPr="00506419" w:rsidRDefault="00506419" w:rsidP="00506419">
            <w:r w:rsidRPr="00506419">
              <w:t>2033</w:t>
            </w:r>
          </w:p>
        </w:tc>
      </w:tr>
      <w:tr w:rsidR="00506419" w:rsidRPr="00506419" w14:paraId="3C0EA910" w14:textId="77777777" w:rsidTr="009D39CB">
        <w:tc>
          <w:tcPr>
            <w:tcW w:w="525" w:type="dxa"/>
            <w:shd w:val="clear" w:color="auto" w:fill="auto"/>
          </w:tcPr>
          <w:p w14:paraId="65388BCC" w14:textId="77777777" w:rsidR="00506419" w:rsidRPr="00506419" w:rsidRDefault="00506419" w:rsidP="00506419">
            <w:pPr>
              <w:rPr>
                <w:rFonts w:eastAsia="Arial"/>
                <w:lang w:eastAsia="ar-SA"/>
              </w:rPr>
            </w:pPr>
          </w:p>
        </w:tc>
        <w:tc>
          <w:tcPr>
            <w:tcW w:w="3963" w:type="dxa"/>
            <w:shd w:val="clear" w:color="auto" w:fill="auto"/>
          </w:tcPr>
          <w:p w14:paraId="4557EAE0" w14:textId="77777777" w:rsidR="00506419" w:rsidRPr="00506419" w:rsidRDefault="00506419" w:rsidP="00506419">
            <w:r w:rsidRPr="00506419">
              <w:t xml:space="preserve">Котел водогрейный стальной КВм-0,6 с колосниковой топкой, </w:t>
            </w:r>
          </w:p>
        </w:tc>
        <w:tc>
          <w:tcPr>
            <w:tcW w:w="1108" w:type="dxa"/>
            <w:shd w:val="clear" w:color="auto" w:fill="auto"/>
          </w:tcPr>
          <w:p w14:paraId="58DA5E14" w14:textId="77777777" w:rsidR="00506419" w:rsidRPr="00506419" w:rsidRDefault="00506419" w:rsidP="00506419">
            <w:r w:rsidRPr="00506419">
              <w:t>Шт.</w:t>
            </w:r>
          </w:p>
        </w:tc>
        <w:tc>
          <w:tcPr>
            <w:tcW w:w="1160" w:type="dxa"/>
            <w:shd w:val="clear" w:color="auto" w:fill="auto"/>
          </w:tcPr>
          <w:p w14:paraId="4C5802C7" w14:textId="77777777" w:rsidR="00506419" w:rsidRPr="00506419" w:rsidRDefault="00506419" w:rsidP="00506419">
            <w:r w:rsidRPr="00506419">
              <w:t>1</w:t>
            </w:r>
          </w:p>
        </w:tc>
        <w:tc>
          <w:tcPr>
            <w:tcW w:w="1559" w:type="dxa"/>
            <w:shd w:val="clear" w:color="auto" w:fill="auto"/>
          </w:tcPr>
          <w:p w14:paraId="676F5A24" w14:textId="77777777" w:rsidR="00506419" w:rsidRPr="00506419" w:rsidRDefault="00506419" w:rsidP="00506419">
            <w:r w:rsidRPr="00506419">
              <w:t>975,00</w:t>
            </w:r>
          </w:p>
        </w:tc>
        <w:tc>
          <w:tcPr>
            <w:tcW w:w="1134" w:type="dxa"/>
            <w:shd w:val="clear" w:color="auto" w:fill="auto"/>
          </w:tcPr>
          <w:p w14:paraId="35E20CB7" w14:textId="77777777" w:rsidR="00506419" w:rsidRPr="00506419" w:rsidRDefault="00506419" w:rsidP="00506419">
            <w:r w:rsidRPr="00506419">
              <w:t>2026</w:t>
            </w:r>
          </w:p>
        </w:tc>
      </w:tr>
      <w:tr w:rsidR="00506419" w:rsidRPr="00506419" w14:paraId="79BD9735" w14:textId="77777777" w:rsidTr="009D39CB">
        <w:tc>
          <w:tcPr>
            <w:tcW w:w="525" w:type="dxa"/>
            <w:shd w:val="clear" w:color="auto" w:fill="auto"/>
          </w:tcPr>
          <w:p w14:paraId="1978A9D3" w14:textId="77777777" w:rsidR="00506419" w:rsidRPr="00506419" w:rsidRDefault="00506419" w:rsidP="00506419">
            <w:pPr>
              <w:rPr>
                <w:rFonts w:eastAsia="Arial"/>
                <w:lang w:eastAsia="ar-SA"/>
              </w:rPr>
            </w:pPr>
          </w:p>
        </w:tc>
        <w:tc>
          <w:tcPr>
            <w:tcW w:w="3963" w:type="dxa"/>
            <w:shd w:val="clear" w:color="auto" w:fill="auto"/>
          </w:tcPr>
          <w:p w14:paraId="4517C36B" w14:textId="77777777" w:rsidR="00506419" w:rsidRPr="00506419" w:rsidRDefault="00506419" w:rsidP="00506419">
            <w:r w:rsidRPr="00506419">
              <w:t>Котел водогрейный стальной КВР-04</w:t>
            </w:r>
          </w:p>
        </w:tc>
        <w:tc>
          <w:tcPr>
            <w:tcW w:w="1108" w:type="dxa"/>
            <w:shd w:val="clear" w:color="auto" w:fill="auto"/>
          </w:tcPr>
          <w:p w14:paraId="3BB0A974" w14:textId="77777777" w:rsidR="00506419" w:rsidRPr="00506419" w:rsidRDefault="00506419" w:rsidP="00506419">
            <w:r w:rsidRPr="00506419">
              <w:t>Шт.</w:t>
            </w:r>
          </w:p>
        </w:tc>
        <w:tc>
          <w:tcPr>
            <w:tcW w:w="1160" w:type="dxa"/>
            <w:shd w:val="clear" w:color="auto" w:fill="auto"/>
          </w:tcPr>
          <w:p w14:paraId="036188DB" w14:textId="77777777" w:rsidR="00506419" w:rsidRPr="00506419" w:rsidRDefault="00506419" w:rsidP="00506419">
            <w:r w:rsidRPr="00506419">
              <w:t>1</w:t>
            </w:r>
          </w:p>
        </w:tc>
        <w:tc>
          <w:tcPr>
            <w:tcW w:w="1559" w:type="dxa"/>
            <w:shd w:val="clear" w:color="auto" w:fill="auto"/>
          </w:tcPr>
          <w:p w14:paraId="4FCBF87F" w14:textId="77777777" w:rsidR="00506419" w:rsidRPr="00506419" w:rsidRDefault="00506419" w:rsidP="00506419">
            <w:r w:rsidRPr="00506419">
              <w:t>447,00</w:t>
            </w:r>
          </w:p>
        </w:tc>
        <w:tc>
          <w:tcPr>
            <w:tcW w:w="1134" w:type="dxa"/>
            <w:shd w:val="clear" w:color="auto" w:fill="auto"/>
          </w:tcPr>
          <w:p w14:paraId="5F091027" w14:textId="77777777" w:rsidR="00506419" w:rsidRPr="00506419" w:rsidRDefault="00506419" w:rsidP="00506419">
            <w:r w:rsidRPr="00506419">
              <w:t>2033</w:t>
            </w:r>
          </w:p>
        </w:tc>
      </w:tr>
      <w:tr w:rsidR="00506419" w:rsidRPr="00506419" w14:paraId="6DF898F4" w14:textId="77777777" w:rsidTr="009D39CB">
        <w:tc>
          <w:tcPr>
            <w:tcW w:w="525" w:type="dxa"/>
            <w:shd w:val="clear" w:color="auto" w:fill="auto"/>
          </w:tcPr>
          <w:p w14:paraId="795ED3CC" w14:textId="77777777" w:rsidR="00506419" w:rsidRPr="00506419" w:rsidRDefault="00506419" w:rsidP="00506419">
            <w:pPr>
              <w:rPr>
                <w:rFonts w:eastAsia="Arial"/>
                <w:lang w:eastAsia="ar-SA"/>
              </w:rPr>
            </w:pPr>
          </w:p>
        </w:tc>
        <w:tc>
          <w:tcPr>
            <w:tcW w:w="3963" w:type="dxa"/>
            <w:shd w:val="clear" w:color="auto" w:fill="auto"/>
          </w:tcPr>
          <w:p w14:paraId="45F02994" w14:textId="77777777" w:rsidR="00506419" w:rsidRPr="00506419" w:rsidRDefault="00506419" w:rsidP="00506419">
            <w:r w:rsidRPr="00506419">
              <w:t xml:space="preserve">Насос центробежный консольный типа К65-50-160 – 1 шт, </w:t>
            </w:r>
          </w:p>
        </w:tc>
        <w:tc>
          <w:tcPr>
            <w:tcW w:w="1108" w:type="dxa"/>
            <w:shd w:val="clear" w:color="auto" w:fill="auto"/>
          </w:tcPr>
          <w:p w14:paraId="2977DEF8" w14:textId="77777777" w:rsidR="00506419" w:rsidRPr="00506419" w:rsidRDefault="00506419" w:rsidP="00506419">
            <w:r w:rsidRPr="00506419">
              <w:t>Шт.</w:t>
            </w:r>
          </w:p>
        </w:tc>
        <w:tc>
          <w:tcPr>
            <w:tcW w:w="1160" w:type="dxa"/>
            <w:shd w:val="clear" w:color="auto" w:fill="auto"/>
          </w:tcPr>
          <w:p w14:paraId="76B19F84" w14:textId="77777777" w:rsidR="00506419" w:rsidRPr="00506419" w:rsidRDefault="00506419" w:rsidP="00506419">
            <w:r w:rsidRPr="00506419">
              <w:t>1</w:t>
            </w:r>
          </w:p>
        </w:tc>
        <w:tc>
          <w:tcPr>
            <w:tcW w:w="1559" w:type="dxa"/>
            <w:shd w:val="clear" w:color="auto" w:fill="auto"/>
          </w:tcPr>
          <w:p w14:paraId="1741797A" w14:textId="77777777" w:rsidR="00506419" w:rsidRPr="00506419" w:rsidRDefault="00506419" w:rsidP="00506419">
            <w:r w:rsidRPr="00506419">
              <w:t>37,1</w:t>
            </w:r>
          </w:p>
        </w:tc>
        <w:tc>
          <w:tcPr>
            <w:tcW w:w="1134" w:type="dxa"/>
            <w:shd w:val="clear" w:color="auto" w:fill="auto"/>
          </w:tcPr>
          <w:p w14:paraId="45DDEDCD" w14:textId="77777777" w:rsidR="00506419" w:rsidRPr="00506419" w:rsidRDefault="00506419" w:rsidP="00506419">
            <w:r w:rsidRPr="00506419">
              <w:t>2025</w:t>
            </w:r>
          </w:p>
        </w:tc>
      </w:tr>
      <w:tr w:rsidR="00506419" w:rsidRPr="00506419" w14:paraId="0D3A8716" w14:textId="77777777" w:rsidTr="009D39CB">
        <w:tc>
          <w:tcPr>
            <w:tcW w:w="525" w:type="dxa"/>
            <w:shd w:val="clear" w:color="auto" w:fill="auto"/>
          </w:tcPr>
          <w:p w14:paraId="7510AD6B" w14:textId="77777777" w:rsidR="00506419" w:rsidRPr="00506419" w:rsidRDefault="00506419" w:rsidP="00506419">
            <w:pPr>
              <w:rPr>
                <w:rFonts w:eastAsia="Arial"/>
                <w:lang w:eastAsia="ar-SA"/>
              </w:rPr>
            </w:pPr>
          </w:p>
        </w:tc>
        <w:tc>
          <w:tcPr>
            <w:tcW w:w="3963" w:type="dxa"/>
            <w:shd w:val="clear" w:color="auto" w:fill="auto"/>
          </w:tcPr>
          <w:p w14:paraId="1BD9C78D" w14:textId="77777777" w:rsidR="00506419" w:rsidRPr="00506419" w:rsidRDefault="00506419" w:rsidP="00506419">
            <w:r w:rsidRPr="00506419">
              <w:t xml:space="preserve">Насос центробежный консольный типа 1К20/30 </w:t>
            </w:r>
          </w:p>
        </w:tc>
        <w:tc>
          <w:tcPr>
            <w:tcW w:w="1108" w:type="dxa"/>
            <w:shd w:val="clear" w:color="auto" w:fill="auto"/>
          </w:tcPr>
          <w:p w14:paraId="0CC9326F" w14:textId="77777777" w:rsidR="00506419" w:rsidRPr="00506419" w:rsidRDefault="00506419" w:rsidP="00506419">
            <w:r w:rsidRPr="00506419">
              <w:t>Шт.</w:t>
            </w:r>
          </w:p>
        </w:tc>
        <w:tc>
          <w:tcPr>
            <w:tcW w:w="1160" w:type="dxa"/>
            <w:shd w:val="clear" w:color="auto" w:fill="auto"/>
          </w:tcPr>
          <w:p w14:paraId="1DA0875F" w14:textId="77777777" w:rsidR="00506419" w:rsidRPr="00506419" w:rsidRDefault="00506419" w:rsidP="00506419">
            <w:r w:rsidRPr="00506419">
              <w:t>1</w:t>
            </w:r>
          </w:p>
        </w:tc>
        <w:tc>
          <w:tcPr>
            <w:tcW w:w="1559" w:type="dxa"/>
            <w:shd w:val="clear" w:color="auto" w:fill="auto"/>
          </w:tcPr>
          <w:p w14:paraId="32760015" w14:textId="77777777" w:rsidR="00506419" w:rsidRPr="00506419" w:rsidRDefault="00506419" w:rsidP="00506419">
            <w:r w:rsidRPr="00506419">
              <w:t>29,9</w:t>
            </w:r>
          </w:p>
        </w:tc>
        <w:tc>
          <w:tcPr>
            <w:tcW w:w="1134" w:type="dxa"/>
            <w:shd w:val="clear" w:color="auto" w:fill="auto"/>
          </w:tcPr>
          <w:p w14:paraId="73EE04C9" w14:textId="77777777" w:rsidR="00506419" w:rsidRPr="00506419" w:rsidRDefault="00506419" w:rsidP="00506419">
            <w:r w:rsidRPr="00506419">
              <w:t>2027</w:t>
            </w:r>
          </w:p>
        </w:tc>
      </w:tr>
      <w:tr w:rsidR="00506419" w:rsidRPr="00506419" w14:paraId="3BD62AB2" w14:textId="77777777" w:rsidTr="009D39CB">
        <w:tc>
          <w:tcPr>
            <w:tcW w:w="525" w:type="dxa"/>
            <w:shd w:val="clear" w:color="auto" w:fill="auto"/>
          </w:tcPr>
          <w:p w14:paraId="195D1868" w14:textId="77777777" w:rsidR="00506419" w:rsidRPr="00506419" w:rsidRDefault="00506419" w:rsidP="00506419">
            <w:pPr>
              <w:rPr>
                <w:rFonts w:eastAsia="Arial"/>
                <w:lang w:eastAsia="ar-SA"/>
              </w:rPr>
            </w:pPr>
          </w:p>
        </w:tc>
        <w:tc>
          <w:tcPr>
            <w:tcW w:w="3963" w:type="dxa"/>
            <w:shd w:val="clear" w:color="auto" w:fill="auto"/>
          </w:tcPr>
          <w:p w14:paraId="237E1737" w14:textId="77777777" w:rsidR="00506419" w:rsidRPr="00506419" w:rsidRDefault="00506419" w:rsidP="00506419">
            <w:r w:rsidRPr="00506419">
              <w:t xml:space="preserve">Насос центробежный консольный типа 1К20/30 </w:t>
            </w:r>
          </w:p>
        </w:tc>
        <w:tc>
          <w:tcPr>
            <w:tcW w:w="1108" w:type="dxa"/>
            <w:shd w:val="clear" w:color="auto" w:fill="auto"/>
          </w:tcPr>
          <w:p w14:paraId="374D4CC2" w14:textId="77777777" w:rsidR="00506419" w:rsidRPr="00506419" w:rsidRDefault="00506419" w:rsidP="00506419">
            <w:r w:rsidRPr="00506419">
              <w:t>Шт.</w:t>
            </w:r>
          </w:p>
        </w:tc>
        <w:tc>
          <w:tcPr>
            <w:tcW w:w="1160" w:type="dxa"/>
            <w:shd w:val="clear" w:color="auto" w:fill="auto"/>
          </w:tcPr>
          <w:p w14:paraId="2B8675A9" w14:textId="77777777" w:rsidR="00506419" w:rsidRPr="00506419" w:rsidRDefault="00506419" w:rsidP="00506419">
            <w:r w:rsidRPr="00506419">
              <w:t>1</w:t>
            </w:r>
          </w:p>
        </w:tc>
        <w:tc>
          <w:tcPr>
            <w:tcW w:w="1559" w:type="dxa"/>
            <w:shd w:val="clear" w:color="auto" w:fill="auto"/>
          </w:tcPr>
          <w:p w14:paraId="605C9D4C" w14:textId="77777777" w:rsidR="00506419" w:rsidRPr="00506419" w:rsidRDefault="00506419" w:rsidP="00506419">
            <w:r w:rsidRPr="00506419">
              <w:t>29,9</w:t>
            </w:r>
          </w:p>
        </w:tc>
        <w:tc>
          <w:tcPr>
            <w:tcW w:w="1134" w:type="dxa"/>
            <w:shd w:val="clear" w:color="auto" w:fill="auto"/>
          </w:tcPr>
          <w:p w14:paraId="5C0B62B2" w14:textId="77777777" w:rsidR="00506419" w:rsidRPr="00506419" w:rsidRDefault="00506419" w:rsidP="00506419">
            <w:r w:rsidRPr="00506419">
              <w:t>2027</w:t>
            </w:r>
          </w:p>
        </w:tc>
      </w:tr>
      <w:tr w:rsidR="00506419" w:rsidRPr="00506419" w14:paraId="205C8488" w14:textId="77777777" w:rsidTr="009D39CB">
        <w:tc>
          <w:tcPr>
            <w:tcW w:w="525" w:type="dxa"/>
            <w:shd w:val="clear" w:color="auto" w:fill="auto"/>
          </w:tcPr>
          <w:p w14:paraId="2230B4F3" w14:textId="77777777" w:rsidR="00506419" w:rsidRPr="00506419" w:rsidRDefault="00506419" w:rsidP="00506419">
            <w:pPr>
              <w:rPr>
                <w:rFonts w:eastAsia="Arial"/>
                <w:lang w:eastAsia="ar-SA"/>
              </w:rPr>
            </w:pPr>
          </w:p>
        </w:tc>
        <w:tc>
          <w:tcPr>
            <w:tcW w:w="3963" w:type="dxa"/>
            <w:shd w:val="clear" w:color="auto" w:fill="auto"/>
          </w:tcPr>
          <w:p w14:paraId="419A904A" w14:textId="77777777" w:rsidR="00506419" w:rsidRPr="00506419" w:rsidRDefault="00506419" w:rsidP="00506419">
            <w:r w:rsidRPr="00506419">
              <w:t xml:space="preserve">Насос центробежный консольный типа 1К20/30 </w:t>
            </w:r>
          </w:p>
        </w:tc>
        <w:tc>
          <w:tcPr>
            <w:tcW w:w="1108" w:type="dxa"/>
            <w:shd w:val="clear" w:color="auto" w:fill="auto"/>
          </w:tcPr>
          <w:p w14:paraId="619E41B2" w14:textId="77777777" w:rsidR="00506419" w:rsidRPr="00506419" w:rsidRDefault="00506419" w:rsidP="00506419">
            <w:r w:rsidRPr="00506419">
              <w:t>Шт.</w:t>
            </w:r>
          </w:p>
        </w:tc>
        <w:tc>
          <w:tcPr>
            <w:tcW w:w="1160" w:type="dxa"/>
            <w:shd w:val="clear" w:color="auto" w:fill="auto"/>
          </w:tcPr>
          <w:p w14:paraId="0F4B2933" w14:textId="77777777" w:rsidR="00506419" w:rsidRPr="00506419" w:rsidRDefault="00506419" w:rsidP="00506419">
            <w:r w:rsidRPr="00506419">
              <w:t>1</w:t>
            </w:r>
          </w:p>
        </w:tc>
        <w:tc>
          <w:tcPr>
            <w:tcW w:w="1559" w:type="dxa"/>
            <w:shd w:val="clear" w:color="auto" w:fill="auto"/>
          </w:tcPr>
          <w:p w14:paraId="517853B5" w14:textId="77777777" w:rsidR="00506419" w:rsidRPr="00506419" w:rsidRDefault="00506419" w:rsidP="00506419">
            <w:r w:rsidRPr="00506419">
              <w:t>29,9</w:t>
            </w:r>
          </w:p>
        </w:tc>
        <w:tc>
          <w:tcPr>
            <w:tcW w:w="1134" w:type="dxa"/>
            <w:shd w:val="clear" w:color="auto" w:fill="auto"/>
          </w:tcPr>
          <w:p w14:paraId="103019DA" w14:textId="77777777" w:rsidR="00506419" w:rsidRPr="00506419" w:rsidRDefault="00506419" w:rsidP="00506419">
            <w:r w:rsidRPr="00506419">
              <w:t>2027</w:t>
            </w:r>
          </w:p>
        </w:tc>
      </w:tr>
      <w:tr w:rsidR="00506419" w:rsidRPr="00506419" w14:paraId="64019A15" w14:textId="77777777" w:rsidTr="009D39CB">
        <w:tc>
          <w:tcPr>
            <w:tcW w:w="525" w:type="dxa"/>
            <w:shd w:val="clear" w:color="auto" w:fill="auto"/>
          </w:tcPr>
          <w:p w14:paraId="18552210" w14:textId="77777777" w:rsidR="00506419" w:rsidRPr="00506419" w:rsidRDefault="00506419" w:rsidP="00506419">
            <w:pPr>
              <w:rPr>
                <w:rFonts w:eastAsia="Arial"/>
                <w:lang w:eastAsia="ar-SA"/>
              </w:rPr>
            </w:pPr>
          </w:p>
        </w:tc>
        <w:tc>
          <w:tcPr>
            <w:tcW w:w="3963" w:type="dxa"/>
            <w:shd w:val="clear" w:color="auto" w:fill="auto"/>
          </w:tcPr>
          <w:p w14:paraId="15086C53" w14:textId="77777777" w:rsidR="00506419" w:rsidRPr="00506419" w:rsidRDefault="00506419" w:rsidP="00506419">
            <w:r w:rsidRPr="00506419">
              <w:t xml:space="preserve">Насос центробежный консольный типа 1К8/18 </w:t>
            </w:r>
          </w:p>
        </w:tc>
        <w:tc>
          <w:tcPr>
            <w:tcW w:w="1108" w:type="dxa"/>
            <w:shd w:val="clear" w:color="auto" w:fill="auto"/>
          </w:tcPr>
          <w:p w14:paraId="7F305B94" w14:textId="77777777" w:rsidR="00506419" w:rsidRPr="00506419" w:rsidRDefault="00506419" w:rsidP="00506419">
            <w:r w:rsidRPr="00506419">
              <w:t>Шт.</w:t>
            </w:r>
          </w:p>
        </w:tc>
        <w:tc>
          <w:tcPr>
            <w:tcW w:w="1160" w:type="dxa"/>
            <w:shd w:val="clear" w:color="auto" w:fill="auto"/>
          </w:tcPr>
          <w:p w14:paraId="7D363C24" w14:textId="77777777" w:rsidR="00506419" w:rsidRPr="00506419" w:rsidRDefault="00506419" w:rsidP="00506419">
            <w:r w:rsidRPr="00506419">
              <w:t>1</w:t>
            </w:r>
          </w:p>
        </w:tc>
        <w:tc>
          <w:tcPr>
            <w:tcW w:w="1559" w:type="dxa"/>
            <w:shd w:val="clear" w:color="auto" w:fill="auto"/>
          </w:tcPr>
          <w:p w14:paraId="24AE2931" w14:textId="77777777" w:rsidR="00506419" w:rsidRPr="00506419" w:rsidRDefault="00506419" w:rsidP="00506419">
            <w:r w:rsidRPr="00506419">
              <w:t>23,3</w:t>
            </w:r>
          </w:p>
        </w:tc>
        <w:tc>
          <w:tcPr>
            <w:tcW w:w="1134" w:type="dxa"/>
            <w:shd w:val="clear" w:color="auto" w:fill="auto"/>
          </w:tcPr>
          <w:p w14:paraId="486EF6DF" w14:textId="77777777" w:rsidR="00506419" w:rsidRPr="00506419" w:rsidRDefault="00506419" w:rsidP="00506419">
            <w:r w:rsidRPr="00506419">
              <w:t>2028</w:t>
            </w:r>
          </w:p>
        </w:tc>
      </w:tr>
      <w:tr w:rsidR="00506419" w:rsidRPr="00506419" w14:paraId="1D2F53A4" w14:textId="77777777" w:rsidTr="009D39CB">
        <w:tc>
          <w:tcPr>
            <w:tcW w:w="525" w:type="dxa"/>
            <w:shd w:val="clear" w:color="auto" w:fill="auto"/>
          </w:tcPr>
          <w:p w14:paraId="2C810600" w14:textId="77777777" w:rsidR="00506419" w:rsidRPr="00506419" w:rsidRDefault="00506419" w:rsidP="00506419">
            <w:pPr>
              <w:rPr>
                <w:rFonts w:eastAsia="Arial"/>
                <w:lang w:eastAsia="ar-SA"/>
              </w:rPr>
            </w:pPr>
          </w:p>
        </w:tc>
        <w:tc>
          <w:tcPr>
            <w:tcW w:w="3963" w:type="dxa"/>
            <w:shd w:val="clear" w:color="auto" w:fill="auto"/>
          </w:tcPr>
          <w:p w14:paraId="6CCFF6D4" w14:textId="77777777" w:rsidR="00506419" w:rsidRPr="00506419" w:rsidRDefault="00506419" w:rsidP="00506419">
            <w:r w:rsidRPr="00506419">
              <w:t xml:space="preserve">Дымосос ДН 6,3 </w:t>
            </w:r>
          </w:p>
        </w:tc>
        <w:tc>
          <w:tcPr>
            <w:tcW w:w="1108" w:type="dxa"/>
            <w:shd w:val="clear" w:color="auto" w:fill="auto"/>
          </w:tcPr>
          <w:p w14:paraId="013D1223" w14:textId="77777777" w:rsidR="00506419" w:rsidRPr="00506419" w:rsidRDefault="00506419" w:rsidP="00506419">
            <w:r w:rsidRPr="00506419">
              <w:t>Шт.</w:t>
            </w:r>
          </w:p>
        </w:tc>
        <w:tc>
          <w:tcPr>
            <w:tcW w:w="1160" w:type="dxa"/>
            <w:shd w:val="clear" w:color="auto" w:fill="auto"/>
          </w:tcPr>
          <w:p w14:paraId="1EED8A94" w14:textId="77777777" w:rsidR="00506419" w:rsidRPr="00506419" w:rsidRDefault="00506419" w:rsidP="00506419">
            <w:r w:rsidRPr="00506419">
              <w:t>1</w:t>
            </w:r>
          </w:p>
        </w:tc>
        <w:tc>
          <w:tcPr>
            <w:tcW w:w="1559" w:type="dxa"/>
            <w:shd w:val="clear" w:color="auto" w:fill="auto"/>
          </w:tcPr>
          <w:p w14:paraId="19EA1CA5" w14:textId="77777777" w:rsidR="00506419" w:rsidRPr="00506419" w:rsidRDefault="00506419" w:rsidP="00506419">
            <w:r w:rsidRPr="00506419">
              <w:t>107,9</w:t>
            </w:r>
          </w:p>
        </w:tc>
        <w:tc>
          <w:tcPr>
            <w:tcW w:w="1134" w:type="dxa"/>
            <w:shd w:val="clear" w:color="auto" w:fill="auto"/>
          </w:tcPr>
          <w:p w14:paraId="4559B2DB" w14:textId="77777777" w:rsidR="00506419" w:rsidRPr="00506419" w:rsidRDefault="00506419" w:rsidP="00506419">
            <w:r w:rsidRPr="00506419">
              <w:t>2030</w:t>
            </w:r>
          </w:p>
        </w:tc>
      </w:tr>
      <w:tr w:rsidR="00506419" w:rsidRPr="00506419" w14:paraId="01B1E915" w14:textId="77777777" w:rsidTr="009D39CB">
        <w:tc>
          <w:tcPr>
            <w:tcW w:w="525" w:type="dxa"/>
            <w:shd w:val="clear" w:color="auto" w:fill="auto"/>
          </w:tcPr>
          <w:p w14:paraId="3BA86EBB" w14:textId="77777777" w:rsidR="00506419" w:rsidRPr="00506419" w:rsidRDefault="00506419" w:rsidP="00506419">
            <w:pPr>
              <w:rPr>
                <w:rFonts w:eastAsia="Arial"/>
                <w:lang w:eastAsia="ar-SA"/>
              </w:rPr>
            </w:pPr>
          </w:p>
        </w:tc>
        <w:tc>
          <w:tcPr>
            <w:tcW w:w="3963" w:type="dxa"/>
            <w:shd w:val="clear" w:color="auto" w:fill="auto"/>
            <w:vAlign w:val="center"/>
          </w:tcPr>
          <w:p w14:paraId="47ACBF98" w14:textId="77777777" w:rsidR="00506419" w:rsidRPr="00506419" w:rsidRDefault="00506419" w:rsidP="00506419">
            <w:r w:rsidRPr="00506419">
              <w:rPr>
                <w:lang w:bidi="ru-RU"/>
              </w:rPr>
              <w:t>Насос глубинный ЭЦВ</w:t>
            </w:r>
            <w:r w:rsidRPr="00506419">
              <w:rPr>
                <w:rFonts w:eastAsia="Calibri"/>
              </w:rPr>
              <w:t xml:space="preserve"> 6</w:t>
            </w:r>
          </w:p>
        </w:tc>
        <w:tc>
          <w:tcPr>
            <w:tcW w:w="1108" w:type="dxa"/>
            <w:shd w:val="clear" w:color="auto" w:fill="auto"/>
          </w:tcPr>
          <w:p w14:paraId="493F04E2" w14:textId="77777777" w:rsidR="00506419" w:rsidRPr="00506419" w:rsidRDefault="00506419" w:rsidP="00506419">
            <w:r w:rsidRPr="00506419">
              <w:t>Шт.</w:t>
            </w:r>
          </w:p>
        </w:tc>
        <w:tc>
          <w:tcPr>
            <w:tcW w:w="1160" w:type="dxa"/>
            <w:shd w:val="clear" w:color="auto" w:fill="auto"/>
          </w:tcPr>
          <w:p w14:paraId="11AB23B4" w14:textId="77777777" w:rsidR="00506419" w:rsidRPr="00506419" w:rsidRDefault="00506419" w:rsidP="00506419">
            <w:r w:rsidRPr="00506419">
              <w:t>1</w:t>
            </w:r>
          </w:p>
        </w:tc>
        <w:tc>
          <w:tcPr>
            <w:tcW w:w="1559" w:type="dxa"/>
            <w:shd w:val="clear" w:color="auto" w:fill="auto"/>
          </w:tcPr>
          <w:p w14:paraId="6D855C72" w14:textId="77777777" w:rsidR="00506419" w:rsidRPr="00506419" w:rsidRDefault="00506419" w:rsidP="00506419">
            <w:r w:rsidRPr="00506419">
              <w:t>49,6</w:t>
            </w:r>
          </w:p>
        </w:tc>
        <w:tc>
          <w:tcPr>
            <w:tcW w:w="1134" w:type="dxa"/>
            <w:shd w:val="clear" w:color="auto" w:fill="auto"/>
          </w:tcPr>
          <w:p w14:paraId="30387A20" w14:textId="77777777" w:rsidR="00506419" w:rsidRPr="00506419" w:rsidRDefault="00506419" w:rsidP="00506419">
            <w:r w:rsidRPr="00506419">
              <w:t>2027</w:t>
            </w:r>
          </w:p>
        </w:tc>
      </w:tr>
      <w:tr w:rsidR="00506419" w:rsidRPr="00506419" w14:paraId="37177BF1" w14:textId="77777777" w:rsidTr="009D39CB">
        <w:tc>
          <w:tcPr>
            <w:tcW w:w="525" w:type="dxa"/>
            <w:shd w:val="clear" w:color="auto" w:fill="auto"/>
          </w:tcPr>
          <w:p w14:paraId="21477ABC" w14:textId="77777777" w:rsidR="00506419" w:rsidRPr="00506419" w:rsidRDefault="00506419" w:rsidP="00506419">
            <w:pPr>
              <w:rPr>
                <w:rFonts w:eastAsia="Arial"/>
                <w:lang w:eastAsia="ar-SA"/>
              </w:rPr>
            </w:pPr>
          </w:p>
        </w:tc>
        <w:tc>
          <w:tcPr>
            <w:tcW w:w="3963" w:type="dxa"/>
            <w:shd w:val="clear" w:color="auto" w:fill="auto"/>
            <w:vAlign w:val="center"/>
          </w:tcPr>
          <w:p w14:paraId="4E3C494D" w14:textId="77777777" w:rsidR="00506419" w:rsidRPr="00506419" w:rsidRDefault="00506419" w:rsidP="00506419">
            <w:pPr>
              <w:rPr>
                <w:lang w:bidi="ru-RU"/>
              </w:rPr>
            </w:pPr>
            <w:r w:rsidRPr="00506419">
              <w:rPr>
                <w:lang w:bidi="ru-RU"/>
              </w:rPr>
              <w:t>Итого:</w:t>
            </w:r>
          </w:p>
        </w:tc>
        <w:tc>
          <w:tcPr>
            <w:tcW w:w="1108" w:type="dxa"/>
            <w:shd w:val="clear" w:color="auto" w:fill="auto"/>
          </w:tcPr>
          <w:p w14:paraId="79D4F8FE" w14:textId="77777777" w:rsidR="00506419" w:rsidRPr="00506419" w:rsidRDefault="00506419" w:rsidP="00506419"/>
        </w:tc>
        <w:tc>
          <w:tcPr>
            <w:tcW w:w="1160" w:type="dxa"/>
            <w:shd w:val="clear" w:color="auto" w:fill="auto"/>
          </w:tcPr>
          <w:p w14:paraId="7A61294C" w14:textId="77777777" w:rsidR="00506419" w:rsidRPr="00506419" w:rsidRDefault="00506419" w:rsidP="00506419"/>
        </w:tc>
        <w:tc>
          <w:tcPr>
            <w:tcW w:w="1559" w:type="dxa"/>
            <w:shd w:val="clear" w:color="auto" w:fill="auto"/>
          </w:tcPr>
          <w:p w14:paraId="7C7A40B7" w14:textId="77777777" w:rsidR="00506419" w:rsidRPr="00506419" w:rsidRDefault="00506419" w:rsidP="00506419">
            <w:r w:rsidRPr="00506419">
              <w:t>2665,6</w:t>
            </w:r>
          </w:p>
        </w:tc>
        <w:tc>
          <w:tcPr>
            <w:tcW w:w="1134" w:type="dxa"/>
            <w:shd w:val="clear" w:color="auto" w:fill="auto"/>
          </w:tcPr>
          <w:p w14:paraId="7911B346" w14:textId="77777777" w:rsidR="00506419" w:rsidRPr="00506419" w:rsidRDefault="00506419" w:rsidP="00506419"/>
        </w:tc>
      </w:tr>
      <w:tr w:rsidR="00506419" w:rsidRPr="00506419" w14:paraId="2C0BCD0F" w14:textId="77777777" w:rsidTr="009D39CB">
        <w:tc>
          <w:tcPr>
            <w:tcW w:w="4488" w:type="dxa"/>
            <w:gridSpan w:val="2"/>
            <w:shd w:val="clear" w:color="auto" w:fill="auto"/>
          </w:tcPr>
          <w:p w14:paraId="1AFA9B9A" w14:textId="77777777" w:rsidR="00506419" w:rsidRPr="00506419" w:rsidRDefault="00506419" w:rsidP="00506419">
            <w:pPr>
              <w:rPr>
                <w:lang w:bidi="ru-RU"/>
              </w:rPr>
            </w:pPr>
            <w:r w:rsidRPr="00506419">
              <w:rPr>
                <w:b/>
                <w:lang w:bidi="ru-RU"/>
              </w:rPr>
              <w:t>Итого по МО СП «Баргузинское»</w:t>
            </w:r>
          </w:p>
        </w:tc>
        <w:tc>
          <w:tcPr>
            <w:tcW w:w="1108" w:type="dxa"/>
            <w:shd w:val="clear" w:color="auto" w:fill="auto"/>
          </w:tcPr>
          <w:p w14:paraId="1B302EA0" w14:textId="77777777" w:rsidR="00506419" w:rsidRPr="00506419" w:rsidRDefault="00506419" w:rsidP="00506419"/>
        </w:tc>
        <w:tc>
          <w:tcPr>
            <w:tcW w:w="1160" w:type="dxa"/>
            <w:shd w:val="clear" w:color="auto" w:fill="auto"/>
          </w:tcPr>
          <w:p w14:paraId="22797523" w14:textId="77777777" w:rsidR="00506419" w:rsidRPr="00506419" w:rsidRDefault="00506419" w:rsidP="00506419"/>
        </w:tc>
        <w:tc>
          <w:tcPr>
            <w:tcW w:w="1559" w:type="dxa"/>
            <w:shd w:val="clear" w:color="auto" w:fill="auto"/>
          </w:tcPr>
          <w:p w14:paraId="288F7E5B" w14:textId="77777777" w:rsidR="00506419" w:rsidRPr="00506419" w:rsidRDefault="00506419" w:rsidP="00506419">
            <w:r w:rsidRPr="00506419">
              <w:rPr>
                <w:b/>
              </w:rPr>
              <w:t>2665,60</w:t>
            </w:r>
          </w:p>
        </w:tc>
        <w:tc>
          <w:tcPr>
            <w:tcW w:w="1134" w:type="dxa"/>
            <w:shd w:val="clear" w:color="auto" w:fill="auto"/>
          </w:tcPr>
          <w:p w14:paraId="23EF3D35" w14:textId="77777777" w:rsidR="00506419" w:rsidRPr="00506419" w:rsidRDefault="00506419" w:rsidP="00506419"/>
        </w:tc>
      </w:tr>
    </w:tbl>
    <w:p w14:paraId="49960413" w14:textId="51786ABA" w:rsidR="00506419" w:rsidRDefault="00506419" w:rsidP="00326260">
      <w:pPr>
        <w:pStyle w:val="Standard"/>
        <w:suppressAutoHyphens w:val="0"/>
        <w:autoSpaceDE w:val="0"/>
        <w:ind w:firstLine="709"/>
        <w:jc w:val="center"/>
        <w:rPr>
          <w:sz w:val="28"/>
          <w:szCs w:val="28"/>
        </w:rPr>
      </w:pPr>
    </w:p>
    <w:p w14:paraId="13A33259" w14:textId="69DE5E28" w:rsidR="00506419" w:rsidRDefault="00506419" w:rsidP="00326260">
      <w:pPr>
        <w:pStyle w:val="Standard"/>
        <w:suppressAutoHyphens w:val="0"/>
        <w:autoSpaceDE w:val="0"/>
        <w:ind w:firstLine="709"/>
        <w:jc w:val="center"/>
        <w:rPr>
          <w:sz w:val="28"/>
          <w:szCs w:val="28"/>
        </w:rPr>
      </w:pPr>
    </w:p>
    <w:p w14:paraId="12CF23EA" w14:textId="7A35B71B" w:rsidR="00506419" w:rsidRDefault="00506419" w:rsidP="00326260">
      <w:pPr>
        <w:pStyle w:val="Standard"/>
        <w:suppressAutoHyphens w:val="0"/>
        <w:autoSpaceDE w:val="0"/>
        <w:ind w:firstLine="709"/>
        <w:jc w:val="center"/>
        <w:rPr>
          <w:sz w:val="28"/>
          <w:szCs w:val="28"/>
        </w:rPr>
      </w:pPr>
    </w:p>
    <w:p w14:paraId="67D84CE2" w14:textId="77777777" w:rsidR="00553051" w:rsidRDefault="00553051" w:rsidP="00326260">
      <w:pPr>
        <w:pStyle w:val="Standard"/>
        <w:suppressAutoHyphens w:val="0"/>
        <w:autoSpaceDE w:val="0"/>
        <w:ind w:firstLine="709"/>
        <w:jc w:val="center"/>
        <w:rPr>
          <w:sz w:val="28"/>
          <w:szCs w:val="28"/>
        </w:rPr>
      </w:pPr>
    </w:p>
    <w:p w14:paraId="38C02803" w14:textId="77777777" w:rsidR="009E3633" w:rsidRDefault="009E3633" w:rsidP="00A81D7D">
      <w:pPr>
        <w:widowControl w:val="0"/>
        <w:ind w:left="5670"/>
        <w:jc w:val="right"/>
        <w:rPr>
          <w:sz w:val="28"/>
          <w:szCs w:val="28"/>
        </w:rPr>
        <w:sectPr w:rsidR="009E3633" w:rsidSect="00CA4A0B">
          <w:headerReference w:type="default" r:id="rId14"/>
          <w:footerReference w:type="even" r:id="rId15"/>
          <w:pgSz w:w="11906" w:h="16838"/>
          <w:pgMar w:top="851" w:right="567" w:bottom="851" w:left="1418" w:header="709" w:footer="709" w:gutter="0"/>
          <w:cols w:space="708"/>
          <w:titlePg/>
          <w:docGrid w:linePitch="360"/>
        </w:sectPr>
      </w:pPr>
    </w:p>
    <w:p w14:paraId="57A07D9C" w14:textId="3277CB54" w:rsidR="005317F0" w:rsidRPr="0096397F" w:rsidRDefault="005317F0" w:rsidP="00A81D7D">
      <w:pPr>
        <w:widowControl w:val="0"/>
        <w:ind w:left="5670"/>
        <w:jc w:val="right"/>
        <w:rPr>
          <w:sz w:val="28"/>
          <w:szCs w:val="28"/>
        </w:rPr>
      </w:pPr>
      <w:proofErr w:type="gramStart"/>
      <w:r w:rsidRPr="0096397F">
        <w:rPr>
          <w:sz w:val="28"/>
          <w:szCs w:val="28"/>
        </w:rPr>
        <w:lastRenderedPageBreak/>
        <w:t>ПРИЛОЖЕНИЕ  №</w:t>
      </w:r>
      <w:proofErr w:type="gramEnd"/>
      <w:r w:rsidRPr="0096397F">
        <w:rPr>
          <w:sz w:val="28"/>
          <w:szCs w:val="28"/>
        </w:rPr>
        <w:t xml:space="preserve"> 6</w:t>
      </w:r>
    </w:p>
    <w:p w14:paraId="41A30808" w14:textId="02E4DB2F" w:rsidR="00090ABE" w:rsidRDefault="005317F0" w:rsidP="00A81D7D">
      <w:pPr>
        <w:pStyle w:val="Standard"/>
        <w:suppressAutoHyphens w:val="0"/>
        <w:autoSpaceDE w:val="0"/>
        <w:ind w:firstLine="709"/>
        <w:jc w:val="right"/>
        <w:rPr>
          <w:sz w:val="28"/>
          <w:szCs w:val="28"/>
        </w:rPr>
      </w:pPr>
      <w:r w:rsidRPr="0096397F">
        <w:rPr>
          <w:rFonts w:cs="Times New Roman"/>
          <w:sz w:val="28"/>
          <w:szCs w:val="28"/>
        </w:rPr>
        <w:t>к конкурсной документации</w:t>
      </w:r>
      <w:r w:rsidR="00090ABE" w:rsidRPr="00090ABE">
        <w:rPr>
          <w:sz w:val="28"/>
          <w:szCs w:val="28"/>
        </w:rPr>
        <w:t xml:space="preserve"> </w:t>
      </w:r>
    </w:p>
    <w:p w14:paraId="20B93AE6" w14:textId="27C4B78A" w:rsidR="006A4A40" w:rsidRDefault="006A4A40" w:rsidP="00A81D7D">
      <w:pPr>
        <w:pStyle w:val="Standard"/>
        <w:suppressAutoHyphens w:val="0"/>
        <w:autoSpaceDE w:val="0"/>
        <w:ind w:firstLine="709"/>
        <w:jc w:val="right"/>
        <w:rPr>
          <w:sz w:val="28"/>
          <w:szCs w:val="28"/>
        </w:rPr>
      </w:pPr>
    </w:p>
    <w:p w14:paraId="40C1F470" w14:textId="01FADA82" w:rsidR="00553051" w:rsidRDefault="00553051" w:rsidP="00A81D7D">
      <w:pPr>
        <w:pStyle w:val="Standard"/>
        <w:suppressAutoHyphens w:val="0"/>
        <w:autoSpaceDE w:val="0"/>
        <w:ind w:firstLine="709"/>
        <w:jc w:val="right"/>
        <w:rPr>
          <w:sz w:val="28"/>
          <w:szCs w:val="28"/>
        </w:rPr>
      </w:pPr>
    </w:p>
    <w:tbl>
      <w:tblPr>
        <w:tblW w:w="15773" w:type="dxa"/>
        <w:tblInd w:w="-334" w:type="dxa"/>
        <w:tblLayout w:type="fixed"/>
        <w:tblLook w:val="04A0" w:firstRow="1" w:lastRow="0" w:firstColumn="1" w:lastColumn="0" w:noHBand="0" w:noVBand="1"/>
      </w:tblPr>
      <w:tblGrid>
        <w:gridCol w:w="464"/>
        <w:gridCol w:w="30"/>
        <w:gridCol w:w="499"/>
        <w:gridCol w:w="1216"/>
        <w:gridCol w:w="59"/>
        <w:gridCol w:w="1134"/>
        <w:gridCol w:w="844"/>
        <w:gridCol w:w="203"/>
        <w:gridCol w:w="1270"/>
        <w:gridCol w:w="207"/>
        <w:gridCol w:w="1006"/>
        <w:gridCol w:w="114"/>
        <w:gridCol w:w="1378"/>
        <w:gridCol w:w="409"/>
        <w:gridCol w:w="523"/>
        <w:gridCol w:w="889"/>
        <w:gridCol w:w="251"/>
        <w:gridCol w:w="1102"/>
        <w:gridCol w:w="26"/>
        <w:gridCol w:w="1149"/>
        <w:gridCol w:w="449"/>
        <w:gridCol w:w="528"/>
        <w:gridCol w:w="606"/>
        <w:gridCol w:w="103"/>
        <w:gridCol w:w="1134"/>
        <w:gridCol w:w="150"/>
        <w:gridCol w:w="30"/>
      </w:tblGrid>
      <w:tr w:rsidR="00553051" w:rsidRPr="00474185" w14:paraId="412F4AFD" w14:textId="77777777" w:rsidTr="008B5422">
        <w:trPr>
          <w:gridBefore w:val="1"/>
          <w:gridAfter w:val="1"/>
          <w:wBefore w:w="464" w:type="dxa"/>
          <w:wAfter w:w="30" w:type="dxa"/>
          <w:trHeight w:val="765"/>
        </w:trPr>
        <w:tc>
          <w:tcPr>
            <w:tcW w:w="15279" w:type="dxa"/>
            <w:gridSpan w:val="25"/>
            <w:tcBorders>
              <w:top w:val="nil"/>
              <w:left w:val="nil"/>
              <w:bottom w:val="single" w:sz="4" w:space="0" w:color="auto"/>
              <w:right w:val="nil"/>
            </w:tcBorders>
            <w:shd w:val="clear" w:color="auto" w:fill="auto"/>
            <w:vAlign w:val="center"/>
            <w:hideMark/>
          </w:tcPr>
          <w:p w14:paraId="4AE152B8" w14:textId="77777777" w:rsidR="00553051" w:rsidRPr="00474185" w:rsidRDefault="00553051" w:rsidP="008B5422">
            <w:pPr>
              <w:jc w:val="center"/>
              <w:rPr>
                <w:color w:val="000000"/>
              </w:rPr>
            </w:pPr>
            <w:r w:rsidRPr="00474185">
              <w:rPr>
                <w:color w:val="000000"/>
              </w:rPr>
              <w:t xml:space="preserve">Сведения о ценах, значениях и параметрах в отношении объектов теплоснабжения, расположенных по адресу: Республика Бурятия, Баргузинский район, с.Баргузин,  ул.Очирова,17 </w:t>
            </w:r>
          </w:p>
        </w:tc>
      </w:tr>
      <w:tr w:rsidR="00553051" w:rsidRPr="00474185" w14:paraId="2F547D96" w14:textId="77777777" w:rsidTr="008B5422">
        <w:trPr>
          <w:gridAfter w:val="2"/>
          <w:wAfter w:w="180" w:type="dxa"/>
          <w:trHeight w:val="375"/>
        </w:trPr>
        <w:tc>
          <w:tcPr>
            <w:tcW w:w="993" w:type="dxa"/>
            <w:gridSpan w:val="3"/>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E5CA633" w14:textId="77777777" w:rsidR="00553051" w:rsidRPr="00474185" w:rsidRDefault="00553051" w:rsidP="008B5422">
            <w:pPr>
              <w:ind w:left="113" w:right="113"/>
              <w:jc w:val="center"/>
              <w:rPr>
                <w:color w:val="000000"/>
                <w:sz w:val="20"/>
                <w:szCs w:val="20"/>
              </w:rPr>
            </w:pPr>
            <w:r w:rsidRPr="00474185">
              <w:rPr>
                <w:color w:val="000000"/>
                <w:sz w:val="20"/>
                <w:szCs w:val="20"/>
              </w:rPr>
              <w:t>Наименование</w:t>
            </w:r>
          </w:p>
        </w:tc>
        <w:tc>
          <w:tcPr>
            <w:tcW w:w="1275"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360C7A5" w14:textId="77777777" w:rsidR="00553051" w:rsidRPr="00474185" w:rsidRDefault="00553051" w:rsidP="008B5422">
            <w:pPr>
              <w:ind w:left="113" w:right="113"/>
              <w:jc w:val="center"/>
              <w:rPr>
                <w:color w:val="000000"/>
                <w:sz w:val="20"/>
                <w:szCs w:val="20"/>
              </w:rPr>
            </w:pPr>
            <w:r w:rsidRPr="00474185">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2D7EBF8" w14:textId="77777777" w:rsidR="00553051" w:rsidRPr="00474185" w:rsidRDefault="00553051" w:rsidP="008B5422">
            <w:pPr>
              <w:ind w:left="113" w:right="113"/>
              <w:jc w:val="center"/>
              <w:rPr>
                <w:color w:val="000000"/>
                <w:sz w:val="20"/>
                <w:szCs w:val="20"/>
              </w:rPr>
            </w:pPr>
            <w:r w:rsidRPr="00474185">
              <w:rPr>
                <w:color w:val="000000"/>
                <w:sz w:val="20"/>
                <w:szCs w:val="20"/>
              </w:rPr>
              <w:t xml:space="preserve">Объем полезного отпуска тепловой энергии (мощности) </w:t>
            </w:r>
          </w:p>
        </w:tc>
        <w:tc>
          <w:tcPr>
            <w:tcW w:w="3530" w:type="dxa"/>
            <w:gridSpan w:val="5"/>
            <w:tcBorders>
              <w:top w:val="single" w:sz="4" w:space="0" w:color="auto"/>
              <w:left w:val="nil"/>
              <w:bottom w:val="single" w:sz="4" w:space="0" w:color="auto"/>
              <w:right w:val="single" w:sz="4" w:space="0" w:color="auto"/>
            </w:tcBorders>
            <w:shd w:val="clear" w:color="auto" w:fill="auto"/>
            <w:vAlign w:val="center"/>
            <w:hideMark/>
          </w:tcPr>
          <w:p w14:paraId="70845990" w14:textId="77777777" w:rsidR="00553051" w:rsidRPr="00474185" w:rsidRDefault="00553051" w:rsidP="008B5422">
            <w:pPr>
              <w:jc w:val="center"/>
              <w:rPr>
                <w:color w:val="000000"/>
                <w:sz w:val="20"/>
                <w:szCs w:val="20"/>
              </w:rPr>
            </w:pPr>
            <w:r w:rsidRPr="00474185">
              <w:rPr>
                <w:color w:val="000000"/>
                <w:sz w:val="20"/>
                <w:szCs w:val="20"/>
              </w:rPr>
              <w:t xml:space="preserve">Цены на энергетические ресурсы </w:t>
            </w:r>
          </w:p>
        </w:tc>
        <w:tc>
          <w:tcPr>
            <w:tcW w:w="1492"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06CECAA" w14:textId="77777777" w:rsidR="00553051" w:rsidRPr="00474185" w:rsidRDefault="00553051" w:rsidP="008B5422">
            <w:pPr>
              <w:ind w:left="113" w:right="113"/>
              <w:jc w:val="center"/>
              <w:rPr>
                <w:sz w:val="20"/>
                <w:szCs w:val="20"/>
              </w:rPr>
            </w:pPr>
            <w:r w:rsidRPr="00474185">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035" w:type="dxa"/>
            <w:gridSpan w:val="11"/>
            <w:tcBorders>
              <w:top w:val="single" w:sz="4" w:space="0" w:color="auto"/>
              <w:left w:val="nil"/>
              <w:bottom w:val="single" w:sz="4" w:space="0" w:color="auto"/>
              <w:right w:val="single" w:sz="4" w:space="0" w:color="auto"/>
            </w:tcBorders>
            <w:shd w:val="clear" w:color="auto" w:fill="auto"/>
            <w:vAlign w:val="center"/>
            <w:hideMark/>
          </w:tcPr>
          <w:p w14:paraId="0DBFF946" w14:textId="77777777" w:rsidR="00553051" w:rsidRPr="00474185" w:rsidRDefault="00553051" w:rsidP="008B5422">
            <w:pPr>
              <w:jc w:val="center"/>
              <w:rPr>
                <w:color w:val="000000"/>
                <w:sz w:val="20"/>
                <w:szCs w:val="20"/>
              </w:rPr>
            </w:pPr>
            <w:r w:rsidRPr="00474185">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8CA98CC" w14:textId="77777777" w:rsidR="00553051" w:rsidRPr="00474185" w:rsidRDefault="00553051" w:rsidP="008B5422">
            <w:pPr>
              <w:ind w:left="113" w:right="113"/>
              <w:jc w:val="center"/>
              <w:rPr>
                <w:color w:val="000000"/>
                <w:sz w:val="20"/>
                <w:szCs w:val="20"/>
              </w:rPr>
            </w:pPr>
            <w:r w:rsidRPr="00474185">
              <w:rPr>
                <w:color w:val="000000"/>
                <w:sz w:val="20"/>
                <w:szCs w:val="20"/>
              </w:rPr>
              <w:t xml:space="preserve">Предельный (максимальный) рост необходимой валовой выручки </w:t>
            </w:r>
          </w:p>
        </w:tc>
      </w:tr>
      <w:tr w:rsidR="00553051" w:rsidRPr="00474185" w14:paraId="1E19A94A" w14:textId="77777777" w:rsidTr="008B5422">
        <w:trPr>
          <w:gridAfter w:val="2"/>
          <w:wAfter w:w="180" w:type="dxa"/>
          <w:trHeight w:val="570"/>
        </w:trPr>
        <w:tc>
          <w:tcPr>
            <w:tcW w:w="993" w:type="dxa"/>
            <w:gridSpan w:val="3"/>
            <w:vMerge/>
            <w:tcBorders>
              <w:top w:val="single" w:sz="4" w:space="0" w:color="auto"/>
              <w:left w:val="single" w:sz="4" w:space="0" w:color="auto"/>
              <w:bottom w:val="single" w:sz="4" w:space="0" w:color="auto"/>
              <w:right w:val="single" w:sz="4" w:space="0" w:color="auto"/>
            </w:tcBorders>
            <w:vAlign w:val="center"/>
            <w:hideMark/>
          </w:tcPr>
          <w:p w14:paraId="5762B52A" w14:textId="77777777" w:rsidR="00553051" w:rsidRPr="00474185" w:rsidRDefault="00553051" w:rsidP="008B5422">
            <w:pPr>
              <w:rPr>
                <w:color w:val="000000"/>
                <w:sz w:val="20"/>
                <w:szCs w:val="20"/>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hideMark/>
          </w:tcPr>
          <w:p w14:paraId="00CCE5A7" w14:textId="77777777" w:rsidR="00553051" w:rsidRPr="00474185" w:rsidRDefault="00553051" w:rsidP="008B5422">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F92DF87" w14:textId="77777777" w:rsidR="00553051" w:rsidRPr="00474185" w:rsidRDefault="00553051" w:rsidP="008B5422">
            <w:pPr>
              <w:rPr>
                <w:color w:val="000000"/>
                <w:sz w:val="20"/>
                <w:szCs w:val="20"/>
              </w:rPr>
            </w:pPr>
          </w:p>
        </w:tc>
        <w:tc>
          <w:tcPr>
            <w:tcW w:w="104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0963029" w14:textId="77777777" w:rsidR="00553051" w:rsidRPr="00474185" w:rsidRDefault="00553051" w:rsidP="008B5422">
            <w:pPr>
              <w:jc w:val="center"/>
              <w:rPr>
                <w:sz w:val="20"/>
                <w:szCs w:val="20"/>
              </w:rPr>
            </w:pPr>
            <w:r w:rsidRPr="00474185">
              <w:rPr>
                <w:sz w:val="20"/>
                <w:szCs w:val="20"/>
              </w:rPr>
              <w:t>уголь</w:t>
            </w:r>
          </w:p>
        </w:tc>
        <w:tc>
          <w:tcPr>
            <w:tcW w:w="147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2CC26C56" w14:textId="77777777" w:rsidR="00553051" w:rsidRPr="00474185" w:rsidRDefault="00553051" w:rsidP="008B5422">
            <w:pPr>
              <w:jc w:val="center"/>
              <w:rPr>
                <w:sz w:val="20"/>
                <w:szCs w:val="20"/>
              </w:rPr>
            </w:pPr>
            <w:r w:rsidRPr="00474185">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39C2F81C" w14:textId="77777777" w:rsidR="00553051" w:rsidRPr="00474185" w:rsidRDefault="00553051" w:rsidP="008B5422">
            <w:pPr>
              <w:jc w:val="center"/>
              <w:rPr>
                <w:sz w:val="20"/>
                <w:szCs w:val="20"/>
              </w:rPr>
            </w:pPr>
            <w:r w:rsidRPr="00474185">
              <w:rPr>
                <w:sz w:val="20"/>
                <w:szCs w:val="20"/>
              </w:rPr>
              <w:t>холодная вода</w:t>
            </w:r>
          </w:p>
        </w:tc>
        <w:tc>
          <w:tcPr>
            <w:tcW w:w="1492" w:type="dxa"/>
            <w:gridSpan w:val="2"/>
            <w:vMerge/>
            <w:tcBorders>
              <w:top w:val="single" w:sz="4" w:space="0" w:color="auto"/>
              <w:left w:val="single" w:sz="4" w:space="0" w:color="auto"/>
              <w:bottom w:val="single" w:sz="4" w:space="0" w:color="auto"/>
              <w:right w:val="single" w:sz="4" w:space="0" w:color="auto"/>
            </w:tcBorders>
            <w:vAlign w:val="center"/>
            <w:hideMark/>
          </w:tcPr>
          <w:p w14:paraId="07B50DFC" w14:textId="77777777" w:rsidR="00553051" w:rsidRPr="00474185" w:rsidRDefault="00553051" w:rsidP="008B5422">
            <w:pPr>
              <w:rPr>
                <w:sz w:val="20"/>
                <w:szCs w:val="20"/>
              </w:rPr>
            </w:pPr>
          </w:p>
        </w:tc>
        <w:tc>
          <w:tcPr>
            <w:tcW w:w="932" w:type="dxa"/>
            <w:gridSpan w:val="2"/>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7E63EC9" w14:textId="77777777" w:rsidR="00553051" w:rsidRPr="00474185" w:rsidRDefault="00553051" w:rsidP="008B5422">
            <w:pPr>
              <w:ind w:left="113" w:right="113"/>
              <w:jc w:val="center"/>
              <w:rPr>
                <w:color w:val="000000"/>
                <w:sz w:val="20"/>
                <w:szCs w:val="20"/>
              </w:rPr>
            </w:pPr>
            <w:r w:rsidRPr="00474185">
              <w:rPr>
                <w:color w:val="000000"/>
                <w:sz w:val="20"/>
                <w:szCs w:val="20"/>
              </w:rPr>
              <w:t>базовый уровень операционных расходов</w:t>
            </w:r>
          </w:p>
        </w:tc>
        <w:tc>
          <w:tcPr>
            <w:tcW w:w="4394" w:type="dxa"/>
            <w:gridSpan w:val="7"/>
            <w:tcBorders>
              <w:top w:val="single" w:sz="4" w:space="0" w:color="auto"/>
              <w:left w:val="nil"/>
              <w:bottom w:val="single" w:sz="4" w:space="0" w:color="auto"/>
              <w:right w:val="single" w:sz="4" w:space="0" w:color="auto"/>
            </w:tcBorders>
            <w:shd w:val="clear" w:color="auto" w:fill="auto"/>
            <w:vAlign w:val="center"/>
            <w:hideMark/>
          </w:tcPr>
          <w:p w14:paraId="67036E5F" w14:textId="77777777" w:rsidR="00553051" w:rsidRPr="00474185" w:rsidRDefault="00553051" w:rsidP="008B5422">
            <w:pPr>
              <w:jc w:val="center"/>
              <w:rPr>
                <w:color w:val="000000"/>
                <w:sz w:val="20"/>
                <w:szCs w:val="20"/>
              </w:rPr>
            </w:pPr>
            <w:r w:rsidRPr="00474185">
              <w:rPr>
                <w:color w:val="000000"/>
                <w:sz w:val="20"/>
                <w:szCs w:val="20"/>
              </w:rPr>
              <w:t>показатели энергосбережения и энергетической эффективности</w:t>
            </w:r>
          </w:p>
        </w:tc>
        <w:tc>
          <w:tcPr>
            <w:tcW w:w="709" w:type="dxa"/>
            <w:gridSpan w:val="2"/>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9AE2C0D" w14:textId="77777777" w:rsidR="00553051" w:rsidRPr="00474185" w:rsidRDefault="00553051" w:rsidP="008B5422">
            <w:pPr>
              <w:ind w:left="113" w:right="113"/>
              <w:jc w:val="center"/>
              <w:rPr>
                <w:color w:val="000000"/>
                <w:sz w:val="20"/>
                <w:szCs w:val="20"/>
              </w:rPr>
            </w:pPr>
            <w:r w:rsidRPr="00474185">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DC93A9" w14:textId="77777777" w:rsidR="00553051" w:rsidRPr="00474185" w:rsidRDefault="00553051" w:rsidP="008B5422">
            <w:pPr>
              <w:rPr>
                <w:color w:val="000000"/>
                <w:sz w:val="20"/>
                <w:szCs w:val="20"/>
              </w:rPr>
            </w:pPr>
          </w:p>
        </w:tc>
      </w:tr>
      <w:tr w:rsidR="00553051" w:rsidRPr="00474185" w14:paraId="1ACF9359" w14:textId="77777777" w:rsidTr="008B5422">
        <w:trPr>
          <w:gridAfter w:val="2"/>
          <w:wAfter w:w="180" w:type="dxa"/>
          <w:cantSplit/>
          <w:trHeight w:val="2672"/>
        </w:trPr>
        <w:tc>
          <w:tcPr>
            <w:tcW w:w="993" w:type="dxa"/>
            <w:gridSpan w:val="3"/>
            <w:vMerge/>
            <w:tcBorders>
              <w:top w:val="single" w:sz="4" w:space="0" w:color="auto"/>
              <w:left w:val="single" w:sz="4" w:space="0" w:color="auto"/>
              <w:bottom w:val="single" w:sz="4" w:space="0" w:color="auto"/>
              <w:right w:val="single" w:sz="4" w:space="0" w:color="auto"/>
            </w:tcBorders>
            <w:vAlign w:val="center"/>
            <w:hideMark/>
          </w:tcPr>
          <w:p w14:paraId="59804F20" w14:textId="77777777" w:rsidR="00553051" w:rsidRPr="00474185" w:rsidRDefault="00553051" w:rsidP="008B5422">
            <w:pPr>
              <w:rPr>
                <w:color w:val="000000"/>
                <w:sz w:val="20"/>
                <w:szCs w:val="20"/>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hideMark/>
          </w:tcPr>
          <w:p w14:paraId="2A687743" w14:textId="77777777" w:rsidR="00553051" w:rsidRPr="00474185" w:rsidRDefault="00553051" w:rsidP="008B5422">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B409C1" w14:textId="77777777" w:rsidR="00553051" w:rsidRPr="00474185" w:rsidRDefault="00553051" w:rsidP="008B5422">
            <w:pPr>
              <w:rPr>
                <w:color w:val="000000"/>
                <w:sz w:val="20"/>
                <w:szCs w:val="20"/>
              </w:rPr>
            </w:pPr>
          </w:p>
        </w:tc>
        <w:tc>
          <w:tcPr>
            <w:tcW w:w="1047" w:type="dxa"/>
            <w:gridSpan w:val="2"/>
            <w:vMerge/>
            <w:tcBorders>
              <w:top w:val="nil"/>
              <w:left w:val="single" w:sz="4" w:space="0" w:color="auto"/>
              <w:bottom w:val="single" w:sz="4" w:space="0" w:color="auto"/>
              <w:right w:val="single" w:sz="4" w:space="0" w:color="auto"/>
            </w:tcBorders>
            <w:vAlign w:val="center"/>
            <w:hideMark/>
          </w:tcPr>
          <w:p w14:paraId="09E6DE60" w14:textId="77777777" w:rsidR="00553051" w:rsidRPr="00474185" w:rsidRDefault="00553051" w:rsidP="008B5422">
            <w:pPr>
              <w:rPr>
                <w:sz w:val="20"/>
                <w:szCs w:val="20"/>
              </w:rPr>
            </w:pPr>
          </w:p>
        </w:tc>
        <w:tc>
          <w:tcPr>
            <w:tcW w:w="1477" w:type="dxa"/>
            <w:gridSpan w:val="2"/>
            <w:vMerge/>
            <w:tcBorders>
              <w:top w:val="nil"/>
              <w:left w:val="single" w:sz="4" w:space="0" w:color="auto"/>
              <w:bottom w:val="single" w:sz="4" w:space="0" w:color="auto"/>
              <w:right w:val="single" w:sz="4" w:space="0" w:color="auto"/>
            </w:tcBorders>
            <w:vAlign w:val="center"/>
            <w:hideMark/>
          </w:tcPr>
          <w:p w14:paraId="78EDB142" w14:textId="77777777" w:rsidR="00553051" w:rsidRPr="00474185" w:rsidRDefault="00553051" w:rsidP="008B5422">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51B62D82" w14:textId="77777777" w:rsidR="00553051" w:rsidRPr="00474185" w:rsidRDefault="00553051" w:rsidP="008B5422">
            <w:pPr>
              <w:rPr>
                <w:sz w:val="20"/>
                <w:szCs w:val="20"/>
              </w:rPr>
            </w:pPr>
          </w:p>
        </w:tc>
        <w:tc>
          <w:tcPr>
            <w:tcW w:w="1492" w:type="dxa"/>
            <w:gridSpan w:val="2"/>
            <w:vMerge/>
            <w:tcBorders>
              <w:top w:val="single" w:sz="4" w:space="0" w:color="auto"/>
              <w:left w:val="single" w:sz="4" w:space="0" w:color="auto"/>
              <w:bottom w:val="single" w:sz="4" w:space="0" w:color="auto"/>
              <w:right w:val="single" w:sz="4" w:space="0" w:color="auto"/>
            </w:tcBorders>
            <w:vAlign w:val="center"/>
            <w:hideMark/>
          </w:tcPr>
          <w:p w14:paraId="54FCA9DE" w14:textId="77777777" w:rsidR="00553051" w:rsidRPr="00474185" w:rsidRDefault="00553051" w:rsidP="008B5422">
            <w:pPr>
              <w:rPr>
                <w:sz w:val="20"/>
                <w:szCs w:val="20"/>
              </w:rPr>
            </w:pPr>
          </w:p>
        </w:tc>
        <w:tc>
          <w:tcPr>
            <w:tcW w:w="932" w:type="dxa"/>
            <w:gridSpan w:val="2"/>
            <w:vMerge/>
            <w:tcBorders>
              <w:top w:val="nil"/>
              <w:left w:val="single" w:sz="4" w:space="0" w:color="auto"/>
              <w:bottom w:val="single" w:sz="4" w:space="0" w:color="auto"/>
              <w:right w:val="single" w:sz="4" w:space="0" w:color="auto"/>
            </w:tcBorders>
            <w:vAlign w:val="center"/>
            <w:hideMark/>
          </w:tcPr>
          <w:p w14:paraId="7C0D9B16" w14:textId="77777777" w:rsidR="00553051" w:rsidRPr="00474185" w:rsidRDefault="00553051" w:rsidP="008B5422">
            <w:pPr>
              <w:rPr>
                <w:color w:val="000000"/>
                <w:sz w:val="20"/>
                <w:szCs w:val="20"/>
              </w:rPr>
            </w:pPr>
          </w:p>
        </w:tc>
        <w:tc>
          <w:tcPr>
            <w:tcW w:w="1140" w:type="dxa"/>
            <w:gridSpan w:val="2"/>
            <w:tcBorders>
              <w:top w:val="nil"/>
              <w:left w:val="nil"/>
              <w:bottom w:val="single" w:sz="4" w:space="0" w:color="auto"/>
              <w:right w:val="single" w:sz="4" w:space="0" w:color="auto"/>
            </w:tcBorders>
            <w:shd w:val="clear" w:color="auto" w:fill="auto"/>
            <w:textDirection w:val="btLr"/>
            <w:vAlign w:val="center"/>
            <w:hideMark/>
          </w:tcPr>
          <w:p w14:paraId="31039B58" w14:textId="77777777" w:rsidR="00553051" w:rsidRPr="00474185" w:rsidRDefault="00553051" w:rsidP="008B5422">
            <w:pPr>
              <w:ind w:left="113" w:right="113"/>
              <w:jc w:val="center"/>
              <w:rPr>
                <w:color w:val="000000"/>
                <w:sz w:val="20"/>
                <w:szCs w:val="20"/>
              </w:rPr>
            </w:pPr>
            <w:r w:rsidRPr="00474185">
              <w:rPr>
                <w:color w:val="000000"/>
                <w:sz w:val="20"/>
                <w:szCs w:val="20"/>
              </w:rPr>
              <w:t>удельный расход топлива на выработку тепловой энергии</w:t>
            </w:r>
          </w:p>
        </w:tc>
        <w:tc>
          <w:tcPr>
            <w:tcW w:w="1128" w:type="dxa"/>
            <w:gridSpan w:val="2"/>
            <w:tcBorders>
              <w:top w:val="nil"/>
              <w:left w:val="nil"/>
              <w:bottom w:val="single" w:sz="4" w:space="0" w:color="auto"/>
              <w:right w:val="single" w:sz="4" w:space="0" w:color="auto"/>
            </w:tcBorders>
            <w:shd w:val="clear" w:color="auto" w:fill="auto"/>
            <w:textDirection w:val="btLr"/>
            <w:vAlign w:val="center"/>
            <w:hideMark/>
          </w:tcPr>
          <w:p w14:paraId="726B5EA6" w14:textId="77777777" w:rsidR="00553051" w:rsidRPr="00474185" w:rsidRDefault="00553051" w:rsidP="008B5422">
            <w:pPr>
              <w:ind w:left="113" w:right="113"/>
              <w:jc w:val="center"/>
              <w:rPr>
                <w:color w:val="000000"/>
                <w:sz w:val="20"/>
                <w:szCs w:val="20"/>
              </w:rPr>
            </w:pPr>
            <w:r w:rsidRPr="00474185">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1C1B04C9" w14:textId="77777777" w:rsidR="00553051" w:rsidRPr="00474185" w:rsidRDefault="00553051" w:rsidP="008B5422">
            <w:pPr>
              <w:ind w:left="113" w:right="113"/>
              <w:jc w:val="center"/>
              <w:rPr>
                <w:color w:val="000000"/>
                <w:sz w:val="20"/>
                <w:szCs w:val="20"/>
              </w:rPr>
            </w:pPr>
            <w:r w:rsidRPr="00474185">
              <w:rPr>
                <w:color w:val="000000"/>
                <w:sz w:val="20"/>
                <w:szCs w:val="20"/>
              </w:rPr>
              <w:t>удельный расход воды  на выработку тепловой энергии</w:t>
            </w:r>
          </w:p>
        </w:tc>
        <w:tc>
          <w:tcPr>
            <w:tcW w:w="977" w:type="dxa"/>
            <w:gridSpan w:val="2"/>
            <w:tcBorders>
              <w:top w:val="nil"/>
              <w:left w:val="nil"/>
              <w:bottom w:val="single" w:sz="4" w:space="0" w:color="auto"/>
              <w:right w:val="single" w:sz="4" w:space="0" w:color="auto"/>
            </w:tcBorders>
            <w:shd w:val="clear" w:color="auto" w:fill="auto"/>
            <w:textDirection w:val="btLr"/>
            <w:vAlign w:val="center"/>
            <w:hideMark/>
          </w:tcPr>
          <w:p w14:paraId="53935DDF" w14:textId="77777777" w:rsidR="00553051" w:rsidRPr="00474185" w:rsidRDefault="00553051" w:rsidP="008B5422">
            <w:pPr>
              <w:ind w:left="113" w:right="113"/>
              <w:jc w:val="center"/>
              <w:rPr>
                <w:color w:val="000000"/>
                <w:sz w:val="20"/>
                <w:szCs w:val="20"/>
              </w:rPr>
            </w:pPr>
            <w:r w:rsidRPr="00474185">
              <w:rPr>
                <w:color w:val="000000"/>
                <w:sz w:val="20"/>
                <w:szCs w:val="20"/>
              </w:rPr>
              <w:t>величина технологических потерь тепловой энергии, теплоносителя при передаче тепловой энергии</w:t>
            </w:r>
          </w:p>
        </w:tc>
        <w:tc>
          <w:tcPr>
            <w:tcW w:w="709" w:type="dxa"/>
            <w:gridSpan w:val="2"/>
            <w:vMerge/>
            <w:tcBorders>
              <w:top w:val="nil"/>
              <w:left w:val="single" w:sz="4" w:space="0" w:color="auto"/>
              <w:bottom w:val="single" w:sz="4" w:space="0" w:color="auto"/>
              <w:right w:val="single" w:sz="4" w:space="0" w:color="auto"/>
            </w:tcBorders>
            <w:vAlign w:val="center"/>
            <w:hideMark/>
          </w:tcPr>
          <w:p w14:paraId="57851F75" w14:textId="77777777" w:rsidR="00553051" w:rsidRPr="00474185" w:rsidRDefault="00553051" w:rsidP="008B5422">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914B77A" w14:textId="77777777" w:rsidR="00553051" w:rsidRPr="00474185" w:rsidRDefault="00553051" w:rsidP="008B5422">
            <w:pPr>
              <w:rPr>
                <w:color w:val="000000"/>
                <w:sz w:val="20"/>
                <w:szCs w:val="20"/>
              </w:rPr>
            </w:pPr>
          </w:p>
        </w:tc>
      </w:tr>
      <w:tr w:rsidR="00553051" w:rsidRPr="00474185" w14:paraId="0CB593D3" w14:textId="77777777" w:rsidTr="008B5422">
        <w:trPr>
          <w:gridAfter w:val="2"/>
          <w:wAfter w:w="180" w:type="dxa"/>
          <w:trHeight w:val="600"/>
        </w:trPr>
        <w:tc>
          <w:tcPr>
            <w:tcW w:w="993" w:type="dxa"/>
            <w:gridSpan w:val="3"/>
            <w:tcBorders>
              <w:top w:val="nil"/>
              <w:left w:val="single" w:sz="4" w:space="0" w:color="auto"/>
              <w:bottom w:val="single" w:sz="4" w:space="0" w:color="auto"/>
              <w:right w:val="single" w:sz="4" w:space="0" w:color="auto"/>
            </w:tcBorders>
            <w:shd w:val="clear" w:color="auto" w:fill="auto"/>
            <w:vAlign w:val="center"/>
            <w:hideMark/>
          </w:tcPr>
          <w:p w14:paraId="28547083" w14:textId="77777777" w:rsidR="00553051" w:rsidRPr="00474185" w:rsidRDefault="00553051" w:rsidP="008B5422">
            <w:pPr>
              <w:jc w:val="center"/>
              <w:rPr>
                <w:color w:val="000000"/>
                <w:sz w:val="20"/>
                <w:szCs w:val="20"/>
              </w:rPr>
            </w:pPr>
            <w:r w:rsidRPr="00474185">
              <w:rPr>
                <w:color w:val="000000"/>
                <w:sz w:val="20"/>
                <w:szCs w:val="20"/>
              </w:rPr>
              <w:t>Ед. измер.</w:t>
            </w:r>
          </w:p>
        </w:tc>
        <w:tc>
          <w:tcPr>
            <w:tcW w:w="1275" w:type="dxa"/>
            <w:gridSpan w:val="2"/>
            <w:tcBorders>
              <w:top w:val="nil"/>
              <w:left w:val="nil"/>
              <w:bottom w:val="single" w:sz="4" w:space="0" w:color="auto"/>
              <w:right w:val="single" w:sz="4" w:space="0" w:color="auto"/>
            </w:tcBorders>
            <w:shd w:val="clear" w:color="auto" w:fill="auto"/>
            <w:vAlign w:val="center"/>
            <w:hideMark/>
          </w:tcPr>
          <w:p w14:paraId="4A6D0763" w14:textId="77777777" w:rsidR="00553051" w:rsidRPr="00474185" w:rsidRDefault="00553051" w:rsidP="008B5422">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53C14AD6" w14:textId="77777777" w:rsidR="00553051" w:rsidRPr="00474185" w:rsidRDefault="00553051" w:rsidP="008B5422">
            <w:pPr>
              <w:jc w:val="center"/>
              <w:rPr>
                <w:color w:val="000000"/>
                <w:sz w:val="20"/>
                <w:szCs w:val="20"/>
              </w:rPr>
            </w:pPr>
            <w:r w:rsidRPr="00474185">
              <w:rPr>
                <w:color w:val="000000"/>
                <w:sz w:val="20"/>
                <w:szCs w:val="20"/>
              </w:rPr>
              <w:t>Гкал/год</w:t>
            </w:r>
          </w:p>
        </w:tc>
        <w:tc>
          <w:tcPr>
            <w:tcW w:w="1047" w:type="dxa"/>
            <w:gridSpan w:val="2"/>
            <w:tcBorders>
              <w:top w:val="nil"/>
              <w:left w:val="nil"/>
              <w:bottom w:val="single" w:sz="4" w:space="0" w:color="auto"/>
              <w:right w:val="single" w:sz="4" w:space="0" w:color="auto"/>
            </w:tcBorders>
            <w:shd w:val="clear" w:color="auto" w:fill="auto"/>
            <w:vAlign w:val="center"/>
            <w:hideMark/>
          </w:tcPr>
          <w:p w14:paraId="3960E6D5" w14:textId="77777777" w:rsidR="00553051" w:rsidRPr="00474185" w:rsidRDefault="00553051" w:rsidP="008B5422">
            <w:pPr>
              <w:jc w:val="center"/>
              <w:rPr>
                <w:sz w:val="20"/>
                <w:szCs w:val="20"/>
              </w:rPr>
            </w:pPr>
            <w:r w:rsidRPr="00474185">
              <w:rPr>
                <w:sz w:val="20"/>
                <w:szCs w:val="20"/>
              </w:rPr>
              <w:t>руб./тнт (с НДС)</w:t>
            </w:r>
          </w:p>
        </w:tc>
        <w:tc>
          <w:tcPr>
            <w:tcW w:w="1477" w:type="dxa"/>
            <w:gridSpan w:val="2"/>
            <w:tcBorders>
              <w:top w:val="nil"/>
              <w:left w:val="nil"/>
              <w:bottom w:val="single" w:sz="4" w:space="0" w:color="auto"/>
              <w:right w:val="single" w:sz="4" w:space="0" w:color="auto"/>
            </w:tcBorders>
            <w:shd w:val="clear" w:color="auto" w:fill="auto"/>
            <w:vAlign w:val="center"/>
            <w:hideMark/>
          </w:tcPr>
          <w:p w14:paraId="55845338" w14:textId="77777777" w:rsidR="00553051" w:rsidRPr="00474185" w:rsidRDefault="00553051" w:rsidP="008B5422">
            <w:pPr>
              <w:jc w:val="center"/>
              <w:rPr>
                <w:sz w:val="20"/>
                <w:szCs w:val="20"/>
              </w:rPr>
            </w:pPr>
            <w:r w:rsidRPr="00474185">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50795D04" w14:textId="77777777" w:rsidR="00553051" w:rsidRPr="00474185" w:rsidRDefault="00553051" w:rsidP="008B5422">
            <w:pPr>
              <w:jc w:val="center"/>
              <w:rPr>
                <w:sz w:val="20"/>
                <w:szCs w:val="20"/>
              </w:rPr>
            </w:pPr>
            <w:r w:rsidRPr="00474185">
              <w:rPr>
                <w:sz w:val="20"/>
                <w:szCs w:val="20"/>
              </w:rPr>
              <w:t>руб./м3 (с НДС)</w:t>
            </w:r>
          </w:p>
        </w:tc>
        <w:tc>
          <w:tcPr>
            <w:tcW w:w="1492" w:type="dxa"/>
            <w:gridSpan w:val="2"/>
            <w:tcBorders>
              <w:top w:val="nil"/>
              <w:left w:val="nil"/>
              <w:bottom w:val="single" w:sz="4" w:space="0" w:color="auto"/>
              <w:right w:val="single" w:sz="4" w:space="0" w:color="auto"/>
            </w:tcBorders>
            <w:shd w:val="clear" w:color="auto" w:fill="auto"/>
            <w:vAlign w:val="center"/>
            <w:hideMark/>
          </w:tcPr>
          <w:p w14:paraId="5AF23BD7" w14:textId="77777777" w:rsidR="00553051" w:rsidRPr="00474185" w:rsidRDefault="00553051" w:rsidP="008B5422">
            <w:pPr>
              <w:jc w:val="center"/>
              <w:rPr>
                <w:color w:val="000000"/>
                <w:sz w:val="20"/>
                <w:szCs w:val="20"/>
              </w:rPr>
            </w:pPr>
            <w:r w:rsidRPr="00474185">
              <w:rPr>
                <w:color w:val="000000"/>
                <w:sz w:val="20"/>
                <w:szCs w:val="20"/>
              </w:rPr>
              <w:t>тыс. руб.</w:t>
            </w:r>
          </w:p>
        </w:tc>
        <w:tc>
          <w:tcPr>
            <w:tcW w:w="932" w:type="dxa"/>
            <w:gridSpan w:val="2"/>
            <w:tcBorders>
              <w:top w:val="nil"/>
              <w:left w:val="nil"/>
              <w:bottom w:val="single" w:sz="4" w:space="0" w:color="auto"/>
              <w:right w:val="single" w:sz="4" w:space="0" w:color="auto"/>
            </w:tcBorders>
            <w:shd w:val="clear" w:color="auto" w:fill="auto"/>
            <w:vAlign w:val="center"/>
            <w:hideMark/>
          </w:tcPr>
          <w:p w14:paraId="19EE9BB2" w14:textId="77777777" w:rsidR="00553051" w:rsidRPr="00474185" w:rsidRDefault="00553051" w:rsidP="008B5422">
            <w:pPr>
              <w:jc w:val="center"/>
              <w:rPr>
                <w:color w:val="000000"/>
                <w:sz w:val="20"/>
                <w:szCs w:val="20"/>
              </w:rPr>
            </w:pPr>
            <w:r w:rsidRPr="00474185">
              <w:rPr>
                <w:color w:val="000000"/>
                <w:sz w:val="20"/>
                <w:szCs w:val="20"/>
              </w:rPr>
              <w:t>тыс. руб.</w:t>
            </w:r>
          </w:p>
        </w:tc>
        <w:tc>
          <w:tcPr>
            <w:tcW w:w="1140" w:type="dxa"/>
            <w:gridSpan w:val="2"/>
            <w:tcBorders>
              <w:top w:val="nil"/>
              <w:left w:val="nil"/>
              <w:bottom w:val="single" w:sz="4" w:space="0" w:color="auto"/>
              <w:right w:val="single" w:sz="4" w:space="0" w:color="auto"/>
            </w:tcBorders>
            <w:shd w:val="clear" w:color="auto" w:fill="auto"/>
            <w:vAlign w:val="center"/>
            <w:hideMark/>
          </w:tcPr>
          <w:p w14:paraId="71D7C76A" w14:textId="77777777" w:rsidR="00553051" w:rsidRPr="00474185" w:rsidRDefault="00553051" w:rsidP="008B5422">
            <w:pPr>
              <w:jc w:val="center"/>
              <w:rPr>
                <w:color w:val="000000"/>
                <w:sz w:val="20"/>
                <w:szCs w:val="20"/>
              </w:rPr>
            </w:pPr>
            <w:r w:rsidRPr="00474185">
              <w:rPr>
                <w:color w:val="000000"/>
                <w:sz w:val="20"/>
                <w:szCs w:val="20"/>
              </w:rPr>
              <w:t>кг.у.т/Гкал</w:t>
            </w:r>
          </w:p>
        </w:tc>
        <w:tc>
          <w:tcPr>
            <w:tcW w:w="1128" w:type="dxa"/>
            <w:gridSpan w:val="2"/>
            <w:tcBorders>
              <w:top w:val="nil"/>
              <w:left w:val="nil"/>
              <w:bottom w:val="single" w:sz="4" w:space="0" w:color="auto"/>
              <w:right w:val="single" w:sz="4" w:space="0" w:color="auto"/>
            </w:tcBorders>
            <w:shd w:val="clear" w:color="auto" w:fill="auto"/>
            <w:vAlign w:val="center"/>
            <w:hideMark/>
          </w:tcPr>
          <w:p w14:paraId="7E0A1FD8" w14:textId="77777777" w:rsidR="00553051" w:rsidRPr="00474185" w:rsidRDefault="00553051" w:rsidP="008B5422">
            <w:pPr>
              <w:jc w:val="center"/>
              <w:rPr>
                <w:color w:val="000000"/>
                <w:sz w:val="20"/>
                <w:szCs w:val="20"/>
              </w:rPr>
            </w:pPr>
            <w:r w:rsidRPr="00474185">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6574A8DD" w14:textId="77777777" w:rsidR="00553051" w:rsidRPr="00474185" w:rsidRDefault="00553051" w:rsidP="008B5422">
            <w:pPr>
              <w:jc w:val="center"/>
              <w:rPr>
                <w:color w:val="000000"/>
                <w:sz w:val="20"/>
                <w:szCs w:val="20"/>
              </w:rPr>
            </w:pPr>
            <w:r w:rsidRPr="00474185">
              <w:rPr>
                <w:color w:val="000000"/>
                <w:sz w:val="20"/>
                <w:szCs w:val="20"/>
              </w:rPr>
              <w:t>куб.м/Гкал</w:t>
            </w:r>
          </w:p>
        </w:tc>
        <w:tc>
          <w:tcPr>
            <w:tcW w:w="977" w:type="dxa"/>
            <w:gridSpan w:val="2"/>
            <w:tcBorders>
              <w:top w:val="nil"/>
              <w:left w:val="nil"/>
              <w:bottom w:val="single" w:sz="4" w:space="0" w:color="auto"/>
              <w:right w:val="single" w:sz="4" w:space="0" w:color="auto"/>
            </w:tcBorders>
            <w:shd w:val="clear" w:color="auto" w:fill="auto"/>
            <w:vAlign w:val="center"/>
            <w:hideMark/>
          </w:tcPr>
          <w:p w14:paraId="477F08D1" w14:textId="77777777" w:rsidR="00553051" w:rsidRPr="00474185" w:rsidRDefault="00553051" w:rsidP="008B5422">
            <w:pPr>
              <w:jc w:val="center"/>
              <w:rPr>
                <w:color w:val="000000"/>
                <w:sz w:val="20"/>
                <w:szCs w:val="20"/>
              </w:rPr>
            </w:pPr>
            <w:r w:rsidRPr="00474185">
              <w:rPr>
                <w:color w:val="000000"/>
                <w:sz w:val="20"/>
                <w:szCs w:val="20"/>
              </w:rPr>
              <w:t>Гкал/год</w:t>
            </w:r>
          </w:p>
        </w:tc>
        <w:tc>
          <w:tcPr>
            <w:tcW w:w="709" w:type="dxa"/>
            <w:gridSpan w:val="2"/>
            <w:tcBorders>
              <w:top w:val="nil"/>
              <w:left w:val="nil"/>
              <w:bottom w:val="single" w:sz="4" w:space="0" w:color="auto"/>
              <w:right w:val="single" w:sz="4" w:space="0" w:color="auto"/>
            </w:tcBorders>
            <w:shd w:val="clear" w:color="auto" w:fill="auto"/>
            <w:vAlign w:val="center"/>
            <w:hideMark/>
          </w:tcPr>
          <w:p w14:paraId="6F820E4B" w14:textId="77777777" w:rsidR="00553051" w:rsidRPr="00474185" w:rsidRDefault="00553051" w:rsidP="008B5422">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B6B4150" w14:textId="77777777" w:rsidR="00553051" w:rsidRPr="00474185" w:rsidRDefault="00553051" w:rsidP="008B5422">
            <w:pPr>
              <w:jc w:val="center"/>
              <w:rPr>
                <w:color w:val="000000"/>
                <w:sz w:val="20"/>
                <w:szCs w:val="20"/>
              </w:rPr>
            </w:pPr>
            <w:r w:rsidRPr="00474185">
              <w:rPr>
                <w:color w:val="000000"/>
                <w:sz w:val="20"/>
                <w:szCs w:val="20"/>
              </w:rPr>
              <w:t>%</w:t>
            </w:r>
          </w:p>
        </w:tc>
      </w:tr>
      <w:tr w:rsidR="00553051" w:rsidRPr="00474185" w14:paraId="1191425D" w14:textId="77777777" w:rsidTr="008B5422">
        <w:trPr>
          <w:gridAfter w:val="2"/>
          <w:wAfter w:w="180" w:type="dxa"/>
          <w:trHeight w:val="270"/>
        </w:trPr>
        <w:tc>
          <w:tcPr>
            <w:tcW w:w="993" w:type="dxa"/>
            <w:gridSpan w:val="3"/>
            <w:tcBorders>
              <w:top w:val="nil"/>
              <w:left w:val="single" w:sz="4" w:space="0" w:color="auto"/>
              <w:bottom w:val="single" w:sz="4" w:space="0" w:color="auto"/>
              <w:right w:val="single" w:sz="4" w:space="0" w:color="auto"/>
            </w:tcBorders>
            <w:shd w:val="clear" w:color="auto" w:fill="auto"/>
            <w:noWrap/>
            <w:vAlign w:val="bottom"/>
            <w:hideMark/>
          </w:tcPr>
          <w:p w14:paraId="2CF4BF93" w14:textId="77777777" w:rsidR="00553051" w:rsidRPr="00474185" w:rsidRDefault="00553051" w:rsidP="008B5422">
            <w:pPr>
              <w:jc w:val="center"/>
              <w:rPr>
                <w:color w:val="000000"/>
                <w:sz w:val="20"/>
                <w:szCs w:val="20"/>
              </w:rPr>
            </w:pPr>
            <w:r w:rsidRPr="00474185">
              <w:rPr>
                <w:color w:val="000000"/>
                <w:sz w:val="20"/>
                <w:szCs w:val="20"/>
              </w:rPr>
              <w:t>2024</w:t>
            </w:r>
          </w:p>
        </w:tc>
        <w:tc>
          <w:tcPr>
            <w:tcW w:w="1275" w:type="dxa"/>
            <w:gridSpan w:val="2"/>
            <w:tcBorders>
              <w:top w:val="nil"/>
              <w:left w:val="nil"/>
              <w:bottom w:val="single" w:sz="4" w:space="0" w:color="auto"/>
              <w:right w:val="single" w:sz="4" w:space="0" w:color="auto"/>
            </w:tcBorders>
            <w:shd w:val="clear" w:color="auto" w:fill="auto"/>
            <w:noWrap/>
            <w:vAlign w:val="bottom"/>
            <w:hideMark/>
          </w:tcPr>
          <w:p w14:paraId="44662D8A" w14:textId="77777777" w:rsidR="00553051" w:rsidRPr="00474185" w:rsidRDefault="00553051" w:rsidP="008B5422">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EEDD762" w14:textId="77777777" w:rsidR="00553051" w:rsidRPr="00474185" w:rsidRDefault="00553051" w:rsidP="008B5422">
            <w:pPr>
              <w:jc w:val="center"/>
              <w:rPr>
                <w:color w:val="000000"/>
                <w:sz w:val="20"/>
                <w:szCs w:val="20"/>
              </w:rPr>
            </w:pPr>
            <w:r w:rsidRPr="00D66892">
              <w:rPr>
                <w:color w:val="000000"/>
                <w:sz w:val="20"/>
                <w:szCs w:val="20"/>
              </w:rPr>
              <w:t>1034,23</w:t>
            </w:r>
          </w:p>
        </w:tc>
        <w:tc>
          <w:tcPr>
            <w:tcW w:w="1047" w:type="dxa"/>
            <w:gridSpan w:val="2"/>
            <w:tcBorders>
              <w:top w:val="nil"/>
              <w:left w:val="nil"/>
              <w:bottom w:val="single" w:sz="4" w:space="0" w:color="auto"/>
              <w:right w:val="single" w:sz="4" w:space="0" w:color="auto"/>
            </w:tcBorders>
            <w:shd w:val="clear" w:color="auto" w:fill="auto"/>
            <w:noWrap/>
            <w:vAlign w:val="bottom"/>
          </w:tcPr>
          <w:p w14:paraId="256C92AF" w14:textId="77777777" w:rsidR="00553051" w:rsidRPr="00474185" w:rsidRDefault="00553051" w:rsidP="008B5422">
            <w:pPr>
              <w:jc w:val="center"/>
              <w:rPr>
                <w:sz w:val="20"/>
                <w:szCs w:val="20"/>
              </w:rPr>
            </w:pPr>
            <w:r>
              <w:rPr>
                <w:sz w:val="20"/>
                <w:szCs w:val="20"/>
              </w:rPr>
              <w:t>4893,60</w:t>
            </w:r>
          </w:p>
        </w:tc>
        <w:tc>
          <w:tcPr>
            <w:tcW w:w="1477" w:type="dxa"/>
            <w:gridSpan w:val="2"/>
            <w:tcBorders>
              <w:top w:val="nil"/>
              <w:left w:val="nil"/>
              <w:bottom w:val="single" w:sz="4" w:space="0" w:color="auto"/>
              <w:right w:val="single" w:sz="4" w:space="0" w:color="auto"/>
            </w:tcBorders>
            <w:shd w:val="clear" w:color="auto" w:fill="auto"/>
            <w:noWrap/>
            <w:vAlign w:val="bottom"/>
          </w:tcPr>
          <w:p w14:paraId="5144135F" w14:textId="77777777" w:rsidR="00553051" w:rsidRPr="00474185" w:rsidRDefault="00553051" w:rsidP="008B5422">
            <w:pPr>
              <w:jc w:val="center"/>
              <w:rPr>
                <w:color w:val="000000"/>
                <w:sz w:val="20"/>
                <w:szCs w:val="20"/>
              </w:rPr>
            </w:pPr>
            <w:r>
              <w:rPr>
                <w:color w:val="000000"/>
                <w:sz w:val="20"/>
                <w:szCs w:val="20"/>
              </w:rPr>
              <w:t>7,22</w:t>
            </w:r>
          </w:p>
        </w:tc>
        <w:tc>
          <w:tcPr>
            <w:tcW w:w="1006" w:type="dxa"/>
            <w:tcBorders>
              <w:top w:val="nil"/>
              <w:left w:val="nil"/>
              <w:bottom w:val="single" w:sz="4" w:space="0" w:color="auto"/>
              <w:right w:val="single" w:sz="4" w:space="0" w:color="auto"/>
            </w:tcBorders>
            <w:shd w:val="clear" w:color="auto" w:fill="auto"/>
            <w:noWrap/>
            <w:vAlign w:val="bottom"/>
          </w:tcPr>
          <w:p w14:paraId="3BA80E83" w14:textId="77777777" w:rsidR="00553051" w:rsidRPr="00474185" w:rsidRDefault="00553051" w:rsidP="008B5422">
            <w:pPr>
              <w:jc w:val="center"/>
              <w:rPr>
                <w:color w:val="000000"/>
                <w:sz w:val="20"/>
                <w:szCs w:val="20"/>
              </w:rPr>
            </w:pPr>
            <w:r>
              <w:rPr>
                <w:color w:val="000000"/>
                <w:sz w:val="20"/>
                <w:szCs w:val="20"/>
              </w:rPr>
              <w:t>32,23</w:t>
            </w:r>
          </w:p>
        </w:tc>
        <w:tc>
          <w:tcPr>
            <w:tcW w:w="1492" w:type="dxa"/>
            <w:gridSpan w:val="2"/>
            <w:tcBorders>
              <w:top w:val="nil"/>
              <w:left w:val="nil"/>
              <w:bottom w:val="single" w:sz="4" w:space="0" w:color="auto"/>
              <w:right w:val="single" w:sz="4" w:space="0" w:color="auto"/>
            </w:tcBorders>
            <w:shd w:val="clear" w:color="auto" w:fill="auto"/>
            <w:noWrap/>
            <w:vAlign w:val="bottom"/>
          </w:tcPr>
          <w:p w14:paraId="394179C1" w14:textId="77777777" w:rsidR="00553051" w:rsidRPr="00474185" w:rsidRDefault="00553051" w:rsidP="008B5422">
            <w:pPr>
              <w:jc w:val="center"/>
              <w:rPr>
                <w:color w:val="000000"/>
                <w:sz w:val="20"/>
                <w:szCs w:val="20"/>
              </w:rPr>
            </w:pPr>
            <w:r>
              <w:rPr>
                <w:color w:val="000000"/>
                <w:sz w:val="20"/>
                <w:szCs w:val="20"/>
              </w:rPr>
              <w:t>502,08</w:t>
            </w:r>
          </w:p>
        </w:tc>
        <w:tc>
          <w:tcPr>
            <w:tcW w:w="932" w:type="dxa"/>
            <w:gridSpan w:val="2"/>
            <w:tcBorders>
              <w:top w:val="nil"/>
              <w:left w:val="nil"/>
              <w:bottom w:val="single" w:sz="4" w:space="0" w:color="auto"/>
              <w:right w:val="single" w:sz="4" w:space="0" w:color="auto"/>
            </w:tcBorders>
            <w:shd w:val="clear" w:color="auto" w:fill="auto"/>
            <w:noWrap/>
            <w:vAlign w:val="bottom"/>
          </w:tcPr>
          <w:p w14:paraId="1FE8A381" w14:textId="77777777" w:rsidR="00553051" w:rsidRPr="00474185" w:rsidRDefault="00553051" w:rsidP="008B5422">
            <w:pPr>
              <w:jc w:val="center"/>
              <w:rPr>
                <w:color w:val="000000"/>
                <w:sz w:val="20"/>
                <w:szCs w:val="20"/>
              </w:rPr>
            </w:pPr>
            <w:r>
              <w:rPr>
                <w:color w:val="000000"/>
                <w:sz w:val="20"/>
                <w:szCs w:val="20"/>
              </w:rPr>
              <w:t>1706,71</w:t>
            </w:r>
          </w:p>
        </w:tc>
        <w:tc>
          <w:tcPr>
            <w:tcW w:w="1140" w:type="dxa"/>
            <w:gridSpan w:val="2"/>
            <w:tcBorders>
              <w:top w:val="nil"/>
              <w:left w:val="nil"/>
              <w:bottom w:val="single" w:sz="4" w:space="0" w:color="auto"/>
              <w:right w:val="single" w:sz="4" w:space="0" w:color="auto"/>
            </w:tcBorders>
            <w:shd w:val="clear" w:color="auto" w:fill="auto"/>
            <w:noWrap/>
            <w:vAlign w:val="bottom"/>
          </w:tcPr>
          <w:p w14:paraId="3AD53CCB" w14:textId="77777777" w:rsidR="00553051" w:rsidRPr="00474185" w:rsidRDefault="00553051" w:rsidP="008B5422">
            <w:pPr>
              <w:jc w:val="center"/>
              <w:rPr>
                <w:sz w:val="20"/>
                <w:szCs w:val="20"/>
              </w:rPr>
            </w:pPr>
            <w:r w:rsidRPr="00474185">
              <w:rPr>
                <w:color w:val="000000"/>
                <w:sz w:val="20"/>
                <w:szCs w:val="20"/>
              </w:rPr>
              <w:t>206,09</w:t>
            </w:r>
          </w:p>
        </w:tc>
        <w:tc>
          <w:tcPr>
            <w:tcW w:w="1128" w:type="dxa"/>
            <w:gridSpan w:val="2"/>
            <w:tcBorders>
              <w:top w:val="nil"/>
              <w:left w:val="nil"/>
              <w:bottom w:val="single" w:sz="4" w:space="0" w:color="auto"/>
              <w:right w:val="single" w:sz="4" w:space="0" w:color="auto"/>
            </w:tcBorders>
            <w:shd w:val="clear" w:color="auto" w:fill="auto"/>
            <w:noWrap/>
            <w:vAlign w:val="bottom"/>
          </w:tcPr>
          <w:p w14:paraId="218A02AD" w14:textId="77777777" w:rsidR="00553051" w:rsidRPr="00474185" w:rsidRDefault="00553051" w:rsidP="008B5422">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469572E6" w14:textId="77777777" w:rsidR="00553051" w:rsidRPr="00474185" w:rsidRDefault="00553051" w:rsidP="008B5422">
            <w:pPr>
              <w:jc w:val="center"/>
              <w:rPr>
                <w:sz w:val="20"/>
                <w:szCs w:val="20"/>
              </w:rPr>
            </w:pPr>
            <w:r w:rsidRPr="00474185">
              <w:rPr>
                <w:color w:val="000000"/>
                <w:sz w:val="20"/>
                <w:szCs w:val="20"/>
              </w:rPr>
              <w:t>0,140</w:t>
            </w:r>
          </w:p>
        </w:tc>
        <w:tc>
          <w:tcPr>
            <w:tcW w:w="977" w:type="dxa"/>
            <w:gridSpan w:val="2"/>
            <w:tcBorders>
              <w:top w:val="nil"/>
              <w:left w:val="nil"/>
              <w:bottom w:val="single" w:sz="4" w:space="0" w:color="auto"/>
              <w:right w:val="single" w:sz="4" w:space="0" w:color="auto"/>
            </w:tcBorders>
            <w:shd w:val="clear" w:color="auto" w:fill="auto"/>
            <w:noWrap/>
            <w:vAlign w:val="bottom"/>
          </w:tcPr>
          <w:p w14:paraId="6E65C967" w14:textId="77777777" w:rsidR="00553051" w:rsidRPr="00474185" w:rsidRDefault="00553051" w:rsidP="008B5422">
            <w:pPr>
              <w:jc w:val="center"/>
              <w:rPr>
                <w:sz w:val="20"/>
                <w:szCs w:val="20"/>
              </w:rPr>
            </w:pPr>
            <w:r w:rsidRPr="00474185">
              <w:rPr>
                <w:color w:val="000000"/>
                <w:sz w:val="20"/>
                <w:szCs w:val="20"/>
              </w:rPr>
              <w:t>55,70</w:t>
            </w:r>
          </w:p>
        </w:tc>
        <w:tc>
          <w:tcPr>
            <w:tcW w:w="709" w:type="dxa"/>
            <w:gridSpan w:val="2"/>
            <w:tcBorders>
              <w:top w:val="nil"/>
              <w:left w:val="nil"/>
              <w:bottom w:val="single" w:sz="4" w:space="0" w:color="auto"/>
              <w:right w:val="single" w:sz="4" w:space="0" w:color="auto"/>
            </w:tcBorders>
            <w:shd w:val="clear" w:color="auto" w:fill="auto"/>
            <w:noWrap/>
            <w:vAlign w:val="bottom"/>
          </w:tcPr>
          <w:p w14:paraId="51EC6B2E" w14:textId="77777777" w:rsidR="00553051" w:rsidRPr="00474185" w:rsidRDefault="00553051" w:rsidP="008B5422">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75D899CD" w14:textId="77777777" w:rsidR="00553051" w:rsidRPr="00474185" w:rsidRDefault="00553051" w:rsidP="008B5422">
            <w:pPr>
              <w:jc w:val="center"/>
              <w:rPr>
                <w:color w:val="000000"/>
                <w:sz w:val="20"/>
                <w:szCs w:val="20"/>
              </w:rPr>
            </w:pPr>
            <w:r>
              <w:rPr>
                <w:color w:val="000000"/>
                <w:sz w:val="20"/>
                <w:szCs w:val="20"/>
              </w:rPr>
              <w:t>107,2</w:t>
            </w:r>
          </w:p>
        </w:tc>
      </w:tr>
      <w:tr w:rsidR="00553051" w:rsidRPr="00474185" w14:paraId="250A0A0B" w14:textId="77777777" w:rsidTr="008B5422">
        <w:trPr>
          <w:gridAfter w:val="2"/>
          <w:wAfter w:w="180" w:type="dxa"/>
          <w:trHeight w:val="270"/>
        </w:trPr>
        <w:tc>
          <w:tcPr>
            <w:tcW w:w="993" w:type="dxa"/>
            <w:gridSpan w:val="3"/>
            <w:tcBorders>
              <w:top w:val="nil"/>
              <w:left w:val="single" w:sz="4" w:space="0" w:color="auto"/>
              <w:bottom w:val="single" w:sz="4" w:space="0" w:color="auto"/>
              <w:right w:val="single" w:sz="4" w:space="0" w:color="auto"/>
            </w:tcBorders>
            <w:shd w:val="clear" w:color="auto" w:fill="auto"/>
            <w:noWrap/>
            <w:vAlign w:val="bottom"/>
            <w:hideMark/>
          </w:tcPr>
          <w:p w14:paraId="0CABAB0D" w14:textId="77777777" w:rsidR="00553051" w:rsidRPr="00474185" w:rsidRDefault="00553051" w:rsidP="008B5422">
            <w:pPr>
              <w:jc w:val="center"/>
              <w:rPr>
                <w:color w:val="000000"/>
                <w:sz w:val="20"/>
                <w:szCs w:val="20"/>
              </w:rPr>
            </w:pPr>
            <w:r w:rsidRPr="00474185">
              <w:rPr>
                <w:color w:val="000000"/>
                <w:sz w:val="20"/>
                <w:szCs w:val="20"/>
              </w:rPr>
              <w:t>2025</w:t>
            </w:r>
          </w:p>
        </w:tc>
        <w:tc>
          <w:tcPr>
            <w:tcW w:w="1275" w:type="dxa"/>
            <w:gridSpan w:val="2"/>
            <w:tcBorders>
              <w:top w:val="nil"/>
              <w:left w:val="nil"/>
              <w:bottom w:val="single" w:sz="4" w:space="0" w:color="auto"/>
              <w:right w:val="single" w:sz="4" w:space="0" w:color="auto"/>
            </w:tcBorders>
            <w:shd w:val="clear" w:color="auto" w:fill="auto"/>
            <w:noWrap/>
            <w:vAlign w:val="bottom"/>
            <w:hideMark/>
          </w:tcPr>
          <w:p w14:paraId="30CDCD38" w14:textId="77777777" w:rsidR="00553051" w:rsidRPr="00474185" w:rsidRDefault="00553051" w:rsidP="008B5422">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246995C" w14:textId="77777777" w:rsidR="00553051" w:rsidRPr="00474185" w:rsidRDefault="00553051" w:rsidP="008B5422">
            <w:pPr>
              <w:jc w:val="center"/>
              <w:rPr>
                <w:color w:val="000000"/>
                <w:sz w:val="20"/>
                <w:szCs w:val="20"/>
              </w:rPr>
            </w:pPr>
            <w:r w:rsidRPr="00D66892">
              <w:rPr>
                <w:color w:val="000000"/>
                <w:sz w:val="20"/>
                <w:szCs w:val="20"/>
              </w:rPr>
              <w:t>1034,23</w:t>
            </w:r>
          </w:p>
        </w:tc>
        <w:tc>
          <w:tcPr>
            <w:tcW w:w="1047" w:type="dxa"/>
            <w:gridSpan w:val="2"/>
            <w:tcBorders>
              <w:top w:val="nil"/>
              <w:left w:val="nil"/>
              <w:bottom w:val="single" w:sz="4" w:space="0" w:color="auto"/>
              <w:right w:val="single" w:sz="4" w:space="0" w:color="auto"/>
            </w:tcBorders>
            <w:shd w:val="clear" w:color="auto" w:fill="auto"/>
            <w:noWrap/>
            <w:vAlign w:val="bottom"/>
          </w:tcPr>
          <w:p w14:paraId="49764B38" w14:textId="77777777" w:rsidR="00553051" w:rsidRPr="00474185" w:rsidRDefault="00553051" w:rsidP="008B5422">
            <w:pPr>
              <w:jc w:val="center"/>
              <w:rPr>
                <w:sz w:val="20"/>
                <w:szCs w:val="20"/>
              </w:rPr>
            </w:pPr>
            <w:r>
              <w:rPr>
                <w:sz w:val="20"/>
                <w:szCs w:val="20"/>
              </w:rPr>
              <w:t>5069,77</w:t>
            </w:r>
          </w:p>
        </w:tc>
        <w:tc>
          <w:tcPr>
            <w:tcW w:w="1477" w:type="dxa"/>
            <w:gridSpan w:val="2"/>
            <w:tcBorders>
              <w:top w:val="nil"/>
              <w:left w:val="nil"/>
              <w:bottom w:val="single" w:sz="4" w:space="0" w:color="auto"/>
              <w:right w:val="single" w:sz="4" w:space="0" w:color="auto"/>
            </w:tcBorders>
            <w:shd w:val="clear" w:color="auto" w:fill="auto"/>
            <w:noWrap/>
            <w:vAlign w:val="bottom"/>
          </w:tcPr>
          <w:p w14:paraId="5A30734A" w14:textId="77777777" w:rsidR="00553051" w:rsidRPr="00474185" w:rsidRDefault="00553051" w:rsidP="008B5422">
            <w:pPr>
              <w:jc w:val="center"/>
              <w:rPr>
                <w:color w:val="000000"/>
                <w:sz w:val="20"/>
                <w:szCs w:val="20"/>
              </w:rPr>
            </w:pPr>
            <w:r>
              <w:rPr>
                <w:color w:val="000000"/>
                <w:sz w:val="20"/>
                <w:szCs w:val="20"/>
              </w:rPr>
              <w:t>7,57</w:t>
            </w:r>
          </w:p>
        </w:tc>
        <w:tc>
          <w:tcPr>
            <w:tcW w:w="1006" w:type="dxa"/>
            <w:tcBorders>
              <w:top w:val="nil"/>
              <w:left w:val="nil"/>
              <w:bottom w:val="single" w:sz="4" w:space="0" w:color="auto"/>
              <w:right w:val="single" w:sz="4" w:space="0" w:color="auto"/>
            </w:tcBorders>
            <w:shd w:val="clear" w:color="auto" w:fill="auto"/>
            <w:noWrap/>
            <w:vAlign w:val="bottom"/>
          </w:tcPr>
          <w:p w14:paraId="0FC3D6D2" w14:textId="77777777" w:rsidR="00553051" w:rsidRPr="00474185" w:rsidRDefault="00553051" w:rsidP="008B5422">
            <w:pPr>
              <w:jc w:val="center"/>
              <w:rPr>
                <w:color w:val="000000"/>
                <w:sz w:val="20"/>
                <w:szCs w:val="20"/>
              </w:rPr>
            </w:pPr>
            <w:r>
              <w:rPr>
                <w:color w:val="000000"/>
                <w:sz w:val="20"/>
                <w:szCs w:val="20"/>
              </w:rPr>
              <w:t>33,58</w:t>
            </w:r>
          </w:p>
        </w:tc>
        <w:tc>
          <w:tcPr>
            <w:tcW w:w="1492" w:type="dxa"/>
            <w:gridSpan w:val="2"/>
            <w:tcBorders>
              <w:top w:val="nil"/>
              <w:left w:val="nil"/>
              <w:bottom w:val="single" w:sz="4" w:space="0" w:color="auto"/>
              <w:right w:val="single" w:sz="4" w:space="0" w:color="auto"/>
            </w:tcBorders>
            <w:shd w:val="clear" w:color="auto" w:fill="auto"/>
            <w:noWrap/>
            <w:vAlign w:val="bottom"/>
          </w:tcPr>
          <w:p w14:paraId="6714F035" w14:textId="77777777" w:rsidR="00553051" w:rsidRPr="00474185" w:rsidRDefault="00553051" w:rsidP="008B5422">
            <w:pPr>
              <w:jc w:val="center"/>
              <w:rPr>
                <w:color w:val="000000"/>
                <w:sz w:val="20"/>
                <w:szCs w:val="20"/>
              </w:rPr>
            </w:pPr>
            <w:r>
              <w:rPr>
                <w:color w:val="000000"/>
                <w:sz w:val="20"/>
                <w:szCs w:val="20"/>
              </w:rPr>
              <w:t>523,16</w:t>
            </w:r>
          </w:p>
        </w:tc>
        <w:tc>
          <w:tcPr>
            <w:tcW w:w="932" w:type="dxa"/>
            <w:gridSpan w:val="2"/>
            <w:tcBorders>
              <w:top w:val="nil"/>
              <w:left w:val="nil"/>
              <w:bottom w:val="single" w:sz="4" w:space="0" w:color="auto"/>
              <w:right w:val="single" w:sz="4" w:space="0" w:color="auto"/>
            </w:tcBorders>
            <w:shd w:val="clear" w:color="auto" w:fill="auto"/>
            <w:noWrap/>
            <w:vAlign w:val="bottom"/>
          </w:tcPr>
          <w:p w14:paraId="29500AC1" w14:textId="77777777" w:rsidR="00553051" w:rsidRPr="00474185" w:rsidRDefault="00553051" w:rsidP="008B5422">
            <w:pPr>
              <w:jc w:val="center"/>
              <w:rPr>
                <w:color w:val="000000"/>
                <w:sz w:val="20"/>
                <w:szCs w:val="20"/>
              </w:rPr>
            </w:pPr>
            <w:r w:rsidRPr="00474185">
              <w:rPr>
                <w:color w:val="000000"/>
                <w:sz w:val="20"/>
                <w:szCs w:val="20"/>
              </w:rPr>
              <w:t>-</w:t>
            </w:r>
          </w:p>
        </w:tc>
        <w:tc>
          <w:tcPr>
            <w:tcW w:w="1140" w:type="dxa"/>
            <w:gridSpan w:val="2"/>
            <w:tcBorders>
              <w:top w:val="nil"/>
              <w:left w:val="nil"/>
              <w:bottom w:val="single" w:sz="4" w:space="0" w:color="auto"/>
              <w:right w:val="single" w:sz="4" w:space="0" w:color="auto"/>
            </w:tcBorders>
            <w:shd w:val="clear" w:color="auto" w:fill="auto"/>
            <w:noWrap/>
            <w:vAlign w:val="bottom"/>
          </w:tcPr>
          <w:p w14:paraId="7EB95E5C" w14:textId="77777777" w:rsidR="00553051" w:rsidRPr="00474185" w:rsidRDefault="00553051" w:rsidP="008B5422">
            <w:pPr>
              <w:jc w:val="center"/>
              <w:rPr>
                <w:sz w:val="20"/>
                <w:szCs w:val="20"/>
              </w:rPr>
            </w:pPr>
            <w:r w:rsidRPr="00474185">
              <w:rPr>
                <w:color w:val="000000"/>
                <w:sz w:val="20"/>
                <w:szCs w:val="20"/>
              </w:rPr>
              <w:t>206,09</w:t>
            </w:r>
          </w:p>
        </w:tc>
        <w:tc>
          <w:tcPr>
            <w:tcW w:w="1128" w:type="dxa"/>
            <w:gridSpan w:val="2"/>
            <w:tcBorders>
              <w:top w:val="nil"/>
              <w:left w:val="nil"/>
              <w:bottom w:val="single" w:sz="4" w:space="0" w:color="auto"/>
              <w:right w:val="single" w:sz="4" w:space="0" w:color="auto"/>
            </w:tcBorders>
            <w:shd w:val="clear" w:color="auto" w:fill="auto"/>
            <w:noWrap/>
            <w:vAlign w:val="bottom"/>
          </w:tcPr>
          <w:p w14:paraId="2865DDDE" w14:textId="77777777" w:rsidR="00553051" w:rsidRPr="00474185" w:rsidRDefault="00553051" w:rsidP="008B5422">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66FD5D98" w14:textId="77777777" w:rsidR="00553051" w:rsidRPr="00474185" w:rsidRDefault="00553051" w:rsidP="008B5422">
            <w:pPr>
              <w:jc w:val="center"/>
              <w:rPr>
                <w:sz w:val="20"/>
                <w:szCs w:val="20"/>
              </w:rPr>
            </w:pPr>
            <w:r w:rsidRPr="00474185">
              <w:rPr>
                <w:color w:val="000000"/>
                <w:sz w:val="20"/>
                <w:szCs w:val="20"/>
              </w:rPr>
              <w:t>0,140</w:t>
            </w:r>
          </w:p>
        </w:tc>
        <w:tc>
          <w:tcPr>
            <w:tcW w:w="977" w:type="dxa"/>
            <w:gridSpan w:val="2"/>
            <w:tcBorders>
              <w:top w:val="nil"/>
              <w:left w:val="nil"/>
              <w:bottom w:val="single" w:sz="4" w:space="0" w:color="auto"/>
              <w:right w:val="single" w:sz="4" w:space="0" w:color="auto"/>
            </w:tcBorders>
            <w:shd w:val="clear" w:color="auto" w:fill="auto"/>
            <w:noWrap/>
            <w:vAlign w:val="bottom"/>
          </w:tcPr>
          <w:p w14:paraId="20FC8928" w14:textId="77777777" w:rsidR="00553051" w:rsidRPr="00474185" w:rsidRDefault="00553051" w:rsidP="008B5422">
            <w:pPr>
              <w:jc w:val="center"/>
              <w:rPr>
                <w:sz w:val="20"/>
                <w:szCs w:val="20"/>
              </w:rPr>
            </w:pPr>
            <w:r w:rsidRPr="00474185">
              <w:rPr>
                <w:color w:val="000000"/>
                <w:sz w:val="20"/>
                <w:szCs w:val="20"/>
              </w:rPr>
              <w:t>55,70</w:t>
            </w:r>
          </w:p>
        </w:tc>
        <w:tc>
          <w:tcPr>
            <w:tcW w:w="709" w:type="dxa"/>
            <w:gridSpan w:val="2"/>
            <w:tcBorders>
              <w:top w:val="nil"/>
              <w:left w:val="nil"/>
              <w:bottom w:val="single" w:sz="4" w:space="0" w:color="auto"/>
              <w:right w:val="single" w:sz="4" w:space="0" w:color="auto"/>
            </w:tcBorders>
            <w:shd w:val="clear" w:color="auto" w:fill="auto"/>
            <w:noWrap/>
            <w:vAlign w:val="bottom"/>
          </w:tcPr>
          <w:p w14:paraId="13267D74" w14:textId="77777777" w:rsidR="00553051" w:rsidRPr="00474185" w:rsidRDefault="00553051" w:rsidP="008B5422">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6A78E47" w14:textId="77777777" w:rsidR="00553051" w:rsidRPr="00474185" w:rsidRDefault="00553051" w:rsidP="008B5422">
            <w:pPr>
              <w:jc w:val="center"/>
              <w:rPr>
                <w:color w:val="000000"/>
                <w:sz w:val="20"/>
                <w:szCs w:val="20"/>
              </w:rPr>
            </w:pPr>
            <w:r w:rsidRPr="00474185">
              <w:rPr>
                <w:color w:val="000000"/>
                <w:sz w:val="20"/>
                <w:szCs w:val="20"/>
              </w:rPr>
              <w:t>104,</w:t>
            </w:r>
            <w:r>
              <w:rPr>
                <w:color w:val="000000"/>
                <w:sz w:val="20"/>
                <w:szCs w:val="20"/>
              </w:rPr>
              <w:t>2</w:t>
            </w:r>
          </w:p>
        </w:tc>
      </w:tr>
      <w:tr w:rsidR="00553051" w:rsidRPr="00474185" w14:paraId="17A2805E" w14:textId="77777777" w:rsidTr="008B5422">
        <w:trPr>
          <w:gridAfter w:val="2"/>
          <w:wAfter w:w="180" w:type="dxa"/>
          <w:trHeight w:val="270"/>
        </w:trPr>
        <w:tc>
          <w:tcPr>
            <w:tcW w:w="993" w:type="dxa"/>
            <w:gridSpan w:val="3"/>
            <w:tcBorders>
              <w:top w:val="nil"/>
              <w:left w:val="single" w:sz="4" w:space="0" w:color="auto"/>
              <w:bottom w:val="single" w:sz="4" w:space="0" w:color="auto"/>
              <w:right w:val="single" w:sz="4" w:space="0" w:color="auto"/>
            </w:tcBorders>
            <w:shd w:val="clear" w:color="auto" w:fill="auto"/>
            <w:noWrap/>
            <w:vAlign w:val="bottom"/>
            <w:hideMark/>
          </w:tcPr>
          <w:p w14:paraId="0D301015" w14:textId="77777777" w:rsidR="00553051" w:rsidRPr="00474185" w:rsidRDefault="00553051" w:rsidP="008B5422">
            <w:pPr>
              <w:jc w:val="center"/>
              <w:rPr>
                <w:color w:val="000000"/>
                <w:sz w:val="20"/>
                <w:szCs w:val="20"/>
              </w:rPr>
            </w:pPr>
            <w:r w:rsidRPr="00474185">
              <w:rPr>
                <w:color w:val="000000"/>
                <w:sz w:val="20"/>
                <w:szCs w:val="20"/>
              </w:rPr>
              <w:t>2026</w:t>
            </w:r>
          </w:p>
        </w:tc>
        <w:tc>
          <w:tcPr>
            <w:tcW w:w="1275" w:type="dxa"/>
            <w:gridSpan w:val="2"/>
            <w:tcBorders>
              <w:top w:val="nil"/>
              <w:left w:val="nil"/>
              <w:bottom w:val="single" w:sz="4" w:space="0" w:color="auto"/>
              <w:right w:val="single" w:sz="4" w:space="0" w:color="auto"/>
            </w:tcBorders>
            <w:shd w:val="clear" w:color="auto" w:fill="auto"/>
            <w:noWrap/>
            <w:vAlign w:val="bottom"/>
            <w:hideMark/>
          </w:tcPr>
          <w:p w14:paraId="07E59F11" w14:textId="77777777" w:rsidR="00553051" w:rsidRPr="00474185" w:rsidRDefault="00553051" w:rsidP="008B5422">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0F1413D0" w14:textId="77777777" w:rsidR="00553051" w:rsidRPr="00474185" w:rsidRDefault="00553051" w:rsidP="008B5422">
            <w:pPr>
              <w:jc w:val="center"/>
              <w:rPr>
                <w:color w:val="000000"/>
                <w:sz w:val="20"/>
                <w:szCs w:val="20"/>
              </w:rPr>
            </w:pPr>
            <w:r w:rsidRPr="00D66892">
              <w:rPr>
                <w:color w:val="000000"/>
                <w:sz w:val="20"/>
                <w:szCs w:val="20"/>
              </w:rPr>
              <w:t>1034,23</w:t>
            </w:r>
          </w:p>
        </w:tc>
        <w:tc>
          <w:tcPr>
            <w:tcW w:w="1047" w:type="dxa"/>
            <w:gridSpan w:val="2"/>
            <w:tcBorders>
              <w:top w:val="nil"/>
              <w:left w:val="nil"/>
              <w:bottom w:val="single" w:sz="4" w:space="0" w:color="auto"/>
              <w:right w:val="single" w:sz="4" w:space="0" w:color="auto"/>
            </w:tcBorders>
            <w:shd w:val="clear" w:color="auto" w:fill="auto"/>
            <w:noWrap/>
            <w:vAlign w:val="bottom"/>
          </w:tcPr>
          <w:p w14:paraId="1048D4BA" w14:textId="77777777" w:rsidR="00553051" w:rsidRPr="00474185" w:rsidRDefault="00553051" w:rsidP="008B5422">
            <w:pPr>
              <w:jc w:val="center"/>
              <w:rPr>
                <w:sz w:val="20"/>
                <w:szCs w:val="20"/>
              </w:rPr>
            </w:pPr>
            <w:r>
              <w:rPr>
                <w:sz w:val="20"/>
                <w:szCs w:val="20"/>
              </w:rPr>
              <w:t>5242,14</w:t>
            </w:r>
          </w:p>
        </w:tc>
        <w:tc>
          <w:tcPr>
            <w:tcW w:w="1477" w:type="dxa"/>
            <w:gridSpan w:val="2"/>
            <w:tcBorders>
              <w:top w:val="nil"/>
              <w:left w:val="nil"/>
              <w:bottom w:val="single" w:sz="4" w:space="0" w:color="auto"/>
              <w:right w:val="single" w:sz="4" w:space="0" w:color="auto"/>
            </w:tcBorders>
            <w:shd w:val="clear" w:color="auto" w:fill="auto"/>
            <w:noWrap/>
            <w:vAlign w:val="bottom"/>
          </w:tcPr>
          <w:p w14:paraId="5515A5F5" w14:textId="77777777" w:rsidR="00553051" w:rsidRPr="00474185" w:rsidRDefault="00553051" w:rsidP="008B5422">
            <w:pPr>
              <w:jc w:val="center"/>
              <w:rPr>
                <w:color w:val="000000"/>
                <w:sz w:val="20"/>
                <w:szCs w:val="20"/>
              </w:rPr>
            </w:pPr>
            <w:r>
              <w:rPr>
                <w:color w:val="000000"/>
                <w:sz w:val="20"/>
                <w:szCs w:val="20"/>
              </w:rPr>
              <w:t>7,80</w:t>
            </w:r>
          </w:p>
        </w:tc>
        <w:tc>
          <w:tcPr>
            <w:tcW w:w="1006" w:type="dxa"/>
            <w:tcBorders>
              <w:top w:val="nil"/>
              <w:left w:val="nil"/>
              <w:bottom w:val="single" w:sz="4" w:space="0" w:color="auto"/>
              <w:right w:val="single" w:sz="4" w:space="0" w:color="auto"/>
            </w:tcBorders>
            <w:shd w:val="clear" w:color="auto" w:fill="auto"/>
            <w:noWrap/>
            <w:vAlign w:val="bottom"/>
          </w:tcPr>
          <w:p w14:paraId="3A8C7F4C" w14:textId="77777777" w:rsidR="00553051" w:rsidRPr="00474185" w:rsidRDefault="00553051" w:rsidP="008B5422">
            <w:pPr>
              <w:jc w:val="center"/>
              <w:rPr>
                <w:color w:val="000000"/>
                <w:sz w:val="20"/>
                <w:szCs w:val="20"/>
              </w:rPr>
            </w:pPr>
            <w:r>
              <w:rPr>
                <w:color w:val="000000"/>
                <w:sz w:val="20"/>
                <w:szCs w:val="20"/>
              </w:rPr>
              <w:t>34,93</w:t>
            </w:r>
          </w:p>
        </w:tc>
        <w:tc>
          <w:tcPr>
            <w:tcW w:w="1492" w:type="dxa"/>
            <w:gridSpan w:val="2"/>
            <w:tcBorders>
              <w:top w:val="nil"/>
              <w:left w:val="nil"/>
              <w:bottom w:val="single" w:sz="4" w:space="0" w:color="auto"/>
              <w:right w:val="single" w:sz="4" w:space="0" w:color="auto"/>
            </w:tcBorders>
            <w:shd w:val="clear" w:color="auto" w:fill="auto"/>
            <w:noWrap/>
            <w:vAlign w:val="bottom"/>
          </w:tcPr>
          <w:p w14:paraId="3AFC518A" w14:textId="77777777" w:rsidR="00553051" w:rsidRPr="00474185" w:rsidRDefault="00553051" w:rsidP="008B5422">
            <w:pPr>
              <w:jc w:val="center"/>
              <w:rPr>
                <w:color w:val="000000"/>
                <w:sz w:val="20"/>
                <w:szCs w:val="20"/>
              </w:rPr>
            </w:pPr>
            <w:r>
              <w:rPr>
                <w:color w:val="000000"/>
                <w:sz w:val="20"/>
                <w:szCs w:val="20"/>
              </w:rPr>
              <w:t>544,09</w:t>
            </w:r>
          </w:p>
        </w:tc>
        <w:tc>
          <w:tcPr>
            <w:tcW w:w="932" w:type="dxa"/>
            <w:gridSpan w:val="2"/>
            <w:tcBorders>
              <w:top w:val="nil"/>
              <w:left w:val="nil"/>
              <w:bottom w:val="single" w:sz="4" w:space="0" w:color="auto"/>
              <w:right w:val="single" w:sz="4" w:space="0" w:color="auto"/>
            </w:tcBorders>
            <w:shd w:val="clear" w:color="auto" w:fill="auto"/>
            <w:noWrap/>
            <w:vAlign w:val="bottom"/>
          </w:tcPr>
          <w:p w14:paraId="7CD0E72F" w14:textId="77777777" w:rsidR="00553051" w:rsidRPr="00474185" w:rsidRDefault="00553051" w:rsidP="008B5422">
            <w:pPr>
              <w:jc w:val="center"/>
              <w:rPr>
                <w:color w:val="000000"/>
                <w:sz w:val="20"/>
                <w:szCs w:val="20"/>
              </w:rPr>
            </w:pPr>
            <w:r w:rsidRPr="00474185">
              <w:rPr>
                <w:color w:val="000000"/>
                <w:sz w:val="20"/>
                <w:szCs w:val="20"/>
              </w:rPr>
              <w:t>-</w:t>
            </w:r>
          </w:p>
        </w:tc>
        <w:tc>
          <w:tcPr>
            <w:tcW w:w="1140" w:type="dxa"/>
            <w:gridSpan w:val="2"/>
            <w:tcBorders>
              <w:top w:val="nil"/>
              <w:left w:val="nil"/>
              <w:bottom w:val="single" w:sz="4" w:space="0" w:color="auto"/>
              <w:right w:val="single" w:sz="4" w:space="0" w:color="auto"/>
            </w:tcBorders>
            <w:shd w:val="clear" w:color="auto" w:fill="auto"/>
            <w:noWrap/>
            <w:vAlign w:val="bottom"/>
          </w:tcPr>
          <w:p w14:paraId="7541DDEC" w14:textId="77777777" w:rsidR="00553051" w:rsidRPr="00474185" w:rsidRDefault="00553051" w:rsidP="008B5422">
            <w:pPr>
              <w:jc w:val="center"/>
              <w:rPr>
                <w:sz w:val="20"/>
                <w:szCs w:val="20"/>
              </w:rPr>
            </w:pPr>
            <w:r w:rsidRPr="00474185">
              <w:rPr>
                <w:color w:val="000000"/>
                <w:sz w:val="20"/>
                <w:szCs w:val="20"/>
              </w:rPr>
              <w:t>206,09</w:t>
            </w:r>
          </w:p>
        </w:tc>
        <w:tc>
          <w:tcPr>
            <w:tcW w:w="1128" w:type="dxa"/>
            <w:gridSpan w:val="2"/>
            <w:tcBorders>
              <w:top w:val="nil"/>
              <w:left w:val="nil"/>
              <w:bottom w:val="single" w:sz="4" w:space="0" w:color="auto"/>
              <w:right w:val="single" w:sz="4" w:space="0" w:color="auto"/>
            </w:tcBorders>
            <w:shd w:val="clear" w:color="auto" w:fill="auto"/>
            <w:noWrap/>
            <w:vAlign w:val="bottom"/>
          </w:tcPr>
          <w:p w14:paraId="7AEB9DA4" w14:textId="77777777" w:rsidR="00553051" w:rsidRPr="00474185" w:rsidRDefault="00553051" w:rsidP="008B5422">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3C0BA6F9" w14:textId="77777777" w:rsidR="00553051" w:rsidRPr="00474185" w:rsidRDefault="00553051" w:rsidP="008B5422">
            <w:pPr>
              <w:jc w:val="center"/>
              <w:rPr>
                <w:sz w:val="20"/>
                <w:szCs w:val="20"/>
              </w:rPr>
            </w:pPr>
            <w:r w:rsidRPr="00474185">
              <w:rPr>
                <w:color w:val="000000"/>
                <w:sz w:val="20"/>
                <w:szCs w:val="20"/>
              </w:rPr>
              <w:t>0,140</w:t>
            </w:r>
          </w:p>
        </w:tc>
        <w:tc>
          <w:tcPr>
            <w:tcW w:w="977" w:type="dxa"/>
            <w:gridSpan w:val="2"/>
            <w:tcBorders>
              <w:top w:val="nil"/>
              <w:left w:val="nil"/>
              <w:bottom w:val="single" w:sz="4" w:space="0" w:color="auto"/>
              <w:right w:val="single" w:sz="4" w:space="0" w:color="auto"/>
            </w:tcBorders>
            <w:shd w:val="clear" w:color="auto" w:fill="auto"/>
            <w:noWrap/>
            <w:vAlign w:val="bottom"/>
          </w:tcPr>
          <w:p w14:paraId="261164D1" w14:textId="77777777" w:rsidR="00553051" w:rsidRPr="00474185" w:rsidRDefault="00553051" w:rsidP="008B5422">
            <w:pPr>
              <w:jc w:val="center"/>
              <w:rPr>
                <w:sz w:val="20"/>
                <w:szCs w:val="20"/>
              </w:rPr>
            </w:pPr>
            <w:r w:rsidRPr="00474185">
              <w:rPr>
                <w:color w:val="000000"/>
                <w:sz w:val="20"/>
                <w:szCs w:val="20"/>
              </w:rPr>
              <w:t>55,70</w:t>
            </w:r>
          </w:p>
        </w:tc>
        <w:tc>
          <w:tcPr>
            <w:tcW w:w="709" w:type="dxa"/>
            <w:gridSpan w:val="2"/>
            <w:tcBorders>
              <w:top w:val="nil"/>
              <w:left w:val="nil"/>
              <w:bottom w:val="single" w:sz="4" w:space="0" w:color="auto"/>
              <w:right w:val="single" w:sz="4" w:space="0" w:color="auto"/>
            </w:tcBorders>
            <w:shd w:val="clear" w:color="auto" w:fill="auto"/>
            <w:noWrap/>
            <w:vAlign w:val="bottom"/>
          </w:tcPr>
          <w:p w14:paraId="04556EE9" w14:textId="77777777" w:rsidR="00553051" w:rsidRPr="00474185" w:rsidRDefault="00553051" w:rsidP="008B5422">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5C8C90F9" w14:textId="77777777" w:rsidR="00553051" w:rsidRPr="00474185" w:rsidRDefault="00553051" w:rsidP="008B5422">
            <w:pPr>
              <w:jc w:val="center"/>
              <w:rPr>
                <w:color w:val="000000"/>
                <w:sz w:val="20"/>
                <w:szCs w:val="20"/>
              </w:rPr>
            </w:pPr>
            <w:r w:rsidRPr="00474185">
              <w:rPr>
                <w:color w:val="000000"/>
                <w:sz w:val="20"/>
                <w:szCs w:val="20"/>
              </w:rPr>
              <w:t>104,0</w:t>
            </w:r>
          </w:p>
        </w:tc>
      </w:tr>
      <w:tr w:rsidR="00553051" w:rsidRPr="00474185" w14:paraId="5A640D7E" w14:textId="77777777" w:rsidTr="008B5422">
        <w:trPr>
          <w:gridAfter w:val="2"/>
          <w:wAfter w:w="180" w:type="dxa"/>
          <w:trHeight w:val="270"/>
        </w:trPr>
        <w:tc>
          <w:tcPr>
            <w:tcW w:w="993" w:type="dxa"/>
            <w:gridSpan w:val="3"/>
            <w:tcBorders>
              <w:top w:val="nil"/>
              <w:left w:val="single" w:sz="4" w:space="0" w:color="auto"/>
              <w:bottom w:val="single" w:sz="4" w:space="0" w:color="auto"/>
              <w:right w:val="single" w:sz="4" w:space="0" w:color="auto"/>
            </w:tcBorders>
            <w:shd w:val="clear" w:color="auto" w:fill="auto"/>
            <w:noWrap/>
            <w:vAlign w:val="bottom"/>
            <w:hideMark/>
          </w:tcPr>
          <w:p w14:paraId="50235CCE" w14:textId="77777777" w:rsidR="00553051" w:rsidRPr="00474185" w:rsidRDefault="00553051" w:rsidP="008B5422">
            <w:pPr>
              <w:jc w:val="center"/>
              <w:rPr>
                <w:color w:val="000000"/>
                <w:sz w:val="20"/>
                <w:szCs w:val="20"/>
              </w:rPr>
            </w:pPr>
            <w:r w:rsidRPr="00474185">
              <w:rPr>
                <w:color w:val="000000"/>
                <w:sz w:val="20"/>
                <w:szCs w:val="20"/>
              </w:rPr>
              <w:t>2027</w:t>
            </w:r>
          </w:p>
        </w:tc>
        <w:tc>
          <w:tcPr>
            <w:tcW w:w="1275" w:type="dxa"/>
            <w:gridSpan w:val="2"/>
            <w:tcBorders>
              <w:top w:val="nil"/>
              <w:left w:val="nil"/>
              <w:bottom w:val="single" w:sz="4" w:space="0" w:color="auto"/>
              <w:right w:val="single" w:sz="4" w:space="0" w:color="auto"/>
            </w:tcBorders>
            <w:shd w:val="clear" w:color="auto" w:fill="auto"/>
            <w:noWrap/>
            <w:vAlign w:val="bottom"/>
            <w:hideMark/>
          </w:tcPr>
          <w:p w14:paraId="77AC2FB0" w14:textId="77777777" w:rsidR="00553051" w:rsidRPr="00474185" w:rsidRDefault="00553051" w:rsidP="008B5422">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23AE5F83" w14:textId="77777777" w:rsidR="00553051" w:rsidRPr="00474185" w:rsidRDefault="00553051" w:rsidP="008B5422">
            <w:pPr>
              <w:jc w:val="center"/>
              <w:rPr>
                <w:color w:val="000000"/>
                <w:sz w:val="20"/>
                <w:szCs w:val="20"/>
              </w:rPr>
            </w:pPr>
            <w:r w:rsidRPr="00D66892">
              <w:rPr>
                <w:color w:val="000000"/>
                <w:sz w:val="20"/>
                <w:szCs w:val="20"/>
              </w:rPr>
              <w:t>1034,23</w:t>
            </w:r>
          </w:p>
        </w:tc>
        <w:tc>
          <w:tcPr>
            <w:tcW w:w="1047" w:type="dxa"/>
            <w:gridSpan w:val="2"/>
            <w:tcBorders>
              <w:top w:val="nil"/>
              <w:left w:val="nil"/>
              <w:bottom w:val="single" w:sz="4" w:space="0" w:color="auto"/>
              <w:right w:val="single" w:sz="4" w:space="0" w:color="auto"/>
            </w:tcBorders>
            <w:shd w:val="clear" w:color="auto" w:fill="auto"/>
            <w:noWrap/>
            <w:vAlign w:val="bottom"/>
          </w:tcPr>
          <w:p w14:paraId="7392DFB5" w14:textId="77777777" w:rsidR="00553051" w:rsidRPr="00474185" w:rsidRDefault="00553051" w:rsidP="008B5422">
            <w:pPr>
              <w:jc w:val="center"/>
              <w:rPr>
                <w:sz w:val="20"/>
                <w:szCs w:val="20"/>
              </w:rPr>
            </w:pPr>
            <w:r>
              <w:rPr>
                <w:sz w:val="20"/>
                <w:szCs w:val="20"/>
              </w:rPr>
              <w:t>5420,37</w:t>
            </w:r>
          </w:p>
        </w:tc>
        <w:tc>
          <w:tcPr>
            <w:tcW w:w="1477" w:type="dxa"/>
            <w:gridSpan w:val="2"/>
            <w:tcBorders>
              <w:top w:val="nil"/>
              <w:left w:val="nil"/>
              <w:bottom w:val="single" w:sz="4" w:space="0" w:color="auto"/>
              <w:right w:val="single" w:sz="4" w:space="0" w:color="auto"/>
            </w:tcBorders>
            <w:shd w:val="clear" w:color="auto" w:fill="auto"/>
            <w:noWrap/>
            <w:vAlign w:val="bottom"/>
          </w:tcPr>
          <w:p w14:paraId="649D08A8" w14:textId="77777777" w:rsidR="00553051" w:rsidRPr="00474185" w:rsidRDefault="00553051" w:rsidP="008B5422">
            <w:pPr>
              <w:jc w:val="center"/>
              <w:rPr>
                <w:color w:val="000000"/>
                <w:sz w:val="20"/>
                <w:szCs w:val="20"/>
              </w:rPr>
            </w:pPr>
            <w:r>
              <w:rPr>
                <w:color w:val="000000"/>
                <w:sz w:val="20"/>
                <w:szCs w:val="20"/>
              </w:rPr>
              <w:t>8,03</w:t>
            </w:r>
          </w:p>
        </w:tc>
        <w:tc>
          <w:tcPr>
            <w:tcW w:w="1006" w:type="dxa"/>
            <w:tcBorders>
              <w:top w:val="nil"/>
              <w:left w:val="nil"/>
              <w:bottom w:val="single" w:sz="4" w:space="0" w:color="auto"/>
              <w:right w:val="single" w:sz="4" w:space="0" w:color="auto"/>
            </w:tcBorders>
            <w:shd w:val="clear" w:color="auto" w:fill="auto"/>
            <w:noWrap/>
            <w:vAlign w:val="bottom"/>
          </w:tcPr>
          <w:p w14:paraId="7761F011" w14:textId="77777777" w:rsidR="00553051" w:rsidRPr="00474185" w:rsidRDefault="00553051" w:rsidP="008B5422">
            <w:pPr>
              <w:jc w:val="center"/>
              <w:rPr>
                <w:color w:val="000000"/>
                <w:sz w:val="20"/>
                <w:szCs w:val="20"/>
              </w:rPr>
            </w:pPr>
            <w:r>
              <w:rPr>
                <w:color w:val="000000"/>
                <w:sz w:val="20"/>
                <w:szCs w:val="20"/>
              </w:rPr>
              <w:t>36,32</w:t>
            </w:r>
          </w:p>
        </w:tc>
        <w:tc>
          <w:tcPr>
            <w:tcW w:w="1492" w:type="dxa"/>
            <w:gridSpan w:val="2"/>
            <w:tcBorders>
              <w:top w:val="nil"/>
              <w:left w:val="nil"/>
              <w:bottom w:val="single" w:sz="4" w:space="0" w:color="auto"/>
              <w:right w:val="single" w:sz="4" w:space="0" w:color="auto"/>
            </w:tcBorders>
            <w:shd w:val="clear" w:color="auto" w:fill="auto"/>
            <w:noWrap/>
            <w:vAlign w:val="bottom"/>
          </w:tcPr>
          <w:p w14:paraId="0343B09E" w14:textId="77777777" w:rsidR="00553051" w:rsidRPr="00474185" w:rsidRDefault="00553051" w:rsidP="008B5422">
            <w:pPr>
              <w:jc w:val="center"/>
              <w:rPr>
                <w:color w:val="000000"/>
                <w:sz w:val="20"/>
                <w:szCs w:val="20"/>
              </w:rPr>
            </w:pPr>
            <w:r>
              <w:rPr>
                <w:color w:val="000000"/>
                <w:sz w:val="20"/>
                <w:szCs w:val="20"/>
              </w:rPr>
              <w:t>565,86</w:t>
            </w:r>
          </w:p>
        </w:tc>
        <w:tc>
          <w:tcPr>
            <w:tcW w:w="932" w:type="dxa"/>
            <w:gridSpan w:val="2"/>
            <w:tcBorders>
              <w:top w:val="nil"/>
              <w:left w:val="nil"/>
              <w:bottom w:val="single" w:sz="4" w:space="0" w:color="auto"/>
              <w:right w:val="single" w:sz="4" w:space="0" w:color="auto"/>
            </w:tcBorders>
            <w:shd w:val="clear" w:color="auto" w:fill="auto"/>
            <w:noWrap/>
            <w:vAlign w:val="bottom"/>
          </w:tcPr>
          <w:p w14:paraId="56DB5B5D" w14:textId="77777777" w:rsidR="00553051" w:rsidRPr="00474185" w:rsidRDefault="00553051" w:rsidP="008B5422">
            <w:pPr>
              <w:jc w:val="center"/>
              <w:rPr>
                <w:color w:val="000000"/>
                <w:sz w:val="20"/>
                <w:szCs w:val="20"/>
              </w:rPr>
            </w:pPr>
            <w:r w:rsidRPr="00474185">
              <w:rPr>
                <w:color w:val="000000"/>
                <w:sz w:val="20"/>
                <w:szCs w:val="20"/>
              </w:rPr>
              <w:t>-</w:t>
            </w:r>
          </w:p>
        </w:tc>
        <w:tc>
          <w:tcPr>
            <w:tcW w:w="1140" w:type="dxa"/>
            <w:gridSpan w:val="2"/>
            <w:tcBorders>
              <w:top w:val="nil"/>
              <w:left w:val="nil"/>
              <w:bottom w:val="single" w:sz="4" w:space="0" w:color="auto"/>
              <w:right w:val="single" w:sz="4" w:space="0" w:color="auto"/>
            </w:tcBorders>
            <w:shd w:val="clear" w:color="auto" w:fill="auto"/>
            <w:noWrap/>
            <w:vAlign w:val="bottom"/>
          </w:tcPr>
          <w:p w14:paraId="384CE0F2" w14:textId="77777777" w:rsidR="00553051" w:rsidRPr="00474185" w:rsidRDefault="00553051" w:rsidP="008B5422">
            <w:pPr>
              <w:jc w:val="center"/>
              <w:rPr>
                <w:sz w:val="20"/>
                <w:szCs w:val="20"/>
              </w:rPr>
            </w:pPr>
            <w:r w:rsidRPr="00474185">
              <w:rPr>
                <w:color w:val="000000"/>
                <w:sz w:val="20"/>
                <w:szCs w:val="20"/>
              </w:rPr>
              <w:t>206,09</w:t>
            </w:r>
          </w:p>
        </w:tc>
        <w:tc>
          <w:tcPr>
            <w:tcW w:w="1128" w:type="dxa"/>
            <w:gridSpan w:val="2"/>
            <w:tcBorders>
              <w:top w:val="nil"/>
              <w:left w:val="nil"/>
              <w:bottom w:val="single" w:sz="4" w:space="0" w:color="auto"/>
              <w:right w:val="single" w:sz="4" w:space="0" w:color="auto"/>
            </w:tcBorders>
            <w:shd w:val="clear" w:color="auto" w:fill="auto"/>
            <w:noWrap/>
            <w:vAlign w:val="bottom"/>
          </w:tcPr>
          <w:p w14:paraId="785E6C71" w14:textId="77777777" w:rsidR="00553051" w:rsidRPr="00474185" w:rsidRDefault="00553051" w:rsidP="008B5422">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597324A8" w14:textId="77777777" w:rsidR="00553051" w:rsidRPr="00474185" w:rsidRDefault="00553051" w:rsidP="008B5422">
            <w:pPr>
              <w:jc w:val="center"/>
              <w:rPr>
                <w:sz w:val="20"/>
                <w:szCs w:val="20"/>
              </w:rPr>
            </w:pPr>
            <w:r w:rsidRPr="00474185">
              <w:rPr>
                <w:color w:val="000000"/>
                <w:sz w:val="20"/>
                <w:szCs w:val="20"/>
              </w:rPr>
              <w:t>0,140</w:t>
            </w:r>
          </w:p>
        </w:tc>
        <w:tc>
          <w:tcPr>
            <w:tcW w:w="977" w:type="dxa"/>
            <w:gridSpan w:val="2"/>
            <w:tcBorders>
              <w:top w:val="nil"/>
              <w:left w:val="nil"/>
              <w:bottom w:val="single" w:sz="4" w:space="0" w:color="auto"/>
              <w:right w:val="single" w:sz="4" w:space="0" w:color="auto"/>
            </w:tcBorders>
            <w:shd w:val="clear" w:color="auto" w:fill="auto"/>
            <w:noWrap/>
            <w:vAlign w:val="bottom"/>
          </w:tcPr>
          <w:p w14:paraId="315239BE" w14:textId="77777777" w:rsidR="00553051" w:rsidRPr="00474185" w:rsidRDefault="00553051" w:rsidP="008B5422">
            <w:pPr>
              <w:jc w:val="center"/>
              <w:rPr>
                <w:sz w:val="20"/>
                <w:szCs w:val="20"/>
              </w:rPr>
            </w:pPr>
            <w:r w:rsidRPr="00474185">
              <w:rPr>
                <w:color w:val="000000"/>
                <w:sz w:val="20"/>
                <w:szCs w:val="20"/>
              </w:rPr>
              <w:t>55,70</w:t>
            </w:r>
          </w:p>
        </w:tc>
        <w:tc>
          <w:tcPr>
            <w:tcW w:w="709" w:type="dxa"/>
            <w:gridSpan w:val="2"/>
            <w:tcBorders>
              <w:top w:val="nil"/>
              <w:left w:val="nil"/>
              <w:bottom w:val="single" w:sz="4" w:space="0" w:color="auto"/>
              <w:right w:val="single" w:sz="4" w:space="0" w:color="auto"/>
            </w:tcBorders>
            <w:shd w:val="clear" w:color="auto" w:fill="auto"/>
            <w:noWrap/>
            <w:vAlign w:val="bottom"/>
          </w:tcPr>
          <w:p w14:paraId="3A7DF967" w14:textId="77777777" w:rsidR="00553051" w:rsidRPr="00474185" w:rsidRDefault="00553051" w:rsidP="008B5422">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DD5B3EC" w14:textId="77777777" w:rsidR="00553051" w:rsidRPr="00474185" w:rsidRDefault="00553051" w:rsidP="008B5422">
            <w:pPr>
              <w:jc w:val="center"/>
              <w:rPr>
                <w:color w:val="000000"/>
                <w:sz w:val="20"/>
                <w:szCs w:val="20"/>
              </w:rPr>
            </w:pPr>
            <w:r w:rsidRPr="00474185">
              <w:rPr>
                <w:color w:val="000000"/>
                <w:sz w:val="20"/>
                <w:szCs w:val="20"/>
              </w:rPr>
              <w:t>104,0</w:t>
            </w:r>
          </w:p>
        </w:tc>
      </w:tr>
      <w:tr w:rsidR="00553051" w:rsidRPr="00474185" w14:paraId="094114BD" w14:textId="77777777" w:rsidTr="008B5422">
        <w:trPr>
          <w:gridAfter w:val="2"/>
          <w:wAfter w:w="180" w:type="dxa"/>
          <w:trHeight w:val="270"/>
        </w:trPr>
        <w:tc>
          <w:tcPr>
            <w:tcW w:w="993" w:type="dxa"/>
            <w:gridSpan w:val="3"/>
            <w:tcBorders>
              <w:top w:val="nil"/>
              <w:left w:val="single" w:sz="4" w:space="0" w:color="auto"/>
              <w:bottom w:val="single" w:sz="4" w:space="0" w:color="auto"/>
              <w:right w:val="single" w:sz="4" w:space="0" w:color="auto"/>
            </w:tcBorders>
            <w:shd w:val="clear" w:color="auto" w:fill="auto"/>
            <w:noWrap/>
            <w:vAlign w:val="bottom"/>
            <w:hideMark/>
          </w:tcPr>
          <w:p w14:paraId="4B6693C8" w14:textId="77777777" w:rsidR="00553051" w:rsidRPr="00474185" w:rsidRDefault="00553051" w:rsidP="008B5422">
            <w:pPr>
              <w:jc w:val="center"/>
              <w:rPr>
                <w:color w:val="000000"/>
                <w:sz w:val="20"/>
                <w:szCs w:val="20"/>
              </w:rPr>
            </w:pPr>
            <w:r w:rsidRPr="00474185">
              <w:rPr>
                <w:color w:val="000000"/>
                <w:sz w:val="20"/>
                <w:szCs w:val="20"/>
              </w:rPr>
              <w:t>2028</w:t>
            </w:r>
          </w:p>
        </w:tc>
        <w:tc>
          <w:tcPr>
            <w:tcW w:w="1275" w:type="dxa"/>
            <w:gridSpan w:val="2"/>
            <w:tcBorders>
              <w:top w:val="nil"/>
              <w:left w:val="nil"/>
              <w:bottom w:val="single" w:sz="4" w:space="0" w:color="auto"/>
              <w:right w:val="single" w:sz="4" w:space="0" w:color="auto"/>
            </w:tcBorders>
            <w:shd w:val="clear" w:color="auto" w:fill="auto"/>
            <w:noWrap/>
            <w:vAlign w:val="bottom"/>
            <w:hideMark/>
          </w:tcPr>
          <w:p w14:paraId="394046E8" w14:textId="77777777" w:rsidR="00553051" w:rsidRPr="00474185" w:rsidRDefault="00553051" w:rsidP="008B5422">
            <w:pPr>
              <w:jc w:val="center"/>
              <w:rPr>
                <w:color w:val="000000"/>
                <w:sz w:val="20"/>
                <w:szCs w:val="20"/>
              </w:rPr>
            </w:pPr>
            <w:r w:rsidRPr="00474185">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1ED17A8" w14:textId="77777777" w:rsidR="00553051" w:rsidRPr="00474185" w:rsidRDefault="00553051" w:rsidP="008B5422">
            <w:pPr>
              <w:jc w:val="center"/>
              <w:rPr>
                <w:color w:val="000000"/>
                <w:sz w:val="20"/>
                <w:szCs w:val="20"/>
              </w:rPr>
            </w:pPr>
            <w:r w:rsidRPr="00D66892">
              <w:rPr>
                <w:color w:val="000000"/>
                <w:sz w:val="20"/>
                <w:szCs w:val="20"/>
              </w:rPr>
              <w:t>1034,23</w:t>
            </w:r>
          </w:p>
        </w:tc>
        <w:tc>
          <w:tcPr>
            <w:tcW w:w="1047" w:type="dxa"/>
            <w:gridSpan w:val="2"/>
            <w:tcBorders>
              <w:top w:val="nil"/>
              <w:left w:val="nil"/>
              <w:bottom w:val="single" w:sz="4" w:space="0" w:color="auto"/>
              <w:right w:val="single" w:sz="4" w:space="0" w:color="auto"/>
            </w:tcBorders>
            <w:shd w:val="clear" w:color="auto" w:fill="auto"/>
            <w:noWrap/>
            <w:vAlign w:val="bottom"/>
          </w:tcPr>
          <w:p w14:paraId="2FB17F05" w14:textId="77777777" w:rsidR="00553051" w:rsidRPr="00474185" w:rsidRDefault="00553051" w:rsidP="008B5422">
            <w:pPr>
              <w:jc w:val="center"/>
              <w:rPr>
                <w:sz w:val="20"/>
                <w:szCs w:val="20"/>
              </w:rPr>
            </w:pPr>
            <w:r>
              <w:rPr>
                <w:sz w:val="20"/>
                <w:szCs w:val="20"/>
              </w:rPr>
              <w:t>5604,67</w:t>
            </w:r>
          </w:p>
        </w:tc>
        <w:tc>
          <w:tcPr>
            <w:tcW w:w="1477" w:type="dxa"/>
            <w:gridSpan w:val="2"/>
            <w:tcBorders>
              <w:top w:val="nil"/>
              <w:left w:val="nil"/>
              <w:bottom w:val="single" w:sz="4" w:space="0" w:color="auto"/>
              <w:right w:val="single" w:sz="4" w:space="0" w:color="auto"/>
            </w:tcBorders>
            <w:shd w:val="clear" w:color="auto" w:fill="auto"/>
            <w:noWrap/>
            <w:vAlign w:val="bottom"/>
          </w:tcPr>
          <w:p w14:paraId="4762A760" w14:textId="77777777" w:rsidR="00553051" w:rsidRPr="00474185" w:rsidRDefault="00553051" w:rsidP="008B5422">
            <w:pPr>
              <w:jc w:val="center"/>
              <w:rPr>
                <w:color w:val="000000"/>
                <w:sz w:val="20"/>
                <w:szCs w:val="20"/>
              </w:rPr>
            </w:pPr>
            <w:r>
              <w:rPr>
                <w:color w:val="000000"/>
                <w:sz w:val="20"/>
                <w:szCs w:val="20"/>
              </w:rPr>
              <w:t>8,27</w:t>
            </w:r>
          </w:p>
        </w:tc>
        <w:tc>
          <w:tcPr>
            <w:tcW w:w="1006" w:type="dxa"/>
            <w:tcBorders>
              <w:top w:val="nil"/>
              <w:left w:val="nil"/>
              <w:bottom w:val="single" w:sz="4" w:space="0" w:color="auto"/>
              <w:right w:val="single" w:sz="4" w:space="0" w:color="auto"/>
            </w:tcBorders>
            <w:shd w:val="clear" w:color="auto" w:fill="auto"/>
            <w:noWrap/>
            <w:vAlign w:val="bottom"/>
          </w:tcPr>
          <w:p w14:paraId="2EBBEF6F" w14:textId="77777777" w:rsidR="00553051" w:rsidRPr="00474185" w:rsidRDefault="00553051" w:rsidP="008B5422">
            <w:pPr>
              <w:jc w:val="center"/>
              <w:rPr>
                <w:color w:val="000000"/>
                <w:sz w:val="20"/>
                <w:szCs w:val="20"/>
              </w:rPr>
            </w:pPr>
            <w:r>
              <w:rPr>
                <w:color w:val="000000"/>
                <w:sz w:val="20"/>
                <w:szCs w:val="20"/>
              </w:rPr>
              <w:t>37,78</w:t>
            </w:r>
          </w:p>
        </w:tc>
        <w:tc>
          <w:tcPr>
            <w:tcW w:w="1492" w:type="dxa"/>
            <w:gridSpan w:val="2"/>
            <w:tcBorders>
              <w:top w:val="nil"/>
              <w:left w:val="nil"/>
              <w:bottom w:val="single" w:sz="4" w:space="0" w:color="auto"/>
              <w:right w:val="single" w:sz="4" w:space="0" w:color="auto"/>
            </w:tcBorders>
            <w:shd w:val="clear" w:color="auto" w:fill="auto"/>
            <w:noWrap/>
            <w:vAlign w:val="bottom"/>
          </w:tcPr>
          <w:p w14:paraId="7ADD3BD4" w14:textId="77777777" w:rsidR="00553051" w:rsidRPr="00474185" w:rsidRDefault="00553051" w:rsidP="008B5422">
            <w:pPr>
              <w:jc w:val="center"/>
              <w:rPr>
                <w:color w:val="000000"/>
                <w:sz w:val="20"/>
                <w:szCs w:val="20"/>
              </w:rPr>
            </w:pPr>
            <w:r>
              <w:rPr>
                <w:color w:val="000000"/>
                <w:sz w:val="20"/>
                <w:szCs w:val="20"/>
              </w:rPr>
              <w:t>588,49</w:t>
            </w:r>
          </w:p>
        </w:tc>
        <w:tc>
          <w:tcPr>
            <w:tcW w:w="932" w:type="dxa"/>
            <w:gridSpan w:val="2"/>
            <w:tcBorders>
              <w:top w:val="nil"/>
              <w:left w:val="nil"/>
              <w:bottom w:val="single" w:sz="4" w:space="0" w:color="auto"/>
              <w:right w:val="single" w:sz="4" w:space="0" w:color="auto"/>
            </w:tcBorders>
            <w:shd w:val="clear" w:color="auto" w:fill="auto"/>
            <w:noWrap/>
            <w:vAlign w:val="bottom"/>
          </w:tcPr>
          <w:p w14:paraId="144D314C" w14:textId="77777777" w:rsidR="00553051" w:rsidRPr="00474185" w:rsidRDefault="00553051" w:rsidP="008B5422">
            <w:pPr>
              <w:jc w:val="center"/>
              <w:rPr>
                <w:color w:val="000000"/>
                <w:sz w:val="20"/>
                <w:szCs w:val="20"/>
              </w:rPr>
            </w:pPr>
            <w:r w:rsidRPr="00474185">
              <w:rPr>
                <w:color w:val="000000"/>
                <w:sz w:val="20"/>
                <w:szCs w:val="20"/>
              </w:rPr>
              <w:t>-</w:t>
            </w:r>
          </w:p>
        </w:tc>
        <w:tc>
          <w:tcPr>
            <w:tcW w:w="1140" w:type="dxa"/>
            <w:gridSpan w:val="2"/>
            <w:tcBorders>
              <w:top w:val="nil"/>
              <w:left w:val="nil"/>
              <w:bottom w:val="single" w:sz="4" w:space="0" w:color="auto"/>
              <w:right w:val="single" w:sz="4" w:space="0" w:color="auto"/>
            </w:tcBorders>
            <w:shd w:val="clear" w:color="auto" w:fill="auto"/>
            <w:noWrap/>
            <w:vAlign w:val="bottom"/>
          </w:tcPr>
          <w:p w14:paraId="7068FF0F" w14:textId="77777777" w:rsidR="00553051" w:rsidRPr="00474185" w:rsidRDefault="00553051" w:rsidP="008B5422">
            <w:pPr>
              <w:jc w:val="center"/>
              <w:rPr>
                <w:sz w:val="20"/>
                <w:szCs w:val="20"/>
              </w:rPr>
            </w:pPr>
            <w:r w:rsidRPr="00474185">
              <w:rPr>
                <w:color w:val="000000"/>
                <w:sz w:val="20"/>
                <w:szCs w:val="20"/>
              </w:rPr>
              <w:t>206,09</w:t>
            </w:r>
          </w:p>
        </w:tc>
        <w:tc>
          <w:tcPr>
            <w:tcW w:w="1128" w:type="dxa"/>
            <w:gridSpan w:val="2"/>
            <w:tcBorders>
              <w:top w:val="nil"/>
              <w:left w:val="nil"/>
              <w:bottom w:val="single" w:sz="4" w:space="0" w:color="auto"/>
              <w:right w:val="single" w:sz="4" w:space="0" w:color="auto"/>
            </w:tcBorders>
            <w:shd w:val="clear" w:color="auto" w:fill="auto"/>
            <w:noWrap/>
            <w:vAlign w:val="bottom"/>
          </w:tcPr>
          <w:p w14:paraId="070DC31C" w14:textId="77777777" w:rsidR="00553051" w:rsidRPr="00474185" w:rsidRDefault="00553051" w:rsidP="008B5422">
            <w:pPr>
              <w:jc w:val="center"/>
              <w:rPr>
                <w:sz w:val="20"/>
                <w:szCs w:val="20"/>
              </w:rPr>
            </w:pPr>
            <w:r w:rsidRPr="00474185">
              <w:rPr>
                <w:color w:val="000000"/>
                <w:sz w:val="20"/>
                <w:szCs w:val="20"/>
              </w:rPr>
              <w:t>68,241</w:t>
            </w:r>
          </w:p>
        </w:tc>
        <w:tc>
          <w:tcPr>
            <w:tcW w:w="1149" w:type="dxa"/>
            <w:tcBorders>
              <w:top w:val="nil"/>
              <w:left w:val="nil"/>
              <w:bottom w:val="single" w:sz="4" w:space="0" w:color="auto"/>
              <w:right w:val="single" w:sz="4" w:space="0" w:color="auto"/>
            </w:tcBorders>
            <w:shd w:val="clear" w:color="auto" w:fill="auto"/>
            <w:noWrap/>
            <w:vAlign w:val="bottom"/>
          </w:tcPr>
          <w:p w14:paraId="3602C8F0" w14:textId="77777777" w:rsidR="00553051" w:rsidRPr="00474185" w:rsidRDefault="00553051" w:rsidP="008B5422">
            <w:pPr>
              <w:jc w:val="center"/>
              <w:rPr>
                <w:sz w:val="20"/>
                <w:szCs w:val="20"/>
              </w:rPr>
            </w:pPr>
            <w:r w:rsidRPr="00474185">
              <w:rPr>
                <w:color w:val="000000"/>
                <w:sz w:val="20"/>
                <w:szCs w:val="20"/>
              </w:rPr>
              <w:t>0,140</w:t>
            </w:r>
          </w:p>
        </w:tc>
        <w:tc>
          <w:tcPr>
            <w:tcW w:w="977" w:type="dxa"/>
            <w:gridSpan w:val="2"/>
            <w:tcBorders>
              <w:top w:val="nil"/>
              <w:left w:val="nil"/>
              <w:bottom w:val="single" w:sz="4" w:space="0" w:color="auto"/>
              <w:right w:val="single" w:sz="4" w:space="0" w:color="auto"/>
            </w:tcBorders>
            <w:shd w:val="clear" w:color="auto" w:fill="auto"/>
            <w:noWrap/>
            <w:vAlign w:val="bottom"/>
          </w:tcPr>
          <w:p w14:paraId="23E368C5" w14:textId="77777777" w:rsidR="00553051" w:rsidRPr="00474185" w:rsidRDefault="00553051" w:rsidP="008B5422">
            <w:pPr>
              <w:jc w:val="center"/>
              <w:rPr>
                <w:sz w:val="20"/>
                <w:szCs w:val="20"/>
              </w:rPr>
            </w:pPr>
            <w:r w:rsidRPr="00474185">
              <w:rPr>
                <w:color w:val="000000"/>
                <w:sz w:val="20"/>
                <w:szCs w:val="20"/>
              </w:rPr>
              <w:t>55,70</w:t>
            </w:r>
          </w:p>
        </w:tc>
        <w:tc>
          <w:tcPr>
            <w:tcW w:w="709" w:type="dxa"/>
            <w:gridSpan w:val="2"/>
            <w:tcBorders>
              <w:top w:val="nil"/>
              <w:left w:val="nil"/>
              <w:bottom w:val="single" w:sz="4" w:space="0" w:color="auto"/>
              <w:right w:val="single" w:sz="4" w:space="0" w:color="auto"/>
            </w:tcBorders>
            <w:shd w:val="clear" w:color="auto" w:fill="auto"/>
            <w:noWrap/>
            <w:vAlign w:val="bottom"/>
          </w:tcPr>
          <w:p w14:paraId="66370F47" w14:textId="77777777" w:rsidR="00553051" w:rsidRPr="00474185" w:rsidRDefault="00553051" w:rsidP="008B5422">
            <w:pPr>
              <w:jc w:val="center"/>
              <w:rPr>
                <w:color w:val="000000"/>
                <w:sz w:val="20"/>
                <w:szCs w:val="20"/>
              </w:rPr>
            </w:pPr>
            <w:r w:rsidRPr="00474185">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951FC18" w14:textId="77777777" w:rsidR="00553051" w:rsidRPr="00474185" w:rsidRDefault="00553051" w:rsidP="008B5422">
            <w:pPr>
              <w:jc w:val="center"/>
              <w:rPr>
                <w:color w:val="000000"/>
                <w:sz w:val="20"/>
                <w:szCs w:val="20"/>
              </w:rPr>
            </w:pPr>
            <w:r w:rsidRPr="00474185">
              <w:rPr>
                <w:color w:val="000000"/>
                <w:sz w:val="20"/>
                <w:szCs w:val="20"/>
              </w:rPr>
              <w:t>104,0</w:t>
            </w:r>
          </w:p>
        </w:tc>
      </w:tr>
      <w:tr w:rsidR="00553051" w:rsidRPr="00474185" w14:paraId="10A33698" w14:textId="77777777" w:rsidTr="008B5422">
        <w:trPr>
          <w:gridAfter w:val="2"/>
          <w:wAfter w:w="180" w:type="dxa"/>
          <w:trHeight w:val="270"/>
        </w:trPr>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C55F58" w14:textId="77777777" w:rsidR="00553051" w:rsidRPr="00474185" w:rsidRDefault="00553051" w:rsidP="008B5422">
            <w:pPr>
              <w:jc w:val="center"/>
              <w:outlineLvl w:val="0"/>
              <w:rPr>
                <w:color w:val="000000"/>
                <w:sz w:val="20"/>
                <w:szCs w:val="20"/>
              </w:rPr>
            </w:pPr>
            <w:r w:rsidRPr="00474185">
              <w:rPr>
                <w:color w:val="000000"/>
                <w:sz w:val="20"/>
                <w:szCs w:val="20"/>
              </w:rPr>
              <w:t>2029</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hideMark/>
          </w:tcPr>
          <w:p w14:paraId="4EE76DC9" w14:textId="77777777" w:rsidR="00553051" w:rsidRPr="00474185" w:rsidRDefault="00553051" w:rsidP="008B5422">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1F6BA86A" w14:textId="77777777" w:rsidR="00553051" w:rsidRPr="00474185" w:rsidRDefault="00553051" w:rsidP="008B5422">
            <w:pPr>
              <w:jc w:val="center"/>
              <w:rPr>
                <w:color w:val="000000"/>
                <w:sz w:val="20"/>
                <w:szCs w:val="20"/>
              </w:rPr>
            </w:pPr>
            <w:r w:rsidRPr="00D66892">
              <w:rPr>
                <w:color w:val="000000"/>
                <w:sz w:val="20"/>
                <w:szCs w:val="20"/>
              </w:rPr>
              <w:t>1034,23</w:t>
            </w:r>
          </w:p>
        </w:tc>
        <w:tc>
          <w:tcPr>
            <w:tcW w:w="1047" w:type="dxa"/>
            <w:gridSpan w:val="2"/>
            <w:tcBorders>
              <w:top w:val="single" w:sz="4" w:space="0" w:color="auto"/>
              <w:left w:val="nil"/>
              <w:bottom w:val="single" w:sz="4" w:space="0" w:color="auto"/>
              <w:right w:val="single" w:sz="4" w:space="0" w:color="auto"/>
            </w:tcBorders>
            <w:shd w:val="clear" w:color="auto" w:fill="auto"/>
            <w:noWrap/>
            <w:vAlign w:val="bottom"/>
          </w:tcPr>
          <w:p w14:paraId="0028AFAC" w14:textId="77777777" w:rsidR="00553051" w:rsidRPr="00474185" w:rsidRDefault="00553051" w:rsidP="008B5422">
            <w:pPr>
              <w:jc w:val="center"/>
              <w:outlineLvl w:val="0"/>
              <w:rPr>
                <w:sz w:val="20"/>
                <w:szCs w:val="20"/>
              </w:rPr>
            </w:pPr>
            <w:r>
              <w:rPr>
                <w:sz w:val="20"/>
                <w:szCs w:val="20"/>
              </w:rPr>
              <w:t>5795,23</w:t>
            </w:r>
          </w:p>
        </w:tc>
        <w:tc>
          <w:tcPr>
            <w:tcW w:w="1477" w:type="dxa"/>
            <w:gridSpan w:val="2"/>
            <w:tcBorders>
              <w:top w:val="single" w:sz="4" w:space="0" w:color="auto"/>
              <w:left w:val="nil"/>
              <w:bottom w:val="single" w:sz="4" w:space="0" w:color="auto"/>
              <w:right w:val="single" w:sz="4" w:space="0" w:color="auto"/>
            </w:tcBorders>
            <w:shd w:val="clear" w:color="auto" w:fill="auto"/>
            <w:noWrap/>
            <w:vAlign w:val="bottom"/>
          </w:tcPr>
          <w:p w14:paraId="33E7FFB3" w14:textId="77777777" w:rsidR="00553051" w:rsidRPr="00474185" w:rsidRDefault="00553051" w:rsidP="008B5422">
            <w:pPr>
              <w:jc w:val="center"/>
              <w:outlineLvl w:val="0"/>
              <w:rPr>
                <w:color w:val="000000"/>
                <w:sz w:val="20"/>
                <w:szCs w:val="20"/>
              </w:rPr>
            </w:pPr>
            <w:r>
              <w:rPr>
                <w:color w:val="000000"/>
                <w:sz w:val="20"/>
                <w:szCs w:val="20"/>
              </w:rPr>
              <w:t>8,52</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64941EE" w14:textId="77777777" w:rsidR="00553051" w:rsidRPr="00474185" w:rsidRDefault="00553051" w:rsidP="008B5422">
            <w:pPr>
              <w:jc w:val="center"/>
              <w:outlineLvl w:val="0"/>
              <w:rPr>
                <w:color w:val="000000"/>
                <w:sz w:val="20"/>
                <w:szCs w:val="20"/>
              </w:rPr>
            </w:pPr>
            <w:r>
              <w:rPr>
                <w:color w:val="000000"/>
                <w:sz w:val="20"/>
                <w:szCs w:val="20"/>
              </w:rPr>
              <w:t>39,29</w:t>
            </w:r>
          </w:p>
        </w:tc>
        <w:tc>
          <w:tcPr>
            <w:tcW w:w="1492" w:type="dxa"/>
            <w:gridSpan w:val="2"/>
            <w:tcBorders>
              <w:top w:val="single" w:sz="4" w:space="0" w:color="auto"/>
              <w:left w:val="nil"/>
              <w:bottom w:val="single" w:sz="4" w:space="0" w:color="auto"/>
              <w:right w:val="single" w:sz="4" w:space="0" w:color="auto"/>
            </w:tcBorders>
            <w:shd w:val="clear" w:color="auto" w:fill="auto"/>
            <w:noWrap/>
            <w:vAlign w:val="bottom"/>
          </w:tcPr>
          <w:p w14:paraId="23732FC3" w14:textId="77777777" w:rsidR="00553051" w:rsidRPr="00474185" w:rsidRDefault="00553051" w:rsidP="008B5422">
            <w:pPr>
              <w:jc w:val="center"/>
              <w:outlineLvl w:val="0"/>
              <w:rPr>
                <w:color w:val="000000"/>
                <w:sz w:val="20"/>
                <w:szCs w:val="20"/>
              </w:rPr>
            </w:pPr>
            <w:r>
              <w:rPr>
                <w:color w:val="000000"/>
                <w:sz w:val="20"/>
                <w:szCs w:val="20"/>
              </w:rPr>
              <w:t>612,03</w:t>
            </w: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tcPr>
          <w:p w14:paraId="14FC1FB0" w14:textId="77777777" w:rsidR="00553051" w:rsidRPr="00474185" w:rsidRDefault="00553051" w:rsidP="008B5422">
            <w:pPr>
              <w:jc w:val="center"/>
              <w:outlineLvl w:val="0"/>
              <w:rPr>
                <w:color w:val="000000"/>
                <w:sz w:val="20"/>
                <w:szCs w:val="20"/>
              </w:rPr>
            </w:pPr>
            <w:r w:rsidRPr="00474185">
              <w:rPr>
                <w:color w:val="000000"/>
                <w:sz w:val="20"/>
                <w:szCs w:val="20"/>
              </w:rPr>
              <w:t>-</w:t>
            </w:r>
          </w:p>
        </w:tc>
        <w:tc>
          <w:tcPr>
            <w:tcW w:w="1140" w:type="dxa"/>
            <w:gridSpan w:val="2"/>
            <w:tcBorders>
              <w:top w:val="single" w:sz="4" w:space="0" w:color="auto"/>
              <w:left w:val="nil"/>
              <w:bottom w:val="single" w:sz="4" w:space="0" w:color="auto"/>
              <w:right w:val="single" w:sz="4" w:space="0" w:color="auto"/>
            </w:tcBorders>
            <w:shd w:val="clear" w:color="auto" w:fill="auto"/>
            <w:noWrap/>
            <w:vAlign w:val="bottom"/>
          </w:tcPr>
          <w:p w14:paraId="2758603B" w14:textId="77777777" w:rsidR="00553051" w:rsidRPr="00474185" w:rsidRDefault="00553051" w:rsidP="008B5422">
            <w:pPr>
              <w:jc w:val="center"/>
              <w:outlineLvl w:val="0"/>
              <w:rPr>
                <w:sz w:val="20"/>
                <w:szCs w:val="20"/>
              </w:rPr>
            </w:pPr>
            <w:r w:rsidRPr="00474185">
              <w:rPr>
                <w:color w:val="000000"/>
                <w:sz w:val="20"/>
                <w:szCs w:val="20"/>
              </w:rPr>
              <w:t>206,09</w:t>
            </w:r>
          </w:p>
        </w:tc>
        <w:tc>
          <w:tcPr>
            <w:tcW w:w="1128" w:type="dxa"/>
            <w:gridSpan w:val="2"/>
            <w:tcBorders>
              <w:top w:val="single" w:sz="4" w:space="0" w:color="auto"/>
              <w:left w:val="nil"/>
              <w:bottom w:val="single" w:sz="4" w:space="0" w:color="auto"/>
              <w:right w:val="single" w:sz="4" w:space="0" w:color="auto"/>
            </w:tcBorders>
            <w:shd w:val="clear" w:color="auto" w:fill="auto"/>
            <w:noWrap/>
            <w:vAlign w:val="bottom"/>
          </w:tcPr>
          <w:p w14:paraId="0470813E" w14:textId="77777777" w:rsidR="00553051" w:rsidRPr="00474185" w:rsidRDefault="00553051" w:rsidP="008B5422">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6B1AD7C6" w14:textId="77777777" w:rsidR="00553051" w:rsidRPr="00474185" w:rsidRDefault="00553051" w:rsidP="008B5422">
            <w:pPr>
              <w:jc w:val="center"/>
              <w:outlineLvl w:val="0"/>
              <w:rPr>
                <w:sz w:val="20"/>
                <w:szCs w:val="20"/>
              </w:rPr>
            </w:pPr>
            <w:r w:rsidRPr="00474185">
              <w:rPr>
                <w:color w:val="000000"/>
                <w:sz w:val="20"/>
                <w:szCs w:val="20"/>
              </w:rPr>
              <w:t>0,140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tcPr>
          <w:p w14:paraId="7FD4C63B" w14:textId="77777777" w:rsidR="00553051" w:rsidRPr="00474185" w:rsidRDefault="00553051" w:rsidP="008B5422">
            <w:pPr>
              <w:jc w:val="center"/>
              <w:outlineLvl w:val="0"/>
              <w:rPr>
                <w:sz w:val="20"/>
                <w:szCs w:val="20"/>
              </w:rPr>
            </w:pPr>
            <w:r w:rsidRPr="00474185">
              <w:rPr>
                <w:color w:val="000000"/>
                <w:sz w:val="20"/>
                <w:szCs w:val="20"/>
              </w:rPr>
              <w:t>55,70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14:paraId="20C5B6A7" w14:textId="77777777" w:rsidR="00553051" w:rsidRPr="00474185" w:rsidRDefault="00553051" w:rsidP="008B5422">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BFCE9D3" w14:textId="77777777" w:rsidR="00553051" w:rsidRPr="00474185" w:rsidRDefault="00553051" w:rsidP="008B5422">
            <w:pPr>
              <w:jc w:val="center"/>
              <w:outlineLvl w:val="0"/>
              <w:rPr>
                <w:color w:val="000000"/>
                <w:sz w:val="20"/>
                <w:szCs w:val="20"/>
              </w:rPr>
            </w:pPr>
            <w:r w:rsidRPr="00474185">
              <w:rPr>
                <w:color w:val="000000"/>
                <w:sz w:val="20"/>
                <w:szCs w:val="20"/>
              </w:rPr>
              <w:t>104,0</w:t>
            </w:r>
          </w:p>
        </w:tc>
      </w:tr>
      <w:tr w:rsidR="00553051" w:rsidRPr="00474185" w14:paraId="6DC8CFBF" w14:textId="77777777" w:rsidTr="008B5422">
        <w:trPr>
          <w:gridAfter w:val="2"/>
          <w:wAfter w:w="180" w:type="dxa"/>
          <w:trHeight w:val="270"/>
        </w:trPr>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6072311F" w14:textId="77777777" w:rsidR="00553051" w:rsidRPr="00474185" w:rsidRDefault="00553051" w:rsidP="008B5422">
            <w:pPr>
              <w:jc w:val="center"/>
              <w:outlineLvl w:val="0"/>
              <w:rPr>
                <w:color w:val="000000"/>
                <w:sz w:val="20"/>
                <w:szCs w:val="20"/>
              </w:rPr>
            </w:pPr>
            <w:r w:rsidRPr="00474185">
              <w:rPr>
                <w:color w:val="000000"/>
                <w:sz w:val="20"/>
                <w:szCs w:val="20"/>
              </w:rPr>
              <w:t>2030</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tcPr>
          <w:p w14:paraId="17D34C2E" w14:textId="77777777" w:rsidR="00553051" w:rsidRPr="00474185" w:rsidRDefault="00553051" w:rsidP="008B5422">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201E32FD" w14:textId="77777777" w:rsidR="00553051" w:rsidRPr="00474185" w:rsidRDefault="00553051" w:rsidP="008B5422">
            <w:pPr>
              <w:jc w:val="center"/>
              <w:rPr>
                <w:color w:val="000000"/>
                <w:sz w:val="20"/>
                <w:szCs w:val="20"/>
              </w:rPr>
            </w:pPr>
            <w:r w:rsidRPr="00D66892">
              <w:rPr>
                <w:color w:val="000000"/>
                <w:sz w:val="20"/>
                <w:szCs w:val="20"/>
              </w:rPr>
              <w:t>1034,23</w:t>
            </w:r>
          </w:p>
        </w:tc>
        <w:tc>
          <w:tcPr>
            <w:tcW w:w="1047" w:type="dxa"/>
            <w:gridSpan w:val="2"/>
            <w:tcBorders>
              <w:top w:val="single" w:sz="4" w:space="0" w:color="auto"/>
              <w:left w:val="nil"/>
              <w:bottom w:val="single" w:sz="4" w:space="0" w:color="auto"/>
              <w:right w:val="single" w:sz="4" w:space="0" w:color="auto"/>
            </w:tcBorders>
            <w:shd w:val="clear" w:color="auto" w:fill="auto"/>
            <w:noWrap/>
            <w:vAlign w:val="bottom"/>
          </w:tcPr>
          <w:p w14:paraId="4196E92E" w14:textId="77777777" w:rsidR="00553051" w:rsidRPr="00474185" w:rsidRDefault="00553051" w:rsidP="008B5422">
            <w:pPr>
              <w:jc w:val="center"/>
              <w:outlineLvl w:val="0"/>
              <w:rPr>
                <w:sz w:val="20"/>
                <w:szCs w:val="20"/>
              </w:rPr>
            </w:pPr>
            <w:r>
              <w:rPr>
                <w:sz w:val="20"/>
                <w:szCs w:val="20"/>
              </w:rPr>
              <w:t>5992,26</w:t>
            </w:r>
          </w:p>
        </w:tc>
        <w:tc>
          <w:tcPr>
            <w:tcW w:w="1477" w:type="dxa"/>
            <w:gridSpan w:val="2"/>
            <w:tcBorders>
              <w:top w:val="single" w:sz="4" w:space="0" w:color="auto"/>
              <w:left w:val="nil"/>
              <w:bottom w:val="single" w:sz="4" w:space="0" w:color="auto"/>
              <w:right w:val="single" w:sz="4" w:space="0" w:color="auto"/>
            </w:tcBorders>
            <w:shd w:val="clear" w:color="auto" w:fill="auto"/>
            <w:noWrap/>
            <w:vAlign w:val="bottom"/>
          </w:tcPr>
          <w:p w14:paraId="557C584F" w14:textId="77777777" w:rsidR="00553051" w:rsidRPr="00474185" w:rsidRDefault="00553051" w:rsidP="008B5422">
            <w:pPr>
              <w:jc w:val="center"/>
              <w:outlineLvl w:val="0"/>
              <w:rPr>
                <w:color w:val="000000"/>
                <w:sz w:val="20"/>
                <w:szCs w:val="20"/>
              </w:rPr>
            </w:pPr>
            <w:r>
              <w:rPr>
                <w:color w:val="000000"/>
                <w:sz w:val="20"/>
                <w:szCs w:val="20"/>
              </w:rPr>
              <w:t>8,78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1E54BD4C" w14:textId="77777777" w:rsidR="00553051" w:rsidRPr="00474185" w:rsidRDefault="00553051" w:rsidP="008B5422">
            <w:pPr>
              <w:jc w:val="center"/>
              <w:outlineLvl w:val="0"/>
              <w:rPr>
                <w:color w:val="000000"/>
                <w:sz w:val="20"/>
                <w:szCs w:val="20"/>
              </w:rPr>
            </w:pPr>
            <w:r>
              <w:rPr>
                <w:color w:val="000000"/>
                <w:sz w:val="20"/>
                <w:szCs w:val="20"/>
              </w:rPr>
              <w:t>40,86</w:t>
            </w:r>
          </w:p>
        </w:tc>
        <w:tc>
          <w:tcPr>
            <w:tcW w:w="1492" w:type="dxa"/>
            <w:gridSpan w:val="2"/>
            <w:tcBorders>
              <w:top w:val="single" w:sz="4" w:space="0" w:color="auto"/>
              <w:left w:val="nil"/>
              <w:bottom w:val="single" w:sz="4" w:space="0" w:color="auto"/>
              <w:right w:val="single" w:sz="4" w:space="0" w:color="auto"/>
            </w:tcBorders>
            <w:shd w:val="clear" w:color="auto" w:fill="auto"/>
            <w:noWrap/>
            <w:vAlign w:val="bottom"/>
          </w:tcPr>
          <w:p w14:paraId="33EEC3FC" w14:textId="77777777" w:rsidR="00553051" w:rsidRPr="00474185" w:rsidRDefault="00553051" w:rsidP="008B5422">
            <w:pPr>
              <w:jc w:val="center"/>
              <w:outlineLvl w:val="0"/>
              <w:rPr>
                <w:color w:val="000000"/>
                <w:sz w:val="20"/>
                <w:szCs w:val="20"/>
              </w:rPr>
            </w:pPr>
            <w:r>
              <w:rPr>
                <w:color w:val="000000"/>
                <w:sz w:val="20"/>
                <w:szCs w:val="20"/>
              </w:rPr>
              <w:t>636,51</w:t>
            </w: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tcPr>
          <w:p w14:paraId="69E156F0" w14:textId="77777777" w:rsidR="00553051" w:rsidRPr="00474185" w:rsidRDefault="00553051" w:rsidP="008B5422">
            <w:pPr>
              <w:jc w:val="center"/>
              <w:outlineLvl w:val="0"/>
              <w:rPr>
                <w:color w:val="000000"/>
                <w:sz w:val="20"/>
                <w:szCs w:val="20"/>
              </w:rPr>
            </w:pPr>
            <w:r w:rsidRPr="00474185">
              <w:rPr>
                <w:color w:val="000000"/>
                <w:sz w:val="20"/>
                <w:szCs w:val="20"/>
              </w:rPr>
              <w:t>-</w:t>
            </w:r>
          </w:p>
        </w:tc>
        <w:tc>
          <w:tcPr>
            <w:tcW w:w="1140" w:type="dxa"/>
            <w:gridSpan w:val="2"/>
            <w:tcBorders>
              <w:top w:val="single" w:sz="4" w:space="0" w:color="auto"/>
              <w:left w:val="nil"/>
              <w:bottom w:val="single" w:sz="4" w:space="0" w:color="auto"/>
              <w:right w:val="single" w:sz="4" w:space="0" w:color="auto"/>
            </w:tcBorders>
            <w:shd w:val="clear" w:color="auto" w:fill="auto"/>
            <w:noWrap/>
            <w:vAlign w:val="bottom"/>
          </w:tcPr>
          <w:p w14:paraId="04D11E77" w14:textId="77777777" w:rsidR="00553051" w:rsidRPr="00474185" w:rsidRDefault="00553051" w:rsidP="008B5422">
            <w:pPr>
              <w:jc w:val="center"/>
              <w:outlineLvl w:val="0"/>
              <w:rPr>
                <w:color w:val="000000"/>
                <w:sz w:val="20"/>
                <w:szCs w:val="20"/>
              </w:rPr>
            </w:pPr>
            <w:r w:rsidRPr="00474185">
              <w:rPr>
                <w:color w:val="000000"/>
                <w:sz w:val="20"/>
                <w:szCs w:val="20"/>
              </w:rPr>
              <w:t>206,09</w:t>
            </w:r>
          </w:p>
        </w:tc>
        <w:tc>
          <w:tcPr>
            <w:tcW w:w="1128" w:type="dxa"/>
            <w:gridSpan w:val="2"/>
            <w:tcBorders>
              <w:top w:val="single" w:sz="4" w:space="0" w:color="auto"/>
              <w:left w:val="nil"/>
              <w:bottom w:val="single" w:sz="4" w:space="0" w:color="auto"/>
              <w:right w:val="single" w:sz="4" w:space="0" w:color="auto"/>
            </w:tcBorders>
            <w:shd w:val="clear" w:color="auto" w:fill="auto"/>
            <w:noWrap/>
            <w:vAlign w:val="bottom"/>
          </w:tcPr>
          <w:p w14:paraId="658A7692" w14:textId="77777777" w:rsidR="00553051" w:rsidRPr="00474185" w:rsidRDefault="00553051" w:rsidP="008B5422">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BF3B9DA" w14:textId="77777777" w:rsidR="00553051" w:rsidRPr="00474185" w:rsidRDefault="00553051" w:rsidP="008B5422">
            <w:pPr>
              <w:jc w:val="center"/>
              <w:outlineLvl w:val="0"/>
              <w:rPr>
                <w:sz w:val="20"/>
                <w:szCs w:val="20"/>
              </w:rPr>
            </w:pPr>
            <w:r w:rsidRPr="00474185">
              <w:rPr>
                <w:color w:val="000000"/>
                <w:sz w:val="20"/>
                <w:szCs w:val="20"/>
              </w:rPr>
              <w:t>0,140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tcPr>
          <w:p w14:paraId="202D8882" w14:textId="77777777" w:rsidR="00553051" w:rsidRPr="00474185" w:rsidRDefault="00553051" w:rsidP="008B5422">
            <w:pPr>
              <w:jc w:val="center"/>
              <w:outlineLvl w:val="0"/>
              <w:rPr>
                <w:color w:val="000000"/>
                <w:sz w:val="20"/>
                <w:szCs w:val="20"/>
              </w:rPr>
            </w:pPr>
            <w:r w:rsidRPr="00474185">
              <w:rPr>
                <w:color w:val="000000"/>
                <w:sz w:val="20"/>
                <w:szCs w:val="20"/>
              </w:rPr>
              <w:t>55,70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14:paraId="0DDAB26E" w14:textId="77777777" w:rsidR="00553051" w:rsidRPr="00474185" w:rsidRDefault="00553051" w:rsidP="008B5422">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9FBD937" w14:textId="77777777" w:rsidR="00553051" w:rsidRPr="00474185" w:rsidRDefault="00553051" w:rsidP="008B5422">
            <w:pPr>
              <w:jc w:val="center"/>
              <w:outlineLvl w:val="0"/>
              <w:rPr>
                <w:color w:val="000000"/>
                <w:sz w:val="20"/>
                <w:szCs w:val="20"/>
              </w:rPr>
            </w:pPr>
            <w:r w:rsidRPr="00474185">
              <w:rPr>
                <w:color w:val="000000"/>
                <w:sz w:val="20"/>
                <w:szCs w:val="20"/>
              </w:rPr>
              <w:t>104,0</w:t>
            </w:r>
          </w:p>
        </w:tc>
      </w:tr>
      <w:tr w:rsidR="00553051" w:rsidRPr="00474185" w14:paraId="3724C21A" w14:textId="77777777" w:rsidTr="008B5422">
        <w:trPr>
          <w:gridAfter w:val="2"/>
          <w:wAfter w:w="180" w:type="dxa"/>
          <w:trHeight w:val="270"/>
        </w:trPr>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4BD6B824" w14:textId="77777777" w:rsidR="00553051" w:rsidRPr="00474185" w:rsidRDefault="00553051" w:rsidP="008B5422">
            <w:pPr>
              <w:jc w:val="center"/>
              <w:outlineLvl w:val="0"/>
              <w:rPr>
                <w:color w:val="000000"/>
                <w:sz w:val="20"/>
                <w:szCs w:val="20"/>
              </w:rPr>
            </w:pPr>
            <w:r w:rsidRPr="00474185">
              <w:rPr>
                <w:color w:val="000000"/>
                <w:sz w:val="20"/>
                <w:szCs w:val="20"/>
              </w:rPr>
              <w:t>2031</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tcPr>
          <w:p w14:paraId="07630A55" w14:textId="77777777" w:rsidR="00553051" w:rsidRPr="00474185" w:rsidRDefault="00553051" w:rsidP="008B5422">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7D901CC4" w14:textId="77777777" w:rsidR="00553051" w:rsidRPr="00474185" w:rsidRDefault="00553051" w:rsidP="008B5422">
            <w:pPr>
              <w:jc w:val="center"/>
              <w:rPr>
                <w:color w:val="000000"/>
                <w:sz w:val="20"/>
                <w:szCs w:val="20"/>
              </w:rPr>
            </w:pPr>
            <w:r w:rsidRPr="00D66892">
              <w:rPr>
                <w:color w:val="000000"/>
                <w:sz w:val="20"/>
                <w:szCs w:val="20"/>
              </w:rPr>
              <w:t>1034,23</w:t>
            </w:r>
          </w:p>
        </w:tc>
        <w:tc>
          <w:tcPr>
            <w:tcW w:w="1047" w:type="dxa"/>
            <w:gridSpan w:val="2"/>
            <w:tcBorders>
              <w:top w:val="single" w:sz="4" w:space="0" w:color="auto"/>
              <w:left w:val="nil"/>
              <w:bottom w:val="single" w:sz="4" w:space="0" w:color="auto"/>
              <w:right w:val="single" w:sz="4" w:space="0" w:color="auto"/>
            </w:tcBorders>
            <w:shd w:val="clear" w:color="auto" w:fill="auto"/>
            <w:noWrap/>
            <w:vAlign w:val="bottom"/>
          </w:tcPr>
          <w:p w14:paraId="1CAC8CC2" w14:textId="77777777" w:rsidR="00553051" w:rsidRPr="00474185" w:rsidRDefault="00553051" w:rsidP="008B5422">
            <w:pPr>
              <w:jc w:val="center"/>
              <w:outlineLvl w:val="0"/>
              <w:rPr>
                <w:sz w:val="20"/>
                <w:szCs w:val="20"/>
              </w:rPr>
            </w:pPr>
            <w:r>
              <w:rPr>
                <w:sz w:val="20"/>
                <w:szCs w:val="20"/>
              </w:rPr>
              <w:t>6196,00</w:t>
            </w:r>
          </w:p>
        </w:tc>
        <w:tc>
          <w:tcPr>
            <w:tcW w:w="1477" w:type="dxa"/>
            <w:gridSpan w:val="2"/>
            <w:tcBorders>
              <w:top w:val="single" w:sz="4" w:space="0" w:color="auto"/>
              <w:left w:val="nil"/>
              <w:bottom w:val="single" w:sz="4" w:space="0" w:color="auto"/>
              <w:right w:val="single" w:sz="4" w:space="0" w:color="auto"/>
            </w:tcBorders>
            <w:shd w:val="clear" w:color="auto" w:fill="auto"/>
            <w:noWrap/>
            <w:vAlign w:val="bottom"/>
          </w:tcPr>
          <w:p w14:paraId="22A0A434" w14:textId="77777777" w:rsidR="00553051" w:rsidRPr="00474185" w:rsidRDefault="00553051" w:rsidP="008B5422">
            <w:pPr>
              <w:jc w:val="center"/>
              <w:outlineLvl w:val="0"/>
              <w:rPr>
                <w:color w:val="000000"/>
                <w:sz w:val="20"/>
                <w:szCs w:val="20"/>
              </w:rPr>
            </w:pPr>
            <w:r>
              <w:rPr>
                <w:color w:val="000000"/>
                <w:sz w:val="20"/>
                <w:szCs w:val="20"/>
              </w:rPr>
              <w:t>9,04</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7C81B70" w14:textId="77777777" w:rsidR="00553051" w:rsidRPr="00474185" w:rsidRDefault="00553051" w:rsidP="008B5422">
            <w:pPr>
              <w:jc w:val="center"/>
              <w:outlineLvl w:val="0"/>
              <w:rPr>
                <w:color w:val="000000"/>
                <w:sz w:val="20"/>
                <w:szCs w:val="20"/>
              </w:rPr>
            </w:pPr>
            <w:r>
              <w:rPr>
                <w:color w:val="000000"/>
                <w:sz w:val="20"/>
                <w:szCs w:val="20"/>
              </w:rPr>
              <w:t>42,49</w:t>
            </w:r>
          </w:p>
        </w:tc>
        <w:tc>
          <w:tcPr>
            <w:tcW w:w="1492" w:type="dxa"/>
            <w:gridSpan w:val="2"/>
            <w:tcBorders>
              <w:top w:val="single" w:sz="4" w:space="0" w:color="auto"/>
              <w:left w:val="nil"/>
              <w:bottom w:val="single" w:sz="4" w:space="0" w:color="auto"/>
              <w:right w:val="single" w:sz="4" w:space="0" w:color="auto"/>
            </w:tcBorders>
            <w:shd w:val="clear" w:color="auto" w:fill="auto"/>
            <w:noWrap/>
            <w:vAlign w:val="bottom"/>
          </w:tcPr>
          <w:p w14:paraId="22D1422D" w14:textId="77777777" w:rsidR="00553051" w:rsidRPr="00474185" w:rsidRDefault="00553051" w:rsidP="008B5422">
            <w:pPr>
              <w:jc w:val="center"/>
              <w:outlineLvl w:val="0"/>
              <w:rPr>
                <w:color w:val="000000"/>
                <w:sz w:val="20"/>
                <w:szCs w:val="20"/>
              </w:rPr>
            </w:pPr>
            <w:r>
              <w:rPr>
                <w:color w:val="000000"/>
                <w:sz w:val="20"/>
                <w:szCs w:val="20"/>
              </w:rPr>
              <w:t>661,97</w:t>
            </w: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tcPr>
          <w:p w14:paraId="50E46B73" w14:textId="77777777" w:rsidR="00553051" w:rsidRPr="00474185" w:rsidRDefault="00553051" w:rsidP="008B5422">
            <w:pPr>
              <w:jc w:val="center"/>
              <w:outlineLvl w:val="0"/>
              <w:rPr>
                <w:color w:val="000000"/>
                <w:sz w:val="20"/>
                <w:szCs w:val="20"/>
              </w:rPr>
            </w:pPr>
            <w:r w:rsidRPr="00474185">
              <w:rPr>
                <w:color w:val="000000"/>
                <w:sz w:val="20"/>
                <w:szCs w:val="20"/>
              </w:rPr>
              <w:t>-</w:t>
            </w:r>
          </w:p>
        </w:tc>
        <w:tc>
          <w:tcPr>
            <w:tcW w:w="1140" w:type="dxa"/>
            <w:gridSpan w:val="2"/>
            <w:tcBorders>
              <w:top w:val="single" w:sz="4" w:space="0" w:color="auto"/>
              <w:left w:val="nil"/>
              <w:bottom w:val="single" w:sz="4" w:space="0" w:color="auto"/>
              <w:right w:val="single" w:sz="4" w:space="0" w:color="auto"/>
            </w:tcBorders>
            <w:shd w:val="clear" w:color="auto" w:fill="auto"/>
            <w:noWrap/>
            <w:vAlign w:val="bottom"/>
          </w:tcPr>
          <w:p w14:paraId="65FAEFF8" w14:textId="77777777" w:rsidR="00553051" w:rsidRPr="00474185" w:rsidRDefault="00553051" w:rsidP="008B5422">
            <w:pPr>
              <w:jc w:val="center"/>
              <w:outlineLvl w:val="0"/>
              <w:rPr>
                <w:color w:val="000000"/>
                <w:sz w:val="20"/>
                <w:szCs w:val="20"/>
              </w:rPr>
            </w:pPr>
            <w:r w:rsidRPr="00474185">
              <w:rPr>
                <w:color w:val="000000"/>
                <w:sz w:val="20"/>
                <w:szCs w:val="20"/>
              </w:rPr>
              <w:t>206,09</w:t>
            </w:r>
          </w:p>
        </w:tc>
        <w:tc>
          <w:tcPr>
            <w:tcW w:w="1128" w:type="dxa"/>
            <w:gridSpan w:val="2"/>
            <w:tcBorders>
              <w:top w:val="single" w:sz="4" w:space="0" w:color="auto"/>
              <w:left w:val="nil"/>
              <w:bottom w:val="single" w:sz="4" w:space="0" w:color="auto"/>
              <w:right w:val="single" w:sz="4" w:space="0" w:color="auto"/>
            </w:tcBorders>
            <w:shd w:val="clear" w:color="auto" w:fill="auto"/>
            <w:noWrap/>
            <w:vAlign w:val="bottom"/>
          </w:tcPr>
          <w:p w14:paraId="66D4EB16" w14:textId="77777777" w:rsidR="00553051" w:rsidRPr="00474185" w:rsidRDefault="00553051" w:rsidP="008B5422">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14B9DB6" w14:textId="77777777" w:rsidR="00553051" w:rsidRPr="00474185" w:rsidRDefault="00553051" w:rsidP="008B5422">
            <w:pPr>
              <w:jc w:val="center"/>
              <w:outlineLvl w:val="0"/>
              <w:rPr>
                <w:sz w:val="20"/>
                <w:szCs w:val="20"/>
              </w:rPr>
            </w:pPr>
            <w:r w:rsidRPr="00474185">
              <w:rPr>
                <w:color w:val="000000"/>
                <w:sz w:val="20"/>
                <w:szCs w:val="20"/>
              </w:rPr>
              <w:t>0,140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tcPr>
          <w:p w14:paraId="1CEE061E" w14:textId="77777777" w:rsidR="00553051" w:rsidRPr="00474185" w:rsidRDefault="00553051" w:rsidP="008B5422">
            <w:pPr>
              <w:jc w:val="center"/>
              <w:outlineLvl w:val="0"/>
              <w:rPr>
                <w:color w:val="000000"/>
                <w:sz w:val="20"/>
                <w:szCs w:val="20"/>
              </w:rPr>
            </w:pPr>
            <w:r w:rsidRPr="00474185">
              <w:rPr>
                <w:color w:val="000000"/>
                <w:sz w:val="20"/>
                <w:szCs w:val="20"/>
              </w:rPr>
              <w:t>55,70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14:paraId="726D6CCF" w14:textId="77777777" w:rsidR="00553051" w:rsidRPr="00474185" w:rsidRDefault="00553051" w:rsidP="008B5422">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AF43F14" w14:textId="77777777" w:rsidR="00553051" w:rsidRPr="00474185" w:rsidRDefault="00553051" w:rsidP="008B5422">
            <w:pPr>
              <w:jc w:val="center"/>
              <w:outlineLvl w:val="0"/>
              <w:rPr>
                <w:color w:val="000000"/>
                <w:sz w:val="20"/>
                <w:szCs w:val="20"/>
              </w:rPr>
            </w:pPr>
            <w:r w:rsidRPr="00474185">
              <w:rPr>
                <w:color w:val="000000"/>
                <w:sz w:val="20"/>
                <w:szCs w:val="20"/>
              </w:rPr>
              <w:t>104,0</w:t>
            </w:r>
          </w:p>
        </w:tc>
      </w:tr>
      <w:tr w:rsidR="00553051" w:rsidRPr="00474185" w14:paraId="68123CE4" w14:textId="77777777" w:rsidTr="008B5422">
        <w:trPr>
          <w:gridAfter w:val="2"/>
          <w:wAfter w:w="180" w:type="dxa"/>
          <w:trHeight w:val="270"/>
        </w:trPr>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8371F36" w14:textId="77777777" w:rsidR="00553051" w:rsidRPr="00474185" w:rsidRDefault="00553051" w:rsidP="008B5422">
            <w:pPr>
              <w:jc w:val="center"/>
              <w:outlineLvl w:val="0"/>
              <w:rPr>
                <w:color w:val="000000"/>
                <w:sz w:val="20"/>
                <w:szCs w:val="20"/>
              </w:rPr>
            </w:pPr>
            <w:r w:rsidRPr="00474185">
              <w:rPr>
                <w:color w:val="000000"/>
                <w:sz w:val="20"/>
                <w:szCs w:val="20"/>
              </w:rPr>
              <w:t>2032</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tcPr>
          <w:p w14:paraId="15B52433" w14:textId="77777777" w:rsidR="00553051" w:rsidRPr="00474185" w:rsidRDefault="00553051" w:rsidP="008B5422">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13A7A3D" w14:textId="77777777" w:rsidR="00553051" w:rsidRPr="00474185" w:rsidRDefault="00553051" w:rsidP="008B5422">
            <w:pPr>
              <w:jc w:val="center"/>
              <w:rPr>
                <w:color w:val="000000"/>
                <w:sz w:val="20"/>
                <w:szCs w:val="20"/>
              </w:rPr>
            </w:pPr>
            <w:r w:rsidRPr="00D66892">
              <w:rPr>
                <w:color w:val="000000"/>
                <w:sz w:val="20"/>
                <w:szCs w:val="20"/>
              </w:rPr>
              <w:t>1034,23</w:t>
            </w:r>
          </w:p>
        </w:tc>
        <w:tc>
          <w:tcPr>
            <w:tcW w:w="1047" w:type="dxa"/>
            <w:gridSpan w:val="2"/>
            <w:tcBorders>
              <w:top w:val="single" w:sz="4" w:space="0" w:color="auto"/>
              <w:left w:val="nil"/>
              <w:bottom w:val="single" w:sz="4" w:space="0" w:color="auto"/>
              <w:right w:val="single" w:sz="4" w:space="0" w:color="auto"/>
            </w:tcBorders>
            <w:shd w:val="clear" w:color="auto" w:fill="auto"/>
            <w:noWrap/>
            <w:vAlign w:val="bottom"/>
          </w:tcPr>
          <w:p w14:paraId="1B705B77" w14:textId="77777777" w:rsidR="00553051" w:rsidRPr="00474185" w:rsidRDefault="00553051" w:rsidP="008B5422">
            <w:pPr>
              <w:jc w:val="center"/>
              <w:outlineLvl w:val="0"/>
              <w:rPr>
                <w:sz w:val="20"/>
                <w:szCs w:val="20"/>
              </w:rPr>
            </w:pPr>
            <w:r>
              <w:rPr>
                <w:sz w:val="20"/>
                <w:szCs w:val="20"/>
              </w:rPr>
              <w:t>6406,66</w:t>
            </w:r>
          </w:p>
        </w:tc>
        <w:tc>
          <w:tcPr>
            <w:tcW w:w="1477" w:type="dxa"/>
            <w:gridSpan w:val="2"/>
            <w:tcBorders>
              <w:top w:val="single" w:sz="4" w:space="0" w:color="auto"/>
              <w:left w:val="nil"/>
              <w:bottom w:val="single" w:sz="4" w:space="0" w:color="auto"/>
              <w:right w:val="single" w:sz="4" w:space="0" w:color="auto"/>
            </w:tcBorders>
            <w:shd w:val="clear" w:color="auto" w:fill="auto"/>
            <w:noWrap/>
            <w:vAlign w:val="bottom"/>
          </w:tcPr>
          <w:p w14:paraId="4071ADE3" w14:textId="77777777" w:rsidR="00553051" w:rsidRPr="00474185" w:rsidRDefault="00553051" w:rsidP="008B5422">
            <w:pPr>
              <w:jc w:val="center"/>
              <w:outlineLvl w:val="0"/>
              <w:rPr>
                <w:color w:val="000000"/>
                <w:sz w:val="20"/>
                <w:szCs w:val="20"/>
              </w:rPr>
            </w:pPr>
            <w:r>
              <w:rPr>
                <w:color w:val="000000"/>
                <w:sz w:val="20"/>
                <w:szCs w:val="20"/>
              </w:rPr>
              <w:t>9,31</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6428A625" w14:textId="77777777" w:rsidR="00553051" w:rsidRPr="00474185" w:rsidRDefault="00553051" w:rsidP="008B5422">
            <w:pPr>
              <w:jc w:val="center"/>
              <w:outlineLvl w:val="0"/>
              <w:rPr>
                <w:color w:val="000000"/>
                <w:sz w:val="20"/>
                <w:szCs w:val="20"/>
              </w:rPr>
            </w:pPr>
            <w:r>
              <w:rPr>
                <w:color w:val="000000"/>
                <w:sz w:val="20"/>
                <w:szCs w:val="20"/>
              </w:rPr>
              <w:t>44,19</w:t>
            </w:r>
          </w:p>
        </w:tc>
        <w:tc>
          <w:tcPr>
            <w:tcW w:w="1492" w:type="dxa"/>
            <w:gridSpan w:val="2"/>
            <w:tcBorders>
              <w:top w:val="single" w:sz="4" w:space="0" w:color="auto"/>
              <w:left w:val="nil"/>
              <w:bottom w:val="single" w:sz="4" w:space="0" w:color="auto"/>
              <w:right w:val="single" w:sz="4" w:space="0" w:color="auto"/>
            </w:tcBorders>
            <w:shd w:val="clear" w:color="auto" w:fill="auto"/>
            <w:noWrap/>
            <w:vAlign w:val="bottom"/>
          </w:tcPr>
          <w:p w14:paraId="067ABAA1" w14:textId="77777777" w:rsidR="00553051" w:rsidRPr="00474185" w:rsidRDefault="00553051" w:rsidP="008B5422">
            <w:pPr>
              <w:jc w:val="center"/>
              <w:outlineLvl w:val="0"/>
              <w:rPr>
                <w:color w:val="000000"/>
                <w:sz w:val="20"/>
                <w:szCs w:val="20"/>
              </w:rPr>
            </w:pPr>
            <w:r>
              <w:rPr>
                <w:color w:val="000000"/>
                <w:sz w:val="20"/>
                <w:szCs w:val="20"/>
              </w:rPr>
              <w:t>688,45</w:t>
            </w: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tcPr>
          <w:p w14:paraId="2D565628" w14:textId="77777777" w:rsidR="00553051" w:rsidRPr="00474185" w:rsidRDefault="00553051" w:rsidP="008B5422">
            <w:pPr>
              <w:jc w:val="center"/>
              <w:outlineLvl w:val="0"/>
              <w:rPr>
                <w:color w:val="000000"/>
                <w:sz w:val="20"/>
                <w:szCs w:val="20"/>
              </w:rPr>
            </w:pPr>
            <w:r w:rsidRPr="00474185">
              <w:rPr>
                <w:color w:val="000000"/>
                <w:sz w:val="20"/>
                <w:szCs w:val="20"/>
              </w:rPr>
              <w:t>-</w:t>
            </w:r>
          </w:p>
        </w:tc>
        <w:tc>
          <w:tcPr>
            <w:tcW w:w="1140" w:type="dxa"/>
            <w:gridSpan w:val="2"/>
            <w:tcBorders>
              <w:top w:val="single" w:sz="4" w:space="0" w:color="auto"/>
              <w:left w:val="nil"/>
              <w:bottom w:val="single" w:sz="4" w:space="0" w:color="auto"/>
              <w:right w:val="single" w:sz="4" w:space="0" w:color="auto"/>
            </w:tcBorders>
            <w:shd w:val="clear" w:color="auto" w:fill="auto"/>
            <w:noWrap/>
            <w:vAlign w:val="bottom"/>
          </w:tcPr>
          <w:p w14:paraId="643401B0" w14:textId="77777777" w:rsidR="00553051" w:rsidRPr="00474185" w:rsidRDefault="00553051" w:rsidP="008B5422">
            <w:pPr>
              <w:jc w:val="center"/>
              <w:outlineLvl w:val="0"/>
              <w:rPr>
                <w:color w:val="000000"/>
                <w:sz w:val="20"/>
                <w:szCs w:val="20"/>
              </w:rPr>
            </w:pPr>
            <w:r w:rsidRPr="00474185">
              <w:rPr>
                <w:color w:val="000000"/>
                <w:sz w:val="20"/>
                <w:szCs w:val="20"/>
              </w:rPr>
              <w:t>206,09</w:t>
            </w:r>
          </w:p>
        </w:tc>
        <w:tc>
          <w:tcPr>
            <w:tcW w:w="1128" w:type="dxa"/>
            <w:gridSpan w:val="2"/>
            <w:tcBorders>
              <w:top w:val="single" w:sz="4" w:space="0" w:color="auto"/>
              <w:left w:val="nil"/>
              <w:bottom w:val="single" w:sz="4" w:space="0" w:color="auto"/>
              <w:right w:val="single" w:sz="4" w:space="0" w:color="auto"/>
            </w:tcBorders>
            <w:shd w:val="clear" w:color="auto" w:fill="auto"/>
            <w:noWrap/>
            <w:vAlign w:val="bottom"/>
          </w:tcPr>
          <w:p w14:paraId="3A31AFE1" w14:textId="77777777" w:rsidR="00553051" w:rsidRPr="00474185" w:rsidRDefault="00553051" w:rsidP="008B5422">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1F3516A5" w14:textId="77777777" w:rsidR="00553051" w:rsidRPr="00474185" w:rsidRDefault="00553051" w:rsidP="008B5422">
            <w:pPr>
              <w:jc w:val="center"/>
              <w:outlineLvl w:val="0"/>
              <w:rPr>
                <w:sz w:val="20"/>
                <w:szCs w:val="20"/>
              </w:rPr>
            </w:pPr>
            <w:r w:rsidRPr="00474185">
              <w:rPr>
                <w:color w:val="000000"/>
                <w:sz w:val="20"/>
                <w:szCs w:val="20"/>
              </w:rPr>
              <w:t>0,140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tcPr>
          <w:p w14:paraId="52B26B7E" w14:textId="77777777" w:rsidR="00553051" w:rsidRPr="00474185" w:rsidRDefault="00553051" w:rsidP="008B5422">
            <w:pPr>
              <w:jc w:val="center"/>
              <w:outlineLvl w:val="0"/>
              <w:rPr>
                <w:color w:val="000000"/>
                <w:sz w:val="20"/>
                <w:szCs w:val="20"/>
              </w:rPr>
            </w:pPr>
            <w:r w:rsidRPr="00474185">
              <w:rPr>
                <w:color w:val="000000"/>
                <w:sz w:val="20"/>
                <w:szCs w:val="20"/>
              </w:rPr>
              <w:t>55,70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14:paraId="21D2996A" w14:textId="77777777" w:rsidR="00553051" w:rsidRPr="00474185" w:rsidRDefault="00553051" w:rsidP="008B5422">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7544CC7" w14:textId="77777777" w:rsidR="00553051" w:rsidRPr="00474185" w:rsidRDefault="00553051" w:rsidP="008B5422">
            <w:pPr>
              <w:jc w:val="center"/>
              <w:outlineLvl w:val="0"/>
              <w:rPr>
                <w:color w:val="000000"/>
                <w:sz w:val="20"/>
                <w:szCs w:val="20"/>
              </w:rPr>
            </w:pPr>
            <w:r w:rsidRPr="00474185">
              <w:rPr>
                <w:color w:val="000000"/>
                <w:sz w:val="20"/>
                <w:szCs w:val="20"/>
              </w:rPr>
              <w:t>104,0</w:t>
            </w:r>
          </w:p>
        </w:tc>
      </w:tr>
      <w:tr w:rsidR="00553051" w:rsidRPr="00950917" w14:paraId="74BBDA91" w14:textId="77777777" w:rsidTr="008B5422">
        <w:trPr>
          <w:gridAfter w:val="2"/>
          <w:wAfter w:w="180" w:type="dxa"/>
          <w:trHeight w:val="270"/>
        </w:trPr>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1EB6E56D" w14:textId="77777777" w:rsidR="00553051" w:rsidRPr="00474185" w:rsidRDefault="00553051" w:rsidP="008B5422">
            <w:pPr>
              <w:jc w:val="center"/>
              <w:outlineLvl w:val="0"/>
              <w:rPr>
                <w:color w:val="000000"/>
                <w:sz w:val="20"/>
                <w:szCs w:val="20"/>
              </w:rPr>
            </w:pPr>
            <w:r w:rsidRPr="00474185">
              <w:rPr>
                <w:color w:val="000000"/>
                <w:sz w:val="20"/>
                <w:szCs w:val="20"/>
              </w:rPr>
              <w:t>2033</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tcPr>
          <w:p w14:paraId="698C3DF8" w14:textId="77777777" w:rsidR="00553051" w:rsidRPr="00474185" w:rsidRDefault="00553051" w:rsidP="008B5422">
            <w:pPr>
              <w:jc w:val="center"/>
              <w:outlineLvl w:val="0"/>
              <w:rPr>
                <w:color w:val="000000"/>
                <w:sz w:val="20"/>
                <w:szCs w:val="20"/>
              </w:rPr>
            </w:pPr>
            <w:r w:rsidRPr="00474185">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43235D9" w14:textId="77777777" w:rsidR="00553051" w:rsidRPr="00474185" w:rsidRDefault="00553051" w:rsidP="008B5422">
            <w:pPr>
              <w:jc w:val="center"/>
              <w:rPr>
                <w:color w:val="000000"/>
                <w:sz w:val="20"/>
                <w:szCs w:val="20"/>
              </w:rPr>
            </w:pPr>
            <w:r w:rsidRPr="00D66892">
              <w:rPr>
                <w:color w:val="000000"/>
                <w:sz w:val="20"/>
                <w:szCs w:val="20"/>
              </w:rPr>
              <w:t>1034,23</w:t>
            </w:r>
          </w:p>
        </w:tc>
        <w:tc>
          <w:tcPr>
            <w:tcW w:w="1047" w:type="dxa"/>
            <w:gridSpan w:val="2"/>
            <w:tcBorders>
              <w:top w:val="single" w:sz="4" w:space="0" w:color="auto"/>
              <w:left w:val="nil"/>
              <w:bottom w:val="single" w:sz="4" w:space="0" w:color="auto"/>
              <w:right w:val="single" w:sz="4" w:space="0" w:color="auto"/>
            </w:tcBorders>
            <w:shd w:val="clear" w:color="auto" w:fill="auto"/>
            <w:noWrap/>
            <w:vAlign w:val="bottom"/>
          </w:tcPr>
          <w:p w14:paraId="5548AF1B" w14:textId="77777777" w:rsidR="00553051" w:rsidRPr="00474185" w:rsidRDefault="00553051" w:rsidP="008B5422">
            <w:pPr>
              <w:jc w:val="center"/>
              <w:outlineLvl w:val="0"/>
              <w:rPr>
                <w:sz w:val="20"/>
                <w:szCs w:val="20"/>
              </w:rPr>
            </w:pPr>
            <w:r>
              <w:rPr>
                <w:sz w:val="20"/>
                <w:szCs w:val="20"/>
              </w:rPr>
              <w:t>6624,49</w:t>
            </w:r>
          </w:p>
        </w:tc>
        <w:tc>
          <w:tcPr>
            <w:tcW w:w="1477" w:type="dxa"/>
            <w:gridSpan w:val="2"/>
            <w:tcBorders>
              <w:top w:val="single" w:sz="4" w:space="0" w:color="auto"/>
              <w:left w:val="nil"/>
              <w:bottom w:val="single" w:sz="4" w:space="0" w:color="auto"/>
              <w:right w:val="single" w:sz="4" w:space="0" w:color="auto"/>
            </w:tcBorders>
            <w:shd w:val="clear" w:color="auto" w:fill="auto"/>
            <w:noWrap/>
            <w:vAlign w:val="bottom"/>
          </w:tcPr>
          <w:p w14:paraId="60728083" w14:textId="77777777" w:rsidR="00553051" w:rsidRPr="00474185" w:rsidRDefault="00553051" w:rsidP="008B5422">
            <w:pPr>
              <w:jc w:val="center"/>
              <w:outlineLvl w:val="0"/>
              <w:rPr>
                <w:color w:val="000000"/>
                <w:sz w:val="20"/>
                <w:szCs w:val="20"/>
              </w:rPr>
            </w:pPr>
            <w:r>
              <w:rPr>
                <w:color w:val="000000"/>
                <w:sz w:val="20"/>
                <w:szCs w:val="20"/>
              </w:rPr>
              <w:t>9,59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23B91C66" w14:textId="77777777" w:rsidR="00553051" w:rsidRPr="00474185" w:rsidRDefault="00553051" w:rsidP="008B5422">
            <w:pPr>
              <w:jc w:val="center"/>
              <w:outlineLvl w:val="0"/>
              <w:rPr>
                <w:color w:val="000000"/>
                <w:sz w:val="20"/>
                <w:szCs w:val="20"/>
              </w:rPr>
            </w:pPr>
            <w:r>
              <w:rPr>
                <w:color w:val="000000"/>
                <w:sz w:val="20"/>
                <w:szCs w:val="20"/>
              </w:rPr>
              <w:t>45,96</w:t>
            </w:r>
          </w:p>
        </w:tc>
        <w:tc>
          <w:tcPr>
            <w:tcW w:w="1492" w:type="dxa"/>
            <w:gridSpan w:val="2"/>
            <w:tcBorders>
              <w:top w:val="single" w:sz="4" w:space="0" w:color="auto"/>
              <w:left w:val="nil"/>
              <w:bottom w:val="single" w:sz="4" w:space="0" w:color="auto"/>
              <w:right w:val="single" w:sz="4" w:space="0" w:color="auto"/>
            </w:tcBorders>
            <w:shd w:val="clear" w:color="auto" w:fill="auto"/>
            <w:noWrap/>
            <w:vAlign w:val="bottom"/>
          </w:tcPr>
          <w:p w14:paraId="0F8343BC" w14:textId="77777777" w:rsidR="00553051" w:rsidRPr="00474185" w:rsidRDefault="00553051" w:rsidP="008B5422">
            <w:pPr>
              <w:jc w:val="center"/>
              <w:outlineLvl w:val="0"/>
              <w:rPr>
                <w:color w:val="000000"/>
                <w:sz w:val="20"/>
                <w:szCs w:val="20"/>
              </w:rPr>
            </w:pPr>
            <w:r>
              <w:rPr>
                <w:color w:val="000000"/>
                <w:sz w:val="20"/>
                <w:szCs w:val="20"/>
              </w:rPr>
              <w:t>715,99</w:t>
            </w: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tcPr>
          <w:p w14:paraId="39CA2C22" w14:textId="77777777" w:rsidR="00553051" w:rsidRPr="00474185" w:rsidRDefault="00553051" w:rsidP="008B5422">
            <w:pPr>
              <w:jc w:val="center"/>
              <w:outlineLvl w:val="0"/>
              <w:rPr>
                <w:color w:val="000000"/>
                <w:sz w:val="20"/>
                <w:szCs w:val="20"/>
              </w:rPr>
            </w:pPr>
            <w:r w:rsidRPr="00474185">
              <w:rPr>
                <w:color w:val="000000"/>
                <w:sz w:val="20"/>
                <w:szCs w:val="20"/>
              </w:rPr>
              <w:t>-</w:t>
            </w:r>
          </w:p>
        </w:tc>
        <w:tc>
          <w:tcPr>
            <w:tcW w:w="1140" w:type="dxa"/>
            <w:gridSpan w:val="2"/>
            <w:tcBorders>
              <w:top w:val="single" w:sz="4" w:space="0" w:color="auto"/>
              <w:left w:val="nil"/>
              <w:bottom w:val="single" w:sz="4" w:space="0" w:color="auto"/>
              <w:right w:val="single" w:sz="4" w:space="0" w:color="auto"/>
            </w:tcBorders>
            <w:shd w:val="clear" w:color="auto" w:fill="auto"/>
            <w:noWrap/>
            <w:vAlign w:val="bottom"/>
          </w:tcPr>
          <w:p w14:paraId="1C0BEDF8" w14:textId="77777777" w:rsidR="00553051" w:rsidRPr="00474185" w:rsidRDefault="00553051" w:rsidP="008B5422">
            <w:pPr>
              <w:jc w:val="center"/>
              <w:outlineLvl w:val="0"/>
              <w:rPr>
                <w:color w:val="000000"/>
                <w:sz w:val="20"/>
                <w:szCs w:val="20"/>
              </w:rPr>
            </w:pPr>
            <w:r w:rsidRPr="00474185">
              <w:rPr>
                <w:color w:val="000000"/>
                <w:sz w:val="20"/>
                <w:szCs w:val="20"/>
              </w:rPr>
              <w:t>206,09</w:t>
            </w:r>
          </w:p>
        </w:tc>
        <w:tc>
          <w:tcPr>
            <w:tcW w:w="1128" w:type="dxa"/>
            <w:gridSpan w:val="2"/>
            <w:tcBorders>
              <w:top w:val="single" w:sz="4" w:space="0" w:color="auto"/>
              <w:left w:val="nil"/>
              <w:bottom w:val="single" w:sz="4" w:space="0" w:color="auto"/>
              <w:right w:val="single" w:sz="4" w:space="0" w:color="auto"/>
            </w:tcBorders>
            <w:shd w:val="clear" w:color="auto" w:fill="auto"/>
            <w:noWrap/>
            <w:vAlign w:val="bottom"/>
          </w:tcPr>
          <w:p w14:paraId="10B4FFDD" w14:textId="77777777" w:rsidR="00553051" w:rsidRPr="00474185" w:rsidRDefault="00553051" w:rsidP="008B5422">
            <w:pPr>
              <w:jc w:val="center"/>
              <w:outlineLvl w:val="0"/>
              <w:rPr>
                <w:sz w:val="20"/>
                <w:szCs w:val="20"/>
              </w:rPr>
            </w:pPr>
            <w:r w:rsidRPr="00474185">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0AC880AE" w14:textId="77777777" w:rsidR="00553051" w:rsidRPr="00474185" w:rsidRDefault="00553051" w:rsidP="008B5422">
            <w:pPr>
              <w:jc w:val="center"/>
              <w:outlineLvl w:val="0"/>
              <w:rPr>
                <w:sz w:val="20"/>
                <w:szCs w:val="20"/>
              </w:rPr>
            </w:pPr>
            <w:r w:rsidRPr="00474185">
              <w:rPr>
                <w:color w:val="000000"/>
                <w:sz w:val="20"/>
                <w:szCs w:val="20"/>
              </w:rPr>
              <w:t>0,140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tcPr>
          <w:p w14:paraId="48FD39F3" w14:textId="77777777" w:rsidR="00553051" w:rsidRPr="00474185" w:rsidRDefault="00553051" w:rsidP="008B5422">
            <w:pPr>
              <w:jc w:val="center"/>
              <w:outlineLvl w:val="0"/>
              <w:rPr>
                <w:color w:val="000000"/>
                <w:sz w:val="20"/>
                <w:szCs w:val="20"/>
              </w:rPr>
            </w:pPr>
            <w:r w:rsidRPr="00474185">
              <w:rPr>
                <w:color w:val="000000"/>
                <w:sz w:val="20"/>
                <w:szCs w:val="20"/>
              </w:rPr>
              <w:t>55,70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14:paraId="35A4F598" w14:textId="77777777" w:rsidR="00553051" w:rsidRPr="00474185" w:rsidRDefault="00553051" w:rsidP="008B5422">
            <w:pPr>
              <w:jc w:val="center"/>
              <w:outlineLvl w:val="0"/>
              <w:rPr>
                <w:color w:val="000000"/>
                <w:sz w:val="20"/>
                <w:szCs w:val="20"/>
              </w:rPr>
            </w:pPr>
            <w:r w:rsidRPr="00474185">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146EABA7" w14:textId="77777777" w:rsidR="00553051" w:rsidRDefault="00553051" w:rsidP="008B5422">
            <w:pPr>
              <w:jc w:val="center"/>
              <w:outlineLvl w:val="0"/>
              <w:rPr>
                <w:color w:val="000000"/>
                <w:sz w:val="20"/>
                <w:szCs w:val="20"/>
              </w:rPr>
            </w:pPr>
            <w:r w:rsidRPr="00474185">
              <w:rPr>
                <w:color w:val="000000"/>
                <w:sz w:val="20"/>
                <w:szCs w:val="20"/>
              </w:rPr>
              <w:t>104,0</w:t>
            </w:r>
          </w:p>
        </w:tc>
      </w:tr>
      <w:tr w:rsidR="00553051" w:rsidRPr="00950917" w14:paraId="60520301" w14:textId="77777777" w:rsidTr="008B5422">
        <w:trPr>
          <w:gridAfter w:val="2"/>
          <w:wAfter w:w="180" w:type="dxa"/>
          <w:trHeight w:val="270"/>
        </w:trPr>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65BCCFA7" w14:textId="77777777" w:rsidR="00553051" w:rsidRPr="00474185" w:rsidRDefault="00553051" w:rsidP="008B5422">
            <w:pPr>
              <w:jc w:val="center"/>
              <w:outlineLvl w:val="0"/>
              <w:rPr>
                <w:color w:val="000000"/>
                <w:sz w:val="20"/>
                <w:szCs w:val="20"/>
              </w:rPr>
            </w:pPr>
            <w:r>
              <w:rPr>
                <w:color w:val="000000"/>
                <w:sz w:val="20"/>
                <w:szCs w:val="20"/>
              </w:rPr>
              <w:t>2034</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tcPr>
          <w:p w14:paraId="177737ED" w14:textId="77777777" w:rsidR="00553051" w:rsidRPr="00474185" w:rsidRDefault="00553051" w:rsidP="008B5422">
            <w:pPr>
              <w:jc w:val="center"/>
              <w:outlineLvl w:val="0"/>
              <w:rPr>
                <w:color w:val="000000"/>
                <w:sz w:val="20"/>
                <w:szCs w:val="20"/>
              </w:rPr>
            </w:pPr>
            <w:r>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53A9350C" w14:textId="77777777" w:rsidR="00553051" w:rsidRDefault="00553051" w:rsidP="008B5422">
            <w:pPr>
              <w:jc w:val="center"/>
              <w:rPr>
                <w:color w:val="000000"/>
                <w:sz w:val="20"/>
                <w:szCs w:val="20"/>
              </w:rPr>
            </w:pPr>
            <w:r w:rsidRPr="00D66892">
              <w:rPr>
                <w:color w:val="000000"/>
                <w:sz w:val="20"/>
                <w:szCs w:val="20"/>
              </w:rPr>
              <w:t>1034,23</w:t>
            </w:r>
          </w:p>
        </w:tc>
        <w:tc>
          <w:tcPr>
            <w:tcW w:w="1047" w:type="dxa"/>
            <w:gridSpan w:val="2"/>
            <w:tcBorders>
              <w:top w:val="single" w:sz="4" w:space="0" w:color="auto"/>
              <w:left w:val="nil"/>
              <w:bottom w:val="single" w:sz="4" w:space="0" w:color="auto"/>
              <w:right w:val="single" w:sz="4" w:space="0" w:color="auto"/>
            </w:tcBorders>
            <w:shd w:val="clear" w:color="auto" w:fill="auto"/>
            <w:noWrap/>
            <w:vAlign w:val="bottom"/>
          </w:tcPr>
          <w:p w14:paraId="1D64DECF" w14:textId="77777777" w:rsidR="00553051" w:rsidRDefault="00553051" w:rsidP="008B5422">
            <w:pPr>
              <w:jc w:val="center"/>
              <w:outlineLvl w:val="0"/>
              <w:rPr>
                <w:sz w:val="20"/>
                <w:szCs w:val="20"/>
              </w:rPr>
            </w:pPr>
            <w:r>
              <w:rPr>
                <w:sz w:val="20"/>
                <w:szCs w:val="20"/>
              </w:rPr>
              <w:t>6849,72</w:t>
            </w:r>
          </w:p>
        </w:tc>
        <w:tc>
          <w:tcPr>
            <w:tcW w:w="1477" w:type="dxa"/>
            <w:gridSpan w:val="2"/>
            <w:tcBorders>
              <w:top w:val="single" w:sz="4" w:space="0" w:color="auto"/>
              <w:left w:val="nil"/>
              <w:bottom w:val="single" w:sz="4" w:space="0" w:color="auto"/>
              <w:right w:val="single" w:sz="4" w:space="0" w:color="auto"/>
            </w:tcBorders>
            <w:shd w:val="clear" w:color="auto" w:fill="auto"/>
            <w:noWrap/>
            <w:vAlign w:val="bottom"/>
          </w:tcPr>
          <w:p w14:paraId="41C46FAF" w14:textId="77777777" w:rsidR="00553051" w:rsidRDefault="00553051" w:rsidP="008B5422">
            <w:pPr>
              <w:jc w:val="center"/>
              <w:outlineLvl w:val="0"/>
              <w:rPr>
                <w:color w:val="000000"/>
                <w:sz w:val="20"/>
                <w:szCs w:val="20"/>
              </w:rPr>
            </w:pPr>
            <w:r>
              <w:rPr>
                <w:color w:val="000000"/>
                <w:sz w:val="20"/>
                <w:szCs w:val="20"/>
              </w:rPr>
              <w:t>9,88</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27FD672A" w14:textId="77777777" w:rsidR="00553051" w:rsidRDefault="00553051" w:rsidP="008B5422">
            <w:pPr>
              <w:jc w:val="center"/>
              <w:outlineLvl w:val="0"/>
              <w:rPr>
                <w:color w:val="000000"/>
                <w:sz w:val="20"/>
                <w:szCs w:val="20"/>
              </w:rPr>
            </w:pPr>
            <w:r>
              <w:rPr>
                <w:color w:val="000000"/>
                <w:sz w:val="20"/>
                <w:szCs w:val="20"/>
              </w:rPr>
              <w:t>47,80</w:t>
            </w:r>
          </w:p>
        </w:tc>
        <w:tc>
          <w:tcPr>
            <w:tcW w:w="1492" w:type="dxa"/>
            <w:gridSpan w:val="2"/>
            <w:tcBorders>
              <w:top w:val="single" w:sz="4" w:space="0" w:color="auto"/>
              <w:left w:val="nil"/>
              <w:bottom w:val="single" w:sz="4" w:space="0" w:color="auto"/>
              <w:right w:val="single" w:sz="4" w:space="0" w:color="auto"/>
            </w:tcBorders>
            <w:shd w:val="clear" w:color="auto" w:fill="auto"/>
            <w:noWrap/>
            <w:vAlign w:val="bottom"/>
          </w:tcPr>
          <w:p w14:paraId="3F6B80E3" w14:textId="77777777" w:rsidR="00553051" w:rsidRDefault="00553051" w:rsidP="008B5422">
            <w:pPr>
              <w:jc w:val="center"/>
              <w:outlineLvl w:val="0"/>
              <w:rPr>
                <w:color w:val="000000"/>
                <w:sz w:val="20"/>
                <w:szCs w:val="20"/>
              </w:rPr>
            </w:pPr>
            <w:r>
              <w:rPr>
                <w:color w:val="000000"/>
                <w:sz w:val="20"/>
                <w:szCs w:val="20"/>
              </w:rPr>
              <w:t>744,63</w:t>
            </w:r>
          </w:p>
        </w:tc>
        <w:tc>
          <w:tcPr>
            <w:tcW w:w="932" w:type="dxa"/>
            <w:gridSpan w:val="2"/>
            <w:tcBorders>
              <w:top w:val="single" w:sz="4" w:space="0" w:color="auto"/>
              <w:left w:val="nil"/>
              <w:bottom w:val="single" w:sz="4" w:space="0" w:color="auto"/>
              <w:right w:val="single" w:sz="4" w:space="0" w:color="auto"/>
            </w:tcBorders>
            <w:shd w:val="clear" w:color="auto" w:fill="auto"/>
            <w:noWrap/>
            <w:vAlign w:val="bottom"/>
          </w:tcPr>
          <w:p w14:paraId="1A3C5B02" w14:textId="77777777" w:rsidR="00553051" w:rsidRPr="00474185" w:rsidRDefault="00553051" w:rsidP="008B5422">
            <w:pPr>
              <w:jc w:val="center"/>
              <w:outlineLvl w:val="0"/>
              <w:rPr>
                <w:color w:val="000000"/>
                <w:sz w:val="20"/>
                <w:szCs w:val="20"/>
              </w:rPr>
            </w:pPr>
            <w:r>
              <w:rPr>
                <w:color w:val="000000"/>
                <w:sz w:val="20"/>
                <w:szCs w:val="20"/>
              </w:rPr>
              <w:t>-</w:t>
            </w:r>
          </w:p>
        </w:tc>
        <w:tc>
          <w:tcPr>
            <w:tcW w:w="1140" w:type="dxa"/>
            <w:gridSpan w:val="2"/>
            <w:tcBorders>
              <w:top w:val="single" w:sz="4" w:space="0" w:color="auto"/>
              <w:left w:val="nil"/>
              <w:bottom w:val="single" w:sz="4" w:space="0" w:color="auto"/>
              <w:right w:val="single" w:sz="4" w:space="0" w:color="auto"/>
            </w:tcBorders>
            <w:shd w:val="clear" w:color="auto" w:fill="auto"/>
            <w:noWrap/>
            <w:vAlign w:val="bottom"/>
          </w:tcPr>
          <w:p w14:paraId="187C2DB3" w14:textId="77777777" w:rsidR="00553051" w:rsidRPr="00474185" w:rsidRDefault="00553051" w:rsidP="008B5422">
            <w:pPr>
              <w:jc w:val="center"/>
              <w:outlineLvl w:val="0"/>
              <w:rPr>
                <w:color w:val="000000"/>
                <w:sz w:val="20"/>
                <w:szCs w:val="20"/>
              </w:rPr>
            </w:pPr>
            <w:r>
              <w:rPr>
                <w:color w:val="000000"/>
                <w:sz w:val="20"/>
                <w:szCs w:val="20"/>
              </w:rPr>
              <w:t>206,09</w:t>
            </w:r>
          </w:p>
        </w:tc>
        <w:tc>
          <w:tcPr>
            <w:tcW w:w="1128" w:type="dxa"/>
            <w:gridSpan w:val="2"/>
            <w:tcBorders>
              <w:top w:val="single" w:sz="4" w:space="0" w:color="auto"/>
              <w:left w:val="nil"/>
              <w:bottom w:val="single" w:sz="4" w:space="0" w:color="auto"/>
              <w:right w:val="single" w:sz="4" w:space="0" w:color="auto"/>
            </w:tcBorders>
            <w:shd w:val="clear" w:color="auto" w:fill="auto"/>
            <w:noWrap/>
            <w:vAlign w:val="bottom"/>
          </w:tcPr>
          <w:p w14:paraId="6EF1FAED" w14:textId="77777777" w:rsidR="00553051" w:rsidRPr="00474185" w:rsidRDefault="00553051" w:rsidP="008B5422">
            <w:pPr>
              <w:jc w:val="center"/>
              <w:outlineLvl w:val="0"/>
              <w:rPr>
                <w:color w:val="000000"/>
                <w:sz w:val="20"/>
                <w:szCs w:val="20"/>
              </w:rPr>
            </w:pPr>
            <w:r>
              <w:rPr>
                <w:color w:val="000000"/>
                <w:sz w:val="20"/>
                <w:szCs w:val="20"/>
              </w:rPr>
              <w:t>68,241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4343A33" w14:textId="77777777" w:rsidR="00553051" w:rsidRPr="00474185" w:rsidRDefault="00553051" w:rsidP="008B5422">
            <w:pPr>
              <w:jc w:val="center"/>
              <w:outlineLvl w:val="0"/>
              <w:rPr>
                <w:color w:val="000000"/>
                <w:sz w:val="20"/>
                <w:szCs w:val="20"/>
              </w:rPr>
            </w:pPr>
            <w:r>
              <w:rPr>
                <w:color w:val="000000"/>
                <w:sz w:val="20"/>
                <w:szCs w:val="20"/>
              </w:rPr>
              <w:t>0,140</w:t>
            </w:r>
          </w:p>
        </w:tc>
        <w:tc>
          <w:tcPr>
            <w:tcW w:w="977" w:type="dxa"/>
            <w:gridSpan w:val="2"/>
            <w:tcBorders>
              <w:top w:val="single" w:sz="4" w:space="0" w:color="auto"/>
              <w:left w:val="nil"/>
              <w:bottom w:val="single" w:sz="4" w:space="0" w:color="auto"/>
              <w:right w:val="single" w:sz="4" w:space="0" w:color="auto"/>
            </w:tcBorders>
            <w:shd w:val="clear" w:color="auto" w:fill="auto"/>
            <w:noWrap/>
            <w:vAlign w:val="bottom"/>
          </w:tcPr>
          <w:p w14:paraId="72A9AA24" w14:textId="77777777" w:rsidR="00553051" w:rsidRPr="00474185" w:rsidRDefault="00553051" w:rsidP="008B5422">
            <w:pPr>
              <w:jc w:val="center"/>
              <w:outlineLvl w:val="0"/>
              <w:rPr>
                <w:color w:val="000000"/>
                <w:sz w:val="20"/>
                <w:szCs w:val="20"/>
              </w:rPr>
            </w:pPr>
            <w:r>
              <w:rPr>
                <w:color w:val="000000"/>
                <w:sz w:val="20"/>
                <w:szCs w:val="20"/>
              </w:rPr>
              <w:t>55,70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tcPr>
          <w:p w14:paraId="71F10B54" w14:textId="77777777" w:rsidR="00553051" w:rsidRPr="00474185" w:rsidRDefault="00553051" w:rsidP="008B5422">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74C9737" w14:textId="77777777" w:rsidR="00553051" w:rsidRPr="00474185" w:rsidRDefault="00553051" w:rsidP="008B5422">
            <w:pPr>
              <w:jc w:val="center"/>
              <w:outlineLvl w:val="0"/>
              <w:rPr>
                <w:color w:val="000000"/>
                <w:sz w:val="20"/>
                <w:szCs w:val="20"/>
              </w:rPr>
            </w:pPr>
            <w:r>
              <w:rPr>
                <w:color w:val="000000"/>
                <w:sz w:val="20"/>
                <w:szCs w:val="20"/>
              </w:rPr>
              <w:t>104,0</w:t>
            </w:r>
          </w:p>
        </w:tc>
      </w:tr>
      <w:tr w:rsidR="00553051" w:rsidRPr="008B50AC" w14:paraId="46889624" w14:textId="77777777" w:rsidTr="008B5422">
        <w:trPr>
          <w:gridBefore w:val="2"/>
          <w:wBefore w:w="494" w:type="dxa"/>
          <w:trHeight w:val="765"/>
        </w:trPr>
        <w:tc>
          <w:tcPr>
            <w:tcW w:w="15279" w:type="dxa"/>
            <w:gridSpan w:val="25"/>
            <w:tcBorders>
              <w:top w:val="nil"/>
              <w:left w:val="nil"/>
              <w:bottom w:val="single" w:sz="4" w:space="0" w:color="auto"/>
              <w:right w:val="nil"/>
            </w:tcBorders>
            <w:shd w:val="clear" w:color="auto" w:fill="auto"/>
            <w:vAlign w:val="center"/>
            <w:hideMark/>
          </w:tcPr>
          <w:p w14:paraId="454A1807" w14:textId="77777777" w:rsidR="00553051" w:rsidRPr="004F55C4" w:rsidRDefault="00553051" w:rsidP="008B5422">
            <w:pPr>
              <w:jc w:val="center"/>
              <w:rPr>
                <w:color w:val="000000"/>
                <w:sz w:val="20"/>
                <w:szCs w:val="20"/>
                <w:highlight w:val="yellow"/>
              </w:rPr>
            </w:pPr>
            <w:r w:rsidRPr="00542CF9">
              <w:rPr>
                <w:color w:val="000000"/>
                <w:sz w:val="20"/>
                <w:szCs w:val="20"/>
              </w:rPr>
              <w:lastRenderedPageBreak/>
              <w:t xml:space="preserve">Сведения о ценах, значениях и параметрах в отношении объектов, расположенных по адресу: Республика Бурятия, Баргузинский район, с.Баргузин, ул.Очирова, 17    </w:t>
            </w:r>
          </w:p>
        </w:tc>
      </w:tr>
      <w:tr w:rsidR="00553051" w:rsidRPr="008B50AC" w14:paraId="7F5661FE" w14:textId="77777777" w:rsidTr="008B5422">
        <w:trPr>
          <w:gridBefore w:val="2"/>
          <w:wBefore w:w="494" w:type="dxa"/>
          <w:trHeight w:val="786"/>
        </w:trPr>
        <w:tc>
          <w:tcPr>
            <w:tcW w:w="171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F4B581" w14:textId="77777777" w:rsidR="00553051" w:rsidRPr="008B50AC" w:rsidRDefault="00553051" w:rsidP="008B5422">
            <w:pPr>
              <w:jc w:val="center"/>
              <w:rPr>
                <w:color w:val="000000"/>
                <w:sz w:val="20"/>
                <w:szCs w:val="20"/>
              </w:rPr>
            </w:pPr>
            <w:r w:rsidRPr="008B50AC">
              <w:rPr>
                <w:color w:val="000000"/>
                <w:sz w:val="20"/>
                <w:szCs w:val="20"/>
              </w:rPr>
              <w:t>Наименование</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E3C1D9" w14:textId="77777777" w:rsidR="00553051" w:rsidRPr="008B50AC" w:rsidRDefault="00553051" w:rsidP="008B5422">
            <w:pPr>
              <w:jc w:val="center"/>
              <w:rPr>
                <w:color w:val="000000"/>
                <w:sz w:val="20"/>
                <w:szCs w:val="20"/>
              </w:rPr>
            </w:pPr>
            <w:r w:rsidRPr="008B50AC">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47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906D36" w14:textId="77777777" w:rsidR="00553051" w:rsidRPr="008B50AC" w:rsidRDefault="00553051" w:rsidP="008B5422">
            <w:pPr>
              <w:jc w:val="center"/>
              <w:rPr>
                <w:color w:val="000000"/>
                <w:sz w:val="20"/>
                <w:szCs w:val="20"/>
              </w:rPr>
            </w:pPr>
            <w:r w:rsidRPr="008B50AC">
              <w:rPr>
                <w:color w:val="000000"/>
                <w:sz w:val="20"/>
                <w:szCs w:val="20"/>
              </w:rPr>
              <w:t>Объем отпуска воды</w:t>
            </w:r>
          </w:p>
        </w:tc>
        <w:tc>
          <w:tcPr>
            <w:tcW w:w="132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BA8B96" w14:textId="77777777" w:rsidR="00553051" w:rsidRPr="008B50AC" w:rsidRDefault="00553051" w:rsidP="008B5422">
            <w:pPr>
              <w:jc w:val="center"/>
              <w:rPr>
                <w:color w:val="000000"/>
                <w:sz w:val="20"/>
                <w:szCs w:val="20"/>
              </w:rPr>
            </w:pPr>
            <w:r w:rsidRPr="008B50AC">
              <w:rPr>
                <w:color w:val="000000"/>
                <w:sz w:val="20"/>
                <w:szCs w:val="20"/>
              </w:rPr>
              <w:t>Цена на электрическую энергию</w:t>
            </w:r>
          </w:p>
        </w:tc>
        <w:tc>
          <w:tcPr>
            <w:tcW w:w="178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99A3C" w14:textId="77777777" w:rsidR="00553051" w:rsidRPr="008B50AC" w:rsidRDefault="00553051" w:rsidP="008B5422">
            <w:pPr>
              <w:jc w:val="center"/>
              <w:rPr>
                <w:sz w:val="20"/>
                <w:szCs w:val="20"/>
              </w:rPr>
            </w:pPr>
            <w:r w:rsidRPr="008B50AC">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552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5EED819" w14:textId="77777777" w:rsidR="00553051" w:rsidRPr="008B50AC" w:rsidRDefault="00553051" w:rsidP="008B5422">
            <w:pPr>
              <w:jc w:val="center"/>
              <w:rPr>
                <w:color w:val="000000"/>
                <w:sz w:val="20"/>
                <w:szCs w:val="20"/>
              </w:rPr>
            </w:pPr>
            <w:r w:rsidRPr="008B50AC">
              <w:rPr>
                <w:color w:val="000000"/>
                <w:sz w:val="20"/>
                <w:szCs w:val="20"/>
              </w:rPr>
              <w:t>Предельные (максимальные) значения критериев конкурса</w:t>
            </w:r>
          </w:p>
        </w:tc>
        <w:tc>
          <w:tcPr>
            <w:tcW w:w="1417"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E52201" w14:textId="77777777" w:rsidR="00553051" w:rsidRPr="008B50AC" w:rsidRDefault="00553051" w:rsidP="008B5422">
            <w:pPr>
              <w:jc w:val="center"/>
              <w:rPr>
                <w:color w:val="000000"/>
                <w:sz w:val="20"/>
                <w:szCs w:val="20"/>
              </w:rPr>
            </w:pPr>
            <w:r w:rsidRPr="008B50AC">
              <w:rPr>
                <w:color w:val="000000"/>
                <w:sz w:val="20"/>
                <w:szCs w:val="20"/>
              </w:rPr>
              <w:t xml:space="preserve">Предельный (максимальный) рост необходимой валовой выручки </w:t>
            </w:r>
          </w:p>
        </w:tc>
      </w:tr>
      <w:tr w:rsidR="00553051" w:rsidRPr="008B50AC" w14:paraId="67267A45" w14:textId="77777777" w:rsidTr="008B5422">
        <w:trPr>
          <w:gridBefore w:val="2"/>
          <w:wBefore w:w="494" w:type="dxa"/>
          <w:trHeight w:val="780"/>
        </w:trPr>
        <w:tc>
          <w:tcPr>
            <w:tcW w:w="1715" w:type="dxa"/>
            <w:gridSpan w:val="2"/>
            <w:vMerge/>
            <w:tcBorders>
              <w:top w:val="single" w:sz="4" w:space="0" w:color="auto"/>
              <w:left w:val="single" w:sz="4" w:space="0" w:color="auto"/>
              <w:bottom w:val="single" w:sz="4" w:space="0" w:color="000000"/>
              <w:right w:val="single" w:sz="4" w:space="0" w:color="auto"/>
            </w:tcBorders>
            <w:vAlign w:val="center"/>
            <w:hideMark/>
          </w:tcPr>
          <w:p w14:paraId="2FFA411D" w14:textId="77777777" w:rsidR="00553051" w:rsidRPr="008B50AC" w:rsidRDefault="00553051" w:rsidP="008B5422">
            <w:pPr>
              <w:rPr>
                <w:color w:val="000000"/>
                <w:sz w:val="20"/>
                <w:szCs w:val="20"/>
              </w:rPr>
            </w:pPr>
          </w:p>
        </w:tc>
        <w:tc>
          <w:tcPr>
            <w:tcW w:w="2037" w:type="dxa"/>
            <w:gridSpan w:val="3"/>
            <w:vMerge/>
            <w:tcBorders>
              <w:top w:val="single" w:sz="4" w:space="0" w:color="auto"/>
              <w:left w:val="single" w:sz="4" w:space="0" w:color="auto"/>
              <w:bottom w:val="single" w:sz="4" w:space="0" w:color="000000"/>
              <w:right w:val="single" w:sz="4" w:space="0" w:color="auto"/>
            </w:tcBorders>
            <w:vAlign w:val="center"/>
            <w:hideMark/>
          </w:tcPr>
          <w:p w14:paraId="2EA0C87B" w14:textId="77777777" w:rsidR="00553051" w:rsidRPr="008B50AC" w:rsidRDefault="00553051" w:rsidP="008B5422">
            <w:pPr>
              <w:rPr>
                <w:color w:val="000000"/>
                <w:sz w:val="20"/>
                <w:szCs w:val="20"/>
              </w:rPr>
            </w:pPr>
          </w:p>
        </w:tc>
        <w:tc>
          <w:tcPr>
            <w:tcW w:w="1473" w:type="dxa"/>
            <w:gridSpan w:val="2"/>
            <w:vMerge/>
            <w:tcBorders>
              <w:top w:val="single" w:sz="4" w:space="0" w:color="auto"/>
              <w:left w:val="single" w:sz="4" w:space="0" w:color="auto"/>
              <w:bottom w:val="single" w:sz="4" w:space="0" w:color="000000"/>
              <w:right w:val="single" w:sz="4" w:space="0" w:color="auto"/>
            </w:tcBorders>
            <w:vAlign w:val="center"/>
            <w:hideMark/>
          </w:tcPr>
          <w:p w14:paraId="6937F371" w14:textId="77777777" w:rsidR="00553051" w:rsidRPr="008B50AC" w:rsidRDefault="00553051" w:rsidP="008B5422">
            <w:pPr>
              <w:rPr>
                <w:color w:val="000000"/>
                <w:sz w:val="20"/>
                <w:szCs w:val="20"/>
              </w:rPr>
            </w:pPr>
          </w:p>
        </w:tc>
        <w:tc>
          <w:tcPr>
            <w:tcW w:w="1327" w:type="dxa"/>
            <w:gridSpan w:val="3"/>
            <w:vMerge/>
            <w:tcBorders>
              <w:top w:val="single" w:sz="4" w:space="0" w:color="auto"/>
              <w:left w:val="single" w:sz="4" w:space="0" w:color="auto"/>
              <w:bottom w:val="single" w:sz="4" w:space="0" w:color="000000"/>
              <w:right w:val="single" w:sz="4" w:space="0" w:color="auto"/>
            </w:tcBorders>
            <w:vAlign w:val="center"/>
            <w:hideMark/>
          </w:tcPr>
          <w:p w14:paraId="2283314F" w14:textId="77777777" w:rsidR="00553051" w:rsidRPr="008B50AC" w:rsidRDefault="00553051" w:rsidP="008B5422">
            <w:pPr>
              <w:rPr>
                <w:color w:val="000000"/>
                <w:sz w:val="20"/>
                <w:szCs w:val="20"/>
              </w:rPr>
            </w:pPr>
          </w:p>
        </w:tc>
        <w:tc>
          <w:tcPr>
            <w:tcW w:w="1787" w:type="dxa"/>
            <w:gridSpan w:val="2"/>
            <w:vMerge/>
            <w:tcBorders>
              <w:top w:val="single" w:sz="4" w:space="0" w:color="auto"/>
              <w:left w:val="single" w:sz="4" w:space="0" w:color="auto"/>
              <w:bottom w:val="single" w:sz="4" w:space="0" w:color="auto"/>
              <w:right w:val="single" w:sz="4" w:space="0" w:color="auto"/>
            </w:tcBorders>
            <w:vAlign w:val="center"/>
            <w:hideMark/>
          </w:tcPr>
          <w:p w14:paraId="1E0775D3" w14:textId="77777777" w:rsidR="00553051" w:rsidRPr="008B50AC" w:rsidRDefault="00553051" w:rsidP="008B5422">
            <w:pPr>
              <w:rPr>
                <w:sz w:val="20"/>
                <w:szCs w:val="20"/>
              </w:rPr>
            </w:pPr>
          </w:p>
        </w:tc>
        <w:tc>
          <w:tcPr>
            <w:tcW w:w="141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F3FD621" w14:textId="77777777" w:rsidR="00553051" w:rsidRPr="008B50AC" w:rsidRDefault="00553051" w:rsidP="008B5422">
            <w:pPr>
              <w:jc w:val="center"/>
              <w:rPr>
                <w:color w:val="000000"/>
                <w:sz w:val="20"/>
                <w:szCs w:val="20"/>
              </w:rPr>
            </w:pPr>
            <w:r w:rsidRPr="008B50AC">
              <w:rPr>
                <w:color w:val="000000"/>
                <w:sz w:val="20"/>
                <w:szCs w:val="20"/>
              </w:rPr>
              <w:t>базовый уровень операционных расходов</w:t>
            </w:r>
          </w:p>
        </w:tc>
        <w:tc>
          <w:tcPr>
            <w:tcW w:w="2977" w:type="dxa"/>
            <w:gridSpan w:val="5"/>
            <w:tcBorders>
              <w:top w:val="single" w:sz="4" w:space="0" w:color="auto"/>
              <w:left w:val="nil"/>
              <w:bottom w:val="single" w:sz="4" w:space="0" w:color="auto"/>
              <w:right w:val="single" w:sz="4" w:space="0" w:color="000000"/>
            </w:tcBorders>
            <w:shd w:val="clear" w:color="auto" w:fill="auto"/>
            <w:vAlign w:val="center"/>
            <w:hideMark/>
          </w:tcPr>
          <w:p w14:paraId="6F06657C" w14:textId="77777777" w:rsidR="00553051" w:rsidRPr="008B50AC" w:rsidRDefault="00553051" w:rsidP="008B5422">
            <w:pPr>
              <w:jc w:val="center"/>
              <w:rPr>
                <w:color w:val="000000"/>
                <w:sz w:val="20"/>
                <w:szCs w:val="20"/>
              </w:rPr>
            </w:pPr>
            <w:r w:rsidRPr="008B50AC">
              <w:rPr>
                <w:color w:val="000000"/>
                <w:sz w:val="20"/>
                <w:szCs w:val="20"/>
              </w:rPr>
              <w:t>показатели энергосбережения и энергетической эффективности</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3703A69" w14:textId="77777777" w:rsidR="00553051" w:rsidRPr="008B50AC" w:rsidRDefault="00553051" w:rsidP="008B5422">
            <w:pPr>
              <w:jc w:val="center"/>
              <w:rPr>
                <w:color w:val="000000"/>
                <w:sz w:val="20"/>
                <w:szCs w:val="20"/>
              </w:rPr>
            </w:pPr>
            <w:r w:rsidRPr="008B50AC">
              <w:rPr>
                <w:color w:val="000000"/>
                <w:sz w:val="20"/>
                <w:szCs w:val="20"/>
              </w:rPr>
              <w:t>нормативный уровень прибыли</w:t>
            </w:r>
          </w:p>
        </w:tc>
        <w:tc>
          <w:tcPr>
            <w:tcW w:w="1417" w:type="dxa"/>
            <w:gridSpan w:val="4"/>
            <w:vMerge/>
            <w:tcBorders>
              <w:top w:val="single" w:sz="4" w:space="0" w:color="auto"/>
              <w:left w:val="single" w:sz="4" w:space="0" w:color="auto"/>
              <w:bottom w:val="single" w:sz="4" w:space="0" w:color="000000"/>
              <w:right w:val="single" w:sz="4" w:space="0" w:color="auto"/>
            </w:tcBorders>
            <w:vAlign w:val="center"/>
            <w:hideMark/>
          </w:tcPr>
          <w:p w14:paraId="637DAB6E" w14:textId="77777777" w:rsidR="00553051" w:rsidRPr="008B50AC" w:rsidRDefault="00553051" w:rsidP="008B5422">
            <w:pPr>
              <w:rPr>
                <w:color w:val="000000"/>
                <w:sz w:val="20"/>
                <w:szCs w:val="20"/>
              </w:rPr>
            </w:pPr>
          </w:p>
        </w:tc>
      </w:tr>
      <w:tr w:rsidR="00553051" w:rsidRPr="008B50AC" w14:paraId="0386CF0D" w14:textId="77777777" w:rsidTr="008B5422">
        <w:trPr>
          <w:gridBefore w:val="2"/>
          <w:wBefore w:w="494" w:type="dxa"/>
          <w:trHeight w:val="1468"/>
        </w:trPr>
        <w:tc>
          <w:tcPr>
            <w:tcW w:w="1715" w:type="dxa"/>
            <w:gridSpan w:val="2"/>
            <w:vMerge/>
            <w:tcBorders>
              <w:top w:val="nil"/>
              <w:left w:val="single" w:sz="4" w:space="0" w:color="auto"/>
              <w:bottom w:val="single" w:sz="4" w:space="0" w:color="000000"/>
              <w:right w:val="single" w:sz="4" w:space="0" w:color="auto"/>
            </w:tcBorders>
            <w:vAlign w:val="center"/>
            <w:hideMark/>
          </w:tcPr>
          <w:p w14:paraId="4A2D84B4" w14:textId="77777777" w:rsidR="00553051" w:rsidRPr="008B50AC" w:rsidRDefault="00553051" w:rsidP="008B5422">
            <w:pPr>
              <w:rPr>
                <w:color w:val="000000"/>
                <w:sz w:val="20"/>
                <w:szCs w:val="20"/>
              </w:rPr>
            </w:pPr>
          </w:p>
        </w:tc>
        <w:tc>
          <w:tcPr>
            <w:tcW w:w="2037" w:type="dxa"/>
            <w:gridSpan w:val="3"/>
            <w:vMerge/>
            <w:tcBorders>
              <w:top w:val="nil"/>
              <w:left w:val="single" w:sz="4" w:space="0" w:color="auto"/>
              <w:bottom w:val="single" w:sz="4" w:space="0" w:color="000000"/>
              <w:right w:val="single" w:sz="4" w:space="0" w:color="auto"/>
            </w:tcBorders>
            <w:vAlign w:val="center"/>
            <w:hideMark/>
          </w:tcPr>
          <w:p w14:paraId="4F48CCD9" w14:textId="77777777" w:rsidR="00553051" w:rsidRPr="008B50AC" w:rsidRDefault="00553051" w:rsidP="008B5422">
            <w:pPr>
              <w:rPr>
                <w:color w:val="000000"/>
                <w:sz w:val="20"/>
                <w:szCs w:val="20"/>
              </w:rPr>
            </w:pPr>
          </w:p>
        </w:tc>
        <w:tc>
          <w:tcPr>
            <w:tcW w:w="1473" w:type="dxa"/>
            <w:gridSpan w:val="2"/>
            <w:vMerge/>
            <w:tcBorders>
              <w:top w:val="nil"/>
              <w:left w:val="single" w:sz="4" w:space="0" w:color="auto"/>
              <w:bottom w:val="single" w:sz="4" w:space="0" w:color="000000"/>
              <w:right w:val="single" w:sz="4" w:space="0" w:color="auto"/>
            </w:tcBorders>
            <w:vAlign w:val="center"/>
            <w:hideMark/>
          </w:tcPr>
          <w:p w14:paraId="36E78A68" w14:textId="77777777" w:rsidR="00553051" w:rsidRPr="008B50AC" w:rsidRDefault="00553051" w:rsidP="008B5422">
            <w:pPr>
              <w:rPr>
                <w:color w:val="000000"/>
                <w:sz w:val="20"/>
                <w:szCs w:val="20"/>
              </w:rPr>
            </w:pPr>
          </w:p>
        </w:tc>
        <w:tc>
          <w:tcPr>
            <w:tcW w:w="1327" w:type="dxa"/>
            <w:gridSpan w:val="3"/>
            <w:vMerge/>
            <w:tcBorders>
              <w:top w:val="nil"/>
              <w:left w:val="single" w:sz="4" w:space="0" w:color="auto"/>
              <w:bottom w:val="single" w:sz="4" w:space="0" w:color="000000"/>
              <w:right w:val="single" w:sz="4" w:space="0" w:color="auto"/>
            </w:tcBorders>
            <w:vAlign w:val="center"/>
            <w:hideMark/>
          </w:tcPr>
          <w:p w14:paraId="6BB58EFF" w14:textId="77777777" w:rsidR="00553051" w:rsidRPr="008B50AC" w:rsidRDefault="00553051" w:rsidP="008B5422">
            <w:pPr>
              <w:rPr>
                <w:color w:val="000000"/>
                <w:sz w:val="20"/>
                <w:szCs w:val="20"/>
              </w:rPr>
            </w:pPr>
          </w:p>
        </w:tc>
        <w:tc>
          <w:tcPr>
            <w:tcW w:w="1787" w:type="dxa"/>
            <w:gridSpan w:val="2"/>
            <w:vMerge/>
            <w:tcBorders>
              <w:top w:val="nil"/>
              <w:left w:val="single" w:sz="4" w:space="0" w:color="auto"/>
              <w:bottom w:val="single" w:sz="4" w:space="0" w:color="auto"/>
              <w:right w:val="single" w:sz="4" w:space="0" w:color="auto"/>
            </w:tcBorders>
            <w:vAlign w:val="center"/>
            <w:hideMark/>
          </w:tcPr>
          <w:p w14:paraId="2F3BB6F6" w14:textId="77777777" w:rsidR="00553051" w:rsidRPr="008B50AC" w:rsidRDefault="00553051" w:rsidP="008B5422">
            <w:pPr>
              <w:rPr>
                <w:sz w:val="20"/>
                <w:szCs w:val="20"/>
              </w:rPr>
            </w:pPr>
          </w:p>
        </w:tc>
        <w:tc>
          <w:tcPr>
            <w:tcW w:w="1412" w:type="dxa"/>
            <w:gridSpan w:val="2"/>
            <w:vMerge/>
            <w:tcBorders>
              <w:top w:val="nil"/>
              <w:left w:val="single" w:sz="4" w:space="0" w:color="auto"/>
              <w:bottom w:val="single" w:sz="4" w:space="0" w:color="000000"/>
              <w:right w:val="single" w:sz="4" w:space="0" w:color="auto"/>
            </w:tcBorders>
            <w:vAlign w:val="center"/>
            <w:hideMark/>
          </w:tcPr>
          <w:p w14:paraId="20E6CB9E" w14:textId="77777777" w:rsidR="00553051" w:rsidRPr="008B50AC" w:rsidRDefault="00553051" w:rsidP="008B5422">
            <w:pPr>
              <w:rPr>
                <w:color w:val="000000"/>
                <w:sz w:val="20"/>
                <w:szCs w:val="20"/>
              </w:rPr>
            </w:pPr>
          </w:p>
        </w:tc>
        <w:tc>
          <w:tcPr>
            <w:tcW w:w="1353" w:type="dxa"/>
            <w:gridSpan w:val="2"/>
            <w:tcBorders>
              <w:top w:val="nil"/>
              <w:left w:val="nil"/>
              <w:bottom w:val="single" w:sz="4" w:space="0" w:color="auto"/>
              <w:right w:val="single" w:sz="4" w:space="0" w:color="auto"/>
            </w:tcBorders>
            <w:shd w:val="clear" w:color="auto" w:fill="auto"/>
            <w:vAlign w:val="center"/>
            <w:hideMark/>
          </w:tcPr>
          <w:p w14:paraId="511E347B" w14:textId="77777777" w:rsidR="00553051" w:rsidRPr="008B50AC" w:rsidRDefault="00553051" w:rsidP="008B5422">
            <w:pPr>
              <w:jc w:val="center"/>
              <w:rPr>
                <w:color w:val="000000"/>
                <w:sz w:val="20"/>
                <w:szCs w:val="20"/>
              </w:rPr>
            </w:pPr>
            <w:r w:rsidRPr="008B50AC">
              <w:rPr>
                <w:color w:val="000000"/>
                <w:sz w:val="20"/>
                <w:szCs w:val="20"/>
              </w:rPr>
              <w:t>уровень потерь воды</w:t>
            </w:r>
          </w:p>
        </w:tc>
        <w:tc>
          <w:tcPr>
            <w:tcW w:w="1624" w:type="dxa"/>
            <w:gridSpan w:val="3"/>
            <w:tcBorders>
              <w:top w:val="nil"/>
              <w:left w:val="nil"/>
              <w:bottom w:val="single" w:sz="4" w:space="0" w:color="auto"/>
              <w:right w:val="single" w:sz="4" w:space="0" w:color="auto"/>
            </w:tcBorders>
            <w:shd w:val="clear" w:color="auto" w:fill="auto"/>
            <w:vAlign w:val="center"/>
            <w:hideMark/>
          </w:tcPr>
          <w:p w14:paraId="0ED0227C" w14:textId="77777777" w:rsidR="00553051" w:rsidRPr="008B50AC" w:rsidRDefault="00553051" w:rsidP="008B5422">
            <w:pPr>
              <w:jc w:val="center"/>
              <w:rPr>
                <w:color w:val="000000"/>
                <w:sz w:val="20"/>
                <w:szCs w:val="20"/>
              </w:rPr>
            </w:pPr>
            <w:r w:rsidRPr="008B50AC">
              <w:rPr>
                <w:color w:val="000000"/>
                <w:sz w:val="20"/>
                <w:szCs w:val="20"/>
              </w:rPr>
              <w:t>удельный расход электрической энергии на подъем и транспортировку воды</w:t>
            </w:r>
          </w:p>
        </w:tc>
        <w:tc>
          <w:tcPr>
            <w:tcW w:w="1134" w:type="dxa"/>
            <w:gridSpan w:val="2"/>
            <w:vMerge/>
            <w:tcBorders>
              <w:top w:val="nil"/>
              <w:left w:val="single" w:sz="4" w:space="0" w:color="auto"/>
              <w:bottom w:val="single" w:sz="4" w:space="0" w:color="000000"/>
              <w:right w:val="single" w:sz="4" w:space="0" w:color="auto"/>
            </w:tcBorders>
            <w:vAlign w:val="center"/>
            <w:hideMark/>
          </w:tcPr>
          <w:p w14:paraId="61C7B3AE" w14:textId="77777777" w:rsidR="00553051" w:rsidRPr="008B50AC" w:rsidRDefault="00553051" w:rsidP="008B5422">
            <w:pPr>
              <w:rPr>
                <w:color w:val="000000"/>
                <w:sz w:val="20"/>
                <w:szCs w:val="20"/>
              </w:rPr>
            </w:pPr>
          </w:p>
        </w:tc>
        <w:tc>
          <w:tcPr>
            <w:tcW w:w="1417" w:type="dxa"/>
            <w:gridSpan w:val="4"/>
            <w:vMerge/>
            <w:tcBorders>
              <w:top w:val="nil"/>
              <w:left w:val="single" w:sz="4" w:space="0" w:color="auto"/>
              <w:bottom w:val="single" w:sz="4" w:space="0" w:color="000000"/>
              <w:right w:val="single" w:sz="4" w:space="0" w:color="auto"/>
            </w:tcBorders>
            <w:vAlign w:val="center"/>
            <w:hideMark/>
          </w:tcPr>
          <w:p w14:paraId="454502BC" w14:textId="77777777" w:rsidR="00553051" w:rsidRPr="008B50AC" w:rsidRDefault="00553051" w:rsidP="008B5422">
            <w:pPr>
              <w:rPr>
                <w:color w:val="000000"/>
                <w:sz w:val="20"/>
                <w:szCs w:val="20"/>
              </w:rPr>
            </w:pPr>
          </w:p>
        </w:tc>
      </w:tr>
      <w:tr w:rsidR="00553051" w:rsidRPr="008B50AC" w14:paraId="50C6F78C" w14:textId="77777777" w:rsidTr="008B5422">
        <w:trPr>
          <w:gridBefore w:val="2"/>
          <w:wBefore w:w="494" w:type="dxa"/>
          <w:trHeight w:val="272"/>
        </w:trPr>
        <w:tc>
          <w:tcPr>
            <w:tcW w:w="1715" w:type="dxa"/>
            <w:gridSpan w:val="2"/>
            <w:tcBorders>
              <w:top w:val="nil"/>
              <w:left w:val="single" w:sz="4" w:space="0" w:color="auto"/>
              <w:bottom w:val="single" w:sz="4" w:space="0" w:color="auto"/>
              <w:right w:val="single" w:sz="4" w:space="0" w:color="auto"/>
            </w:tcBorders>
            <w:shd w:val="clear" w:color="auto" w:fill="auto"/>
            <w:noWrap/>
            <w:vAlign w:val="center"/>
            <w:hideMark/>
          </w:tcPr>
          <w:p w14:paraId="65C1D6A6" w14:textId="77777777" w:rsidR="00553051" w:rsidRPr="008B50AC" w:rsidRDefault="00553051" w:rsidP="008B5422">
            <w:pPr>
              <w:jc w:val="center"/>
              <w:rPr>
                <w:color w:val="000000"/>
                <w:sz w:val="20"/>
                <w:szCs w:val="20"/>
              </w:rPr>
            </w:pPr>
            <w:r w:rsidRPr="008B50AC">
              <w:rPr>
                <w:color w:val="000000"/>
                <w:sz w:val="20"/>
                <w:szCs w:val="20"/>
              </w:rPr>
              <w:t>Ед. измер.</w:t>
            </w:r>
          </w:p>
        </w:tc>
        <w:tc>
          <w:tcPr>
            <w:tcW w:w="2037" w:type="dxa"/>
            <w:gridSpan w:val="3"/>
            <w:tcBorders>
              <w:top w:val="nil"/>
              <w:left w:val="nil"/>
              <w:bottom w:val="single" w:sz="4" w:space="0" w:color="auto"/>
              <w:right w:val="single" w:sz="4" w:space="0" w:color="auto"/>
            </w:tcBorders>
            <w:shd w:val="clear" w:color="auto" w:fill="auto"/>
            <w:noWrap/>
            <w:vAlign w:val="center"/>
            <w:hideMark/>
          </w:tcPr>
          <w:p w14:paraId="58548F98" w14:textId="77777777" w:rsidR="00553051" w:rsidRPr="008B50AC" w:rsidRDefault="00553051" w:rsidP="008B5422">
            <w:pPr>
              <w:jc w:val="center"/>
              <w:rPr>
                <w:color w:val="000000"/>
                <w:sz w:val="20"/>
                <w:szCs w:val="20"/>
              </w:rPr>
            </w:pPr>
            <w:r w:rsidRPr="008B50AC">
              <w:rPr>
                <w:color w:val="000000"/>
                <w:sz w:val="20"/>
                <w:szCs w:val="20"/>
              </w:rPr>
              <w:t>%</w:t>
            </w:r>
          </w:p>
        </w:tc>
        <w:tc>
          <w:tcPr>
            <w:tcW w:w="1473" w:type="dxa"/>
            <w:gridSpan w:val="2"/>
            <w:tcBorders>
              <w:top w:val="nil"/>
              <w:left w:val="nil"/>
              <w:bottom w:val="single" w:sz="4" w:space="0" w:color="auto"/>
              <w:right w:val="single" w:sz="4" w:space="0" w:color="auto"/>
            </w:tcBorders>
            <w:shd w:val="clear" w:color="auto" w:fill="auto"/>
            <w:noWrap/>
            <w:vAlign w:val="center"/>
            <w:hideMark/>
          </w:tcPr>
          <w:p w14:paraId="3F15ACA2" w14:textId="77777777" w:rsidR="00553051" w:rsidRPr="008B50AC" w:rsidRDefault="00553051" w:rsidP="008B5422">
            <w:pPr>
              <w:jc w:val="center"/>
              <w:rPr>
                <w:color w:val="000000"/>
                <w:sz w:val="20"/>
                <w:szCs w:val="20"/>
              </w:rPr>
            </w:pPr>
            <w:r w:rsidRPr="008B50AC">
              <w:rPr>
                <w:color w:val="000000"/>
                <w:sz w:val="20"/>
                <w:szCs w:val="20"/>
              </w:rPr>
              <w:t>м3/год</w:t>
            </w:r>
          </w:p>
        </w:tc>
        <w:tc>
          <w:tcPr>
            <w:tcW w:w="1327" w:type="dxa"/>
            <w:gridSpan w:val="3"/>
            <w:tcBorders>
              <w:top w:val="nil"/>
              <w:left w:val="nil"/>
              <w:bottom w:val="single" w:sz="4" w:space="0" w:color="auto"/>
              <w:right w:val="single" w:sz="4" w:space="0" w:color="auto"/>
            </w:tcBorders>
            <w:shd w:val="clear" w:color="auto" w:fill="auto"/>
            <w:vAlign w:val="center"/>
            <w:hideMark/>
          </w:tcPr>
          <w:p w14:paraId="3D8CAAB4" w14:textId="77777777" w:rsidR="00553051" w:rsidRPr="008B50AC" w:rsidRDefault="00553051" w:rsidP="008B5422">
            <w:pPr>
              <w:jc w:val="center"/>
              <w:rPr>
                <w:color w:val="000000"/>
                <w:sz w:val="20"/>
                <w:szCs w:val="20"/>
              </w:rPr>
            </w:pPr>
            <w:r w:rsidRPr="008B50AC">
              <w:rPr>
                <w:color w:val="000000"/>
                <w:sz w:val="20"/>
                <w:szCs w:val="20"/>
              </w:rPr>
              <w:t>руб./кВтч (с НДС)</w:t>
            </w:r>
          </w:p>
        </w:tc>
        <w:tc>
          <w:tcPr>
            <w:tcW w:w="1787" w:type="dxa"/>
            <w:gridSpan w:val="2"/>
            <w:tcBorders>
              <w:top w:val="nil"/>
              <w:left w:val="nil"/>
              <w:bottom w:val="single" w:sz="4" w:space="0" w:color="auto"/>
              <w:right w:val="single" w:sz="4" w:space="0" w:color="auto"/>
            </w:tcBorders>
            <w:shd w:val="clear" w:color="auto" w:fill="auto"/>
            <w:noWrap/>
            <w:vAlign w:val="center"/>
            <w:hideMark/>
          </w:tcPr>
          <w:p w14:paraId="587D8BCA" w14:textId="77777777" w:rsidR="00553051" w:rsidRPr="008B50AC" w:rsidRDefault="00553051" w:rsidP="008B5422">
            <w:pPr>
              <w:jc w:val="center"/>
              <w:rPr>
                <w:color w:val="000000"/>
                <w:sz w:val="20"/>
                <w:szCs w:val="20"/>
              </w:rPr>
            </w:pPr>
            <w:r w:rsidRPr="008B50AC">
              <w:rPr>
                <w:color w:val="000000"/>
                <w:sz w:val="20"/>
                <w:szCs w:val="20"/>
              </w:rPr>
              <w:t>тыс. руб.</w:t>
            </w:r>
          </w:p>
        </w:tc>
        <w:tc>
          <w:tcPr>
            <w:tcW w:w="1412" w:type="dxa"/>
            <w:gridSpan w:val="2"/>
            <w:tcBorders>
              <w:top w:val="nil"/>
              <w:left w:val="nil"/>
              <w:bottom w:val="single" w:sz="4" w:space="0" w:color="auto"/>
              <w:right w:val="single" w:sz="4" w:space="0" w:color="auto"/>
            </w:tcBorders>
            <w:shd w:val="clear" w:color="auto" w:fill="auto"/>
            <w:noWrap/>
            <w:vAlign w:val="center"/>
            <w:hideMark/>
          </w:tcPr>
          <w:p w14:paraId="63689A66" w14:textId="77777777" w:rsidR="00553051" w:rsidRPr="008B50AC" w:rsidRDefault="00553051" w:rsidP="008B5422">
            <w:pPr>
              <w:jc w:val="center"/>
              <w:rPr>
                <w:color w:val="000000"/>
                <w:sz w:val="20"/>
                <w:szCs w:val="20"/>
              </w:rPr>
            </w:pPr>
            <w:r w:rsidRPr="008B50AC">
              <w:rPr>
                <w:color w:val="000000"/>
                <w:sz w:val="20"/>
                <w:szCs w:val="20"/>
              </w:rPr>
              <w:t>тыс. руб.</w:t>
            </w:r>
          </w:p>
        </w:tc>
        <w:tc>
          <w:tcPr>
            <w:tcW w:w="1353" w:type="dxa"/>
            <w:gridSpan w:val="2"/>
            <w:tcBorders>
              <w:top w:val="nil"/>
              <w:left w:val="nil"/>
              <w:bottom w:val="single" w:sz="4" w:space="0" w:color="auto"/>
              <w:right w:val="single" w:sz="4" w:space="0" w:color="auto"/>
            </w:tcBorders>
            <w:shd w:val="clear" w:color="auto" w:fill="auto"/>
            <w:noWrap/>
            <w:vAlign w:val="center"/>
            <w:hideMark/>
          </w:tcPr>
          <w:p w14:paraId="3EF828FA" w14:textId="77777777" w:rsidR="00553051" w:rsidRPr="008B50AC" w:rsidRDefault="00553051" w:rsidP="008B5422">
            <w:pPr>
              <w:jc w:val="center"/>
              <w:rPr>
                <w:color w:val="000000"/>
                <w:sz w:val="20"/>
                <w:szCs w:val="20"/>
              </w:rPr>
            </w:pPr>
            <w:r w:rsidRPr="008B50AC">
              <w:rPr>
                <w:color w:val="000000"/>
                <w:sz w:val="20"/>
                <w:szCs w:val="20"/>
              </w:rPr>
              <w:t>м3</w:t>
            </w:r>
          </w:p>
        </w:tc>
        <w:tc>
          <w:tcPr>
            <w:tcW w:w="1624" w:type="dxa"/>
            <w:gridSpan w:val="3"/>
            <w:tcBorders>
              <w:top w:val="nil"/>
              <w:left w:val="nil"/>
              <w:bottom w:val="single" w:sz="4" w:space="0" w:color="auto"/>
              <w:right w:val="single" w:sz="4" w:space="0" w:color="auto"/>
            </w:tcBorders>
            <w:shd w:val="clear" w:color="auto" w:fill="auto"/>
            <w:noWrap/>
            <w:vAlign w:val="center"/>
            <w:hideMark/>
          </w:tcPr>
          <w:p w14:paraId="5148C434" w14:textId="77777777" w:rsidR="00553051" w:rsidRPr="008B50AC" w:rsidRDefault="00553051" w:rsidP="008B5422">
            <w:pPr>
              <w:jc w:val="center"/>
              <w:rPr>
                <w:color w:val="000000"/>
                <w:sz w:val="20"/>
                <w:szCs w:val="20"/>
              </w:rPr>
            </w:pPr>
            <w:r w:rsidRPr="008B50AC">
              <w:rPr>
                <w:color w:val="000000"/>
                <w:sz w:val="20"/>
                <w:szCs w:val="20"/>
              </w:rPr>
              <w:t>кВтч/м3</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6F9BE05F" w14:textId="77777777" w:rsidR="00553051" w:rsidRPr="008B50AC" w:rsidRDefault="00553051" w:rsidP="008B5422">
            <w:pPr>
              <w:jc w:val="center"/>
              <w:rPr>
                <w:color w:val="000000"/>
                <w:sz w:val="20"/>
                <w:szCs w:val="20"/>
              </w:rPr>
            </w:pPr>
            <w:r w:rsidRPr="008B50AC">
              <w:rPr>
                <w:color w:val="000000"/>
                <w:sz w:val="20"/>
                <w:szCs w:val="20"/>
              </w:rPr>
              <w:t>%</w:t>
            </w:r>
          </w:p>
        </w:tc>
        <w:tc>
          <w:tcPr>
            <w:tcW w:w="1417" w:type="dxa"/>
            <w:gridSpan w:val="4"/>
            <w:tcBorders>
              <w:top w:val="nil"/>
              <w:left w:val="nil"/>
              <w:bottom w:val="single" w:sz="4" w:space="0" w:color="auto"/>
              <w:right w:val="single" w:sz="4" w:space="0" w:color="auto"/>
            </w:tcBorders>
            <w:shd w:val="clear" w:color="auto" w:fill="auto"/>
            <w:noWrap/>
            <w:vAlign w:val="center"/>
            <w:hideMark/>
          </w:tcPr>
          <w:p w14:paraId="49FB826A" w14:textId="77777777" w:rsidR="00553051" w:rsidRPr="008B50AC" w:rsidRDefault="00553051" w:rsidP="008B5422">
            <w:pPr>
              <w:jc w:val="center"/>
              <w:rPr>
                <w:color w:val="000000"/>
                <w:sz w:val="20"/>
                <w:szCs w:val="20"/>
              </w:rPr>
            </w:pPr>
            <w:r w:rsidRPr="008B50AC">
              <w:rPr>
                <w:color w:val="000000"/>
                <w:sz w:val="20"/>
                <w:szCs w:val="20"/>
              </w:rPr>
              <w:t>%</w:t>
            </w:r>
          </w:p>
        </w:tc>
      </w:tr>
      <w:tr w:rsidR="00553051" w:rsidRPr="008B50AC" w14:paraId="27377417" w14:textId="77777777" w:rsidTr="008B5422">
        <w:trPr>
          <w:gridBefore w:val="2"/>
          <w:wBefore w:w="494" w:type="dxa"/>
          <w:trHeight w:val="238"/>
        </w:trPr>
        <w:tc>
          <w:tcPr>
            <w:tcW w:w="1715" w:type="dxa"/>
            <w:gridSpan w:val="2"/>
            <w:tcBorders>
              <w:top w:val="nil"/>
              <w:left w:val="single" w:sz="4" w:space="0" w:color="auto"/>
              <w:bottom w:val="single" w:sz="4" w:space="0" w:color="auto"/>
              <w:right w:val="single" w:sz="4" w:space="0" w:color="auto"/>
            </w:tcBorders>
            <w:shd w:val="clear" w:color="auto" w:fill="auto"/>
            <w:noWrap/>
            <w:vAlign w:val="bottom"/>
            <w:hideMark/>
          </w:tcPr>
          <w:p w14:paraId="7C1383EE" w14:textId="77777777" w:rsidR="00553051" w:rsidRPr="008B50AC" w:rsidRDefault="00553051" w:rsidP="008B5422">
            <w:pPr>
              <w:jc w:val="center"/>
              <w:rPr>
                <w:color w:val="000000"/>
                <w:sz w:val="20"/>
                <w:szCs w:val="20"/>
              </w:rPr>
            </w:pPr>
            <w:r w:rsidRPr="008B50AC">
              <w:rPr>
                <w:color w:val="000000"/>
                <w:sz w:val="20"/>
                <w:szCs w:val="20"/>
              </w:rPr>
              <w:t>2024</w:t>
            </w:r>
          </w:p>
        </w:tc>
        <w:tc>
          <w:tcPr>
            <w:tcW w:w="2037" w:type="dxa"/>
            <w:gridSpan w:val="3"/>
            <w:tcBorders>
              <w:top w:val="nil"/>
              <w:left w:val="single" w:sz="4" w:space="0" w:color="auto"/>
              <w:bottom w:val="single" w:sz="4" w:space="0" w:color="auto"/>
              <w:right w:val="single" w:sz="4" w:space="0" w:color="auto"/>
            </w:tcBorders>
            <w:shd w:val="clear" w:color="auto" w:fill="auto"/>
            <w:noWrap/>
            <w:vAlign w:val="bottom"/>
            <w:hideMark/>
          </w:tcPr>
          <w:p w14:paraId="13B94C02" w14:textId="77777777" w:rsidR="00553051" w:rsidRPr="008B50AC" w:rsidRDefault="00553051" w:rsidP="008B5422">
            <w:pPr>
              <w:jc w:val="center"/>
              <w:rPr>
                <w:sz w:val="20"/>
                <w:szCs w:val="20"/>
              </w:rPr>
            </w:pPr>
            <w:r w:rsidRPr="008B50AC">
              <w:rPr>
                <w:sz w:val="20"/>
                <w:szCs w:val="20"/>
              </w:rPr>
              <w:t>1</w:t>
            </w:r>
          </w:p>
        </w:tc>
        <w:tc>
          <w:tcPr>
            <w:tcW w:w="1473" w:type="dxa"/>
            <w:gridSpan w:val="2"/>
            <w:tcBorders>
              <w:top w:val="nil"/>
              <w:left w:val="nil"/>
              <w:bottom w:val="single" w:sz="4" w:space="0" w:color="auto"/>
              <w:right w:val="single" w:sz="4" w:space="0" w:color="auto"/>
            </w:tcBorders>
            <w:shd w:val="clear" w:color="auto" w:fill="auto"/>
            <w:noWrap/>
            <w:vAlign w:val="center"/>
          </w:tcPr>
          <w:p w14:paraId="46A596A8" w14:textId="77777777" w:rsidR="00553051" w:rsidRPr="008B50AC" w:rsidRDefault="00553051" w:rsidP="008B5422">
            <w:pPr>
              <w:jc w:val="center"/>
              <w:rPr>
                <w:sz w:val="20"/>
                <w:szCs w:val="20"/>
              </w:rPr>
            </w:pPr>
            <w:r>
              <w:rPr>
                <w:sz w:val="20"/>
                <w:szCs w:val="20"/>
              </w:rPr>
              <w:t>3 406,08</w:t>
            </w:r>
          </w:p>
        </w:tc>
        <w:tc>
          <w:tcPr>
            <w:tcW w:w="1327" w:type="dxa"/>
            <w:gridSpan w:val="3"/>
            <w:tcBorders>
              <w:top w:val="nil"/>
              <w:left w:val="nil"/>
              <w:bottom w:val="single" w:sz="4" w:space="0" w:color="auto"/>
              <w:right w:val="single" w:sz="4" w:space="0" w:color="auto"/>
            </w:tcBorders>
            <w:shd w:val="clear" w:color="auto" w:fill="auto"/>
            <w:noWrap/>
            <w:vAlign w:val="bottom"/>
          </w:tcPr>
          <w:p w14:paraId="59919222" w14:textId="77777777" w:rsidR="00553051" w:rsidRPr="008B50AC" w:rsidRDefault="00553051" w:rsidP="008B5422">
            <w:pPr>
              <w:jc w:val="center"/>
              <w:rPr>
                <w:color w:val="000000"/>
                <w:sz w:val="20"/>
                <w:szCs w:val="20"/>
              </w:rPr>
            </w:pPr>
            <w:r>
              <w:rPr>
                <w:color w:val="000000"/>
                <w:sz w:val="20"/>
                <w:szCs w:val="20"/>
              </w:rPr>
              <w:t>6,836</w:t>
            </w:r>
          </w:p>
        </w:tc>
        <w:tc>
          <w:tcPr>
            <w:tcW w:w="1787" w:type="dxa"/>
            <w:gridSpan w:val="2"/>
            <w:tcBorders>
              <w:top w:val="nil"/>
              <w:left w:val="nil"/>
              <w:bottom w:val="single" w:sz="4" w:space="0" w:color="auto"/>
              <w:right w:val="single" w:sz="4" w:space="0" w:color="auto"/>
            </w:tcBorders>
            <w:shd w:val="clear" w:color="auto" w:fill="auto"/>
            <w:noWrap/>
            <w:vAlign w:val="bottom"/>
          </w:tcPr>
          <w:p w14:paraId="409FF9CB" w14:textId="77777777" w:rsidR="00553051" w:rsidRPr="008B50AC" w:rsidRDefault="00553051" w:rsidP="008B5422">
            <w:pPr>
              <w:jc w:val="center"/>
              <w:rPr>
                <w:sz w:val="20"/>
                <w:szCs w:val="20"/>
              </w:rPr>
            </w:pPr>
            <w:r>
              <w:rPr>
                <w:sz w:val="20"/>
                <w:szCs w:val="20"/>
              </w:rPr>
              <w:t>9,40</w:t>
            </w:r>
          </w:p>
        </w:tc>
        <w:tc>
          <w:tcPr>
            <w:tcW w:w="1412" w:type="dxa"/>
            <w:gridSpan w:val="2"/>
            <w:tcBorders>
              <w:top w:val="nil"/>
              <w:left w:val="nil"/>
              <w:bottom w:val="single" w:sz="4" w:space="0" w:color="auto"/>
              <w:right w:val="single" w:sz="4" w:space="0" w:color="auto"/>
            </w:tcBorders>
            <w:shd w:val="clear" w:color="auto" w:fill="auto"/>
            <w:noWrap/>
            <w:vAlign w:val="bottom"/>
          </w:tcPr>
          <w:p w14:paraId="543EB99C" w14:textId="77777777" w:rsidR="00553051" w:rsidRPr="008B50AC" w:rsidRDefault="00553051" w:rsidP="008B5422">
            <w:pPr>
              <w:jc w:val="center"/>
              <w:rPr>
                <w:color w:val="000000"/>
                <w:sz w:val="20"/>
                <w:szCs w:val="20"/>
              </w:rPr>
            </w:pPr>
            <w:r>
              <w:rPr>
                <w:color w:val="000000"/>
                <w:sz w:val="20"/>
                <w:szCs w:val="20"/>
              </w:rPr>
              <w:t>107,83</w:t>
            </w:r>
          </w:p>
        </w:tc>
        <w:tc>
          <w:tcPr>
            <w:tcW w:w="1353" w:type="dxa"/>
            <w:gridSpan w:val="2"/>
            <w:tcBorders>
              <w:top w:val="nil"/>
              <w:left w:val="nil"/>
              <w:bottom w:val="single" w:sz="4" w:space="0" w:color="auto"/>
              <w:right w:val="single" w:sz="4" w:space="0" w:color="auto"/>
            </w:tcBorders>
            <w:shd w:val="clear" w:color="auto" w:fill="auto"/>
            <w:noWrap/>
            <w:vAlign w:val="bottom"/>
          </w:tcPr>
          <w:p w14:paraId="05637FD9" w14:textId="77777777" w:rsidR="00553051" w:rsidRPr="008B50AC" w:rsidRDefault="00553051" w:rsidP="008B5422">
            <w:pPr>
              <w:jc w:val="center"/>
              <w:rPr>
                <w:sz w:val="20"/>
                <w:szCs w:val="20"/>
              </w:rPr>
            </w:pPr>
            <w:r w:rsidRPr="008B50AC">
              <w:rPr>
                <w:sz w:val="20"/>
                <w:szCs w:val="20"/>
              </w:rPr>
              <w:t>8,67</w:t>
            </w:r>
          </w:p>
        </w:tc>
        <w:tc>
          <w:tcPr>
            <w:tcW w:w="1624" w:type="dxa"/>
            <w:gridSpan w:val="3"/>
            <w:tcBorders>
              <w:top w:val="nil"/>
              <w:left w:val="nil"/>
              <w:bottom w:val="single" w:sz="4" w:space="0" w:color="auto"/>
              <w:right w:val="single" w:sz="4" w:space="0" w:color="auto"/>
            </w:tcBorders>
            <w:shd w:val="clear" w:color="auto" w:fill="auto"/>
            <w:noWrap/>
            <w:vAlign w:val="bottom"/>
          </w:tcPr>
          <w:p w14:paraId="552C6A11" w14:textId="77777777" w:rsidR="00553051" w:rsidRPr="008B50AC" w:rsidRDefault="00553051" w:rsidP="008B5422">
            <w:pPr>
              <w:jc w:val="center"/>
              <w:rPr>
                <w:sz w:val="20"/>
                <w:szCs w:val="20"/>
              </w:rPr>
            </w:pPr>
            <w:r w:rsidRPr="008B50AC">
              <w:rPr>
                <w:sz w:val="20"/>
                <w:szCs w:val="20"/>
              </w:rPr>
              <w:t>0,366</w:t>
            </w:r>
          </w:p>
        </w:tc>
        <w:tc>
          <w:tcPr>
            <w:tcW w:w="1134" w:type="dxa"/>
            <w:gridSpan w:val="2"/>
            <w:tcBorders>
              <w:top w:val="nil"/>
              <w:left w:val="nil"/>
              <w:bottom w:val="single" w:sz="4" w:space="0" w:color="auto"/>
              <w:right w:val="single" w:sz="4" w:space="0" w:color="auto"/>
            </w:tcBorders>
            <w:shd w:val="clear" w:color="auto" w:fill="auto"/>
            <w:noWrap/>
            <w:vAlign w:val="bottom"/>
          </w:tcPr>
          <w:p w14:paraId="23EDFDE5" w14:textId="77777777" w:rsidR="00553051" w:rsidRPr="008B50AC" w:rsidRDefault="00553051" w:rsidP="008B5422">
            <w:pPr>
              <w:jc w:val="center"/>
              <w:rPr>
                <w:sz w:val="20"/>
                <w:szCs w:val="20"/>
              </w:rPr>
            </w:pPr>
            <w:r w:rsidRPr="008B50AC">
              <w:rPr>
                <w:sz w:val="20"/>
                <w:szCs w:val="20"/>
              </w:rPr>
              <w:t>0,00</w:t>
            </w:r>
          </w:p>
        </w:tc>
        <w:tc>
          <w:tcPr>
            <w:tcW w:w="1417" w:type="dxa"/>
            <w:gridSpan w:val="4"/>
            <w:tcBorders>
              <w:top w:val="nil"/>
              <w:left w:val="nil"/>
              <w:bottom w:val="single" w:sz="4" w:space="0" w:color="auto"/>
              <w:right w:val="single" w:sz="4" w:space="0" w:color="auto"/>
            </w:tcBorders>
            <w:shd w:val="clear" w:color="auto" w:fill="auto"/>
            <w:noWrap/>
            <w:vAlign w:val="bottom"/>
          </w:tcPr>
          <w:p w14:paraId="7C320D5C" w14:textId="77777777" w:rsidR="00553051" w:rsidRPr="008B50AC" w:rsidRDefault="00553051" w:rsidP="008B5422">
            <w:pPr>
              <w:jc w:val="center"/>
              <w:rPr>
                <w:color w:val="000000"/>
                <w:sz w:val="20"/>
                <w:szCs w:val="20"/>
              </w:rPr>
            </w:pPr>
            <w:r>
              <w:rPr>
                <w:color w:val="000000"/>
                <w:sz w:val="20"/>
                <w:szCs w:val="20"/>
              </w:rPr>
              <w:t>107,2</w:t>
            </w:r>
          </w:p>
        </w:tc>
      </w:tr>
      <w:tr w:rsidR="00553051" w:rsidRPr="008B50AC" w14:paraId="2AC85D70" w14:textId="77777777" w:rsidTr="008B5422">
        <w:trPr>
          <w:gridBefore w:val="2"/>
          <w:wBefore w:w="494" w:type="dxa"/>
          <w:trHeight w:val="238"/>
        </w:trPr>
        <w:tc>
          <w:tcPr>
            <w:tcW w:w="1715" w:type="dxa"/>
            <w:gridSpan w:val="2"/>
            <w:tcBorders>
              <w:top w:val="nil"/>
              <w:left w:val="single" w:sz="4" w:space="0" w:color="auto"/>
              <w:bottom w:val="single" w:sz="4" w:space="0" w:color="auto"/>
              <w:right w:val="single" w:sz="4" w:space="0" w:color="auto"/>
            </w:tcBorders>
            <w:shd w:val="clear" w:color="auto" w:fill="auto"/>
            <w:noWrap/>
            <w:vAlign w:val="bottom"/>
            <w:hideMark/>
          </w:tcPr>
          <w:p w14:paraId="156D5EF7" w14:textId="77777777" w:rsidR="00553051" w:rsidRPr="008B50AC" w:rsidRDefault="00553051" w:rsidP="008B5422">
            <w:pPr>
              <w:jc w:val="center"/>
              <w:rPr>
                <w:color w:val="000000"/>
                <w:sz w:val="20"/>
                <w:szCs w:val="20"/>
              </w:rPr>
            </w:pPr>
            <w:r w:rsidRPr="008B50AC">
              <w:rPr>
                <w:color w:val="000000"/>
                <w:sz w:val="20"/>
                <w:szCs w:val="20"/>
              </w:rPr>
              <w:t>2025</w:t>
            </w:r>
          </w:p>
        </w:tc>
        <w:tc>
          <w:tcPr>
            <w:tcW w:w="2037" w:type="dxa"/>
            <w:gridSpan w:val="3"/>
            <w:tcBorders>
              <w:top w:val="nil"/>
              <w:left w:val="single" w:sz="4" w:space="0" w:color="auto"/>
              <w:bottom w:val="single" w:sz="4" w:space="0" w:color="auto"/>
              <w:right w:val="single" w:sz="4" w:space="0" w:color="auto"/>
            </w:tcBorders>
            <w:shd w:val="clear" w:color="auto" w:fill="auto"/>
            <w:noWrap/>
            <w:vAlign w:val="bottom"/>
            <w:hideMark/>
          </w:tcPr>
          <w:p w14:paraId="1FE0DD95" w14:textId="77777777" w:rsidR="00553051" w:rsidRPr="008B50AC" w:rsidRDefault="00553051" w:rsidP="008B5422">
            <w:pPr>
              <w:jc w:val="center"/>
              <w:rPr>
                <w:sz w:val="20"/>
                <w:szCs w:val="20"/>
              </w:rPr>
            </w:pPr>
            <w:r w:rsidRPr="008B50AC">
              <w:rPr>
                <w:sz w:val="20"/>
                <w:szCs w:val="20"/>
              </w:rPr>
              <w:t>1</w:t>
            </w:r>
          </w:p>
        </w:tc>
        <w:tc>
          <w:tcPr>
            <w:tcW w:w="1473" w:type="dxa"/>
            <w:gridSpan w:val="2"/>
            <w:tcBorders>
              <w:top w:val="nil"/>
              <w:left w:val="nil"/>
              <w:bottom w:val="single" w:sz="4" w:space="0" w:color="auto"/>
              <w:right w:val="single" w:sz="4" w:space="0" w:color="auto"/>
            </w:tcBorders>
            <w:shd w:val="clear" w:color="auto" w:fill="auto"/>
            <w:noWrap/>
            <w:vAlign w:val="center"/>
          </w:tcPr>
          <w:p w14:paraId="10A16B48" w14:textId="77777777" w:rsidR="00553051" w:rsidRPr="008B50AC" w:rsidRDefault="00553051" w:rsidP="008B5422">
            <w:pPr>
              <w:jc w:val="center"/>
              <w:rPr>
                <w:sz w:val="20"/>
                <w:szCs w:val="20"/>
              </w:rPr>
            </w:pPr>
            <w:r>
              <w:rPr>
                <w:sz w:val="20"/>
                <w:szCs w:val="20"/>
              </w:rPr>
              <w:t>3 406,08</w:t>
            </w:r>
          </w:p>
        </w:tc>
        <w:tc>
          <w:tcPr>
            <w:tcW w:w="1327" w:type="dxa"/>
            <w:gridSpan w:val="3"/>
            <w:tcBorders>
              <w:top w:val="nil"/>
              <w:left w:val="nil"/>
              <w:bottom w:val="single" w:sz="4" w:space="0" w:color="auto"/>
              <w:right w:val="single" w:sz="4" w:space="0" w:color="auto"/>
            </w:tcBorders>
            <w:shd w:val="clear" w:color="auto" w:fill="auto"/>
            <w:noWrap/>
            <w:vAlign w:val="bottom"/>
          </w:tcPr>
          <w:p w14:paraId="1B9D6DF1" w14:textId="77777777" w:rsidR="00553051" w:rsidRPr="008B50AC" w:rsidRDefault="00553051" w:rsidP="008B5422">
            <w:pPr>
              <w:jc w:val="center"/>
              <w:rPr>
                <w:color w:val="000000"/>
                <w:sz w:val="20"/>
                <w:szCs w:val="20"/>
              </w:rPr>
            </w:pPr>
            <w:r>
              <w:rPr>
                <w:color w:val="000000"/>
                <w:sz w:val="20"/>
                <w:szCs w:val="20"/>
              </w:rPr>
              <w:t>7,171</w:t>
            </w:r>
          </w:p>
        </w:tc>
        <w:tc>
          <w:tcPr>
            <w:tcW w:w="1787" w:type="dxa"/>
            <w:gridSpan w:val="2"/>
            <w:tcBorders>
              <w:top w:val="nil"/>
              <w:left w:val="nil"/>
              <w:bottom w:val="single" w:sz="4" w:space="0" w:color="auto"/>
              <w:right w:val="single" w:sz="4" w:space="0" w:color="auto"/>
            </w:tcBorders>
            <w:shd w:val="clear" w:color="auto" w:fill="auto"/>
            <w:noWrap/>
            <w:vAlign w:val="bottom"/>
          </w:tcPr>
          <w:p w14:paraId="018F86A7" w14:textId="77777777" w:rsidR="00553051" w:rsidRPr="008B50AC" w:rsidRDefault="00553051" w:rsidP="008B5422">
            <w:pPr>
              <w:jc w:val="center"/>
              <w:rPr>
                <w:sz w:val="20"/>
                <w:szCs w:val="20"/>
              </w:rPr>
            </w:pPr>
            <w:r>
              <w:rPr>
                <w:sz w:val="20"/>
                <w:szCs w:val="20"/>
              </w:rPr>
              <w:t>9,73</w:t>
            </w:r>
          </w:p>
        </w:tc>
        <w:tc>
          <w:tcPr>
            <w:tcW w:w="1412" w:type="dxa"/>
            <w:gridSpan w:val="2"/>
            <w:tcBorders>
              <w:top w:val="nil"/>
              <w:left w:val="nil"/>
              <w:bottom w:val="single" w:sz="4" w:space="0" w:color="auto"/>
              <w:right w:val="single" w:sz="4" w:space="0" w:color="auto"/>
            </w:tcBorders>
            <w:shd w:val="clear" w:color="auto" w:fill="auto"/>
            <w:noWrap/>
            <w:vAlign w:val="bottom"/>
          </w:tcPr>
          <w:p w14:paraId="7A2D6ECF" w14:textId="77777777" w:rsidR="00553051" w:rsidRPr="008B50AC" w:rsidRDefault="00553051" w:rsidP="008B5422">
            <w:pPr>
              <w:jc w:val="center"/>
              <w:rPr>
                <w:color w:val="000000"/>
                <w:sz w:val="20"/>
                <w:szCs w:val="20"/>
              </w:rPr>
            </w:pPr>
          </w:p>
        </w:tc>
        <w:tc>
          <w:tcPr>
            <w:tcW w:w="1353" w:type="dxa"/>
            <w:gridSpan w:val="2"/>
            <w:tcBorders>
              <w:top w:val="nil"/>
              <w:left w:val="nil"/>
              <w:bottom w:val="single" w:sz="4" w:space="0" w:color="auto"/>
              <w:right w:val="single" w:sz="4" w:space="0" w:color="auto"/>
            </w:tcBorders>
            <w:shd w:val="clear" w:color="auto" w:fill="auto"/>
            <w:noWrap/>
            <w:vAlign w:val="bottom"/>
          </w:tcPr>
          <w:p w14:paraId="3C00F99B" w14:textId="77777777" w:rsidR="00553051" w:rsidRPr="008B50AC" w:rsidRDefault="00553051" w:rsidP="008B5422">
            <w:pPr>
              <w:jc w:val="center"/>
              <w:rPr>
                <w:sz w:val="20"/>
                <w:szCs w:val="20"/>
              </w:rPr>
            </w:pPr>
            <w:r w:rsidRPr="008B50AC">
              <w:rPr>
                <w:sz w:val="20"/>
                <w:szCs w:val="20"/>
              </w:rPr>
              <w:t>8,67</w:t>
            </w:r>
          </w:p>
        </w:tc>
        <w:tc>
          <w:tcPr>
            <w:tcW w:w="1624" w:type="dxa"/>
            <w:gridSpan w:val="3"/>
            <w:tcBorders>
              <w:top w:val="nil"/>
              <w:left w:val="nil"/>
              <w:bottom w:val="single" w:sz="4" w:space="0" w:color="auto"/>
              <w:right w:val="single" w:sz="4" w:space="0" w:color="auto"/>
            </w:tcBorders>
            <w:shd w:val="clear" w:color="auto" w:fill="auto"/>
            <w:noWrap/>
            <w:vAlign w:val="bottom"/>
          </w:tcPr>
          <w:p w14:paraId="0C747ED0" w14:textId="77777777" w:rsidR="00553051" w:rsidRPr="008B50AC" w:rsidRDefault="00553051" w:rsidP="008B5422">
            <w:pPr>
              <w:jc w:val="center"/>
              <w:rPr>
                <w:sz w:val="20"/>
                <w:szCs w:val="20"/>
              </w:rPr>
            </w:pPr>
            <w:r w:rsidRPr="008B50AC">
              <w:rPr>
                <w:sz w:val="20"/>
                <w:szCs w:val="20"/>
              </w:rPr>
              <w:t>0,366</w:t>
            </w:r>
          </w:p>
        </w:tc>
        <w:tc>
          <w:tcPr>
            <w:tcW w:w="1134" w:type="dxa"/>
            <w:gridSpan w:val="2"/>
            <w:tcBorders>
              <w:top w:val="nil"/>
              <w:left w:val="nil"/>
              <w:bottom w:val="single" w:sz="4" w:space="0" w:color="auto"/>
              <w:right w:val="single" w:sz="4" w:space="0" w:color="auto"/>
            </w:tcBorders>
            <w:shd w:val="clear" w:color="auto" w:fill="auto"/>
            <w:noWrap/>
            <w:vAlign w:val="bottom"/>
          </w:tcPr>
          <w:p w14:paraId="6C319A52" w14:textId="77777777" w:rsidR="00553051" w:rsidRPr="008B50AC" w:rsidRDefault="00553051" w:rsidP="008B5422">
            <w:pPr>
              <w:jc w:val="center"/>
              <w:rPr>
                <w:sz w:val="20"/>
                <w:szCs w:val="20"/>
              </w:rPr>
            </w:pPr>
            <w:r w:rsidRPr="008B50AC">
              <w:rPr>
                <w:sz w:val="20"/>
                <w:szCs w:val="20"/>
              </w:rPr>
              <w:t>0,00</w:t>
            </w:r>
          </w:p>
        </w:tc>
        <w:tc>
          <w:tcPr>
            <w:tcW w:w="1417" w:type="dxa"/>
            <w:gridSpan w:val="4"/>
            <w:tcBorders>
              <w:top w:val="nil"/>
              <w:left w:val="nil"/>
              <w:bottom w:val="single" w:sz="4" w:space="0" w:color="auto"/>
              <w:right w:val="single" w:sz="4" w:space="0" w:color="auto"/>
            </w:tcBorders>
            <w:shd w:val="clear" w:color="auto" w:fill="auto"/>
            <w:noWrap/>
            <w:vAlign w:val="bottom"/>
          </w:tcPr>
          <w:p w14:paraId="45FA34CC" w14:textId="77777777" w:rsidR="00553051" w:rsidRPr="008B50AC" w:rsidRDefault="00553051" w:rsidP="008B5422">
            <w:pPr>
              <w:jc w:val="center"/>
              <w:rPr>
                <w:color w:val="000000"/>
                <w:sz w:val="20"/>
                <w:szCs w:val="20"/>
              </w:rPr>
            </w:pPr>
            <w:r w:rsidRPr="00474185">
              <w:rPr>
                <w:color w:val="000000"/>
                <w:sz w:val="20"/>
                <w:szCs w:val="20"/>
              </w:rPr>
              <w:t>104,</w:t>
            </w:r>
            <w:r>
              <w:rPr>
                <w:color w:val="000000"/>
                <w:sz w:val="20"/>
                <w:szCs w:val="20"/>
              </w:rPr>
              <w:t>2</w:t>
            </w:r>
          </w:p>
        </w:tc>
      </w:tr>
      <w:tr w:rsidR="00553051" w:rsidRPr="008B50AC" w14:paraId="3C1E6795" w14:textId="77777777" w:rsidTr="008B5422">
        <w:trPr>
          <w:gridBefore w:val="2"/>
          <w:wBefore w:w="494" w:type="dxa"/>
          <w:trHeight w:val="238"/>
        </w:trPr>
        <w:tc>
          <w:tcPr>
            <w:tcW w:w="1715" w:type="dxa"/>
            <w:gridSpan w:val="2"/>
            <w:tcBorders>
              <w:top w:val="nil"/>
              <w:left w:val="single" w:sz="4" w:space="0" w:color="auto"/>
              <w:bottom w:val="single" w:sz="4" w:space="0" w:color="auto"/>
              <w:right w:val="single" w:sz="4" w:space="0" w:color="auto"/>
            </w:tcBorders>
            <w:shd w:val="clear" w:color="auto" w:fill="auto"/>
            <w:noWrap/>
            <w:vAlign w:val="bottom"/>
            <w:hideMark/>
          </w:tcPr>
          <w:p w14:paraId="63B557AB" w14:textId="77777777" w:rsidR="00553051" w:rsidRPr="008B50AC" w:rsidRDefault="00553051" w:rsidP="008B5422">
            <w:pPr>
              <w:jc w:val="center"/>
              <w:rPr>
                <w:color w:val="000000"/>
                <w:sz w:val="20"/>
                <w:szCs w:val="20"/>
              </w:rPr>
            </w:pPr>
            <w:r w:rsidRPr="008B50AC">
              <w:rPr>
                <w:color w:val="000000"/>
                <w:sz w:val="20"/>
                <w:szCs w:val="20"/>
              </w:rPr>
              <w:t>2026</w:t>
            </w:r>
          </w:p>
        </w:tc>
        <w:tc>
          <w:tcPr>
            <w:tcW w:w="2037" w:type="dxa"/>
            <w:gridSpan w:val="3"/>
            <w:tcBorders>
              <w:top w:val="nil"/>
              <w:left w:val="single" w:sz="4" w:space="0" w:color="auto"/>
              <w:bottom w:val="single" w:sz="4" w:space="0" w:color="auto"/>
              <w:right w:val="single" w:sz="4" w:space="0" w:color="auto"/>
            </w:tcBorders>
            <w:shd w:val="clear" w:color="auto" w:fill="auto"/>
            <w:noWrap/>
            <w:vAlign w:val="bottom"/>
            <w:hideMark/>
          </w:tcPr>
          <w:p w14:paraId="3EF12DFD" w14:textId="77777777" w:rsidR="00553051" w:rsidRPr="008B50AC" w:rsidRDefault="00553051" w:rsidP="008B5422">
            <w:pPr>
              <w:jc w:val="center"/>
              <w:rPr>
                <w:sz w:val="20"/>
                <w:szCs w:val="20"/>
              </w:rPr>
            </w:pPr>
            <w:r w:rsidRPr="008B50AC">
              <w:rPr>
                <w:sz w:val="20"/>
                <w:szCs w:val="20"/>
              </w:rPr>
              <w:t>1</w:t>
            </w:r>
          </w:p>
        </w:tc>
        <w:tc>
          <w:tcPr>
            <w:tcW w:w="1473" w:type="dxa"/>
            <w:gridSpan w:val="2"/>
            <w:tcBorders>
              <w:top w:val="nil"/>
              <w:left w:val="nil"/>
              <w:bottom w:val="single" w:sz="4" w:space="0" w:color="auto"/>
              <w:right w:val="single" w:sz="4" w:space="0" w:color="auto"/>
            </w:tcBorders>
            <w:shd w:val="clear" w:color="auto" w:fill="auto"/>
            <w:noWrap/>
            <w:vAlign w:val="center"/>
          </w:tcPr>
          <w:p w14:paraId="457E07D8" w14:textId="77777777" w:rsidR="00553051" w:rsidRPr="008B50AC" w:rsidRDefault="00553051" w:rsidP="008B5422">
            <w:pPr>
              <w:jc w:val="center"/>
              <w:rPr>
                <w:sz w:val="20"/>
                <w:szCs w:val="20"/>
              </w:rPr>
            </w:pPr>
            <w:r>
              <w:rPr>
                <w:sz w:val="20"/>
                <w:szCs w:val="20"/>
              </w:rPr>
              <w:t>3 406,08</w:t>
            </w:r>
          </w:p>
        </w:tc>
        <w:tc>
          <w:tcPr>
            <w:tcW w:w="1327" w:type="dxa"/>
            <w:gridSpan w:val="3"/>
            <w:tcBorders>
              <w:top w:val="nil"/>
              <w:left w:val="nil"/>
              <w:bottom w:val="single" w:sz="4" w:space="0" w:color="auto"/>
              <w:right w:val="single" w:sz="4" w:space="0" w:color="auto"/>
            </w:tcBorders>
            <w:shd w:val="clear" w:color="auto" w:fill="auto"/>
            <w:noWrap/>
            <w:vAlign w:val="bottom"/>
          </w:tcPr>
          <w:p w14:paraId="0EFFC782" w14:textId="77777777" w:rsidR="00553051" w:rsidRPr="008B50AC" w:rsidRDefault="00553051" w:rsidP="008B5422">
            <w:pPr>
              <w:jc w:val="center"/>
              <w:rPr>
                <w:color w:val="000000"/>
                <w:sz w:val="20"/>
                <w:szCs w:val="20"/>
              </w:rPr>
            </w:pPr>
            <w:r>
              <w:rPr>
                <w:color w:val="000000"/>
                <w:sz w:val="20"/>
                <w:szCs w:val="20"/>
              </w:rPr>
              <w:t>7,386</w:t>
            </w:r>
          </w:p>
        </w:tc>
        <w:tc>
          <w:tcPr>
            <w:tcW w:w="1787" w:type="dxa"/>
            <w:gridSpan w:val="2"/>
            <w:tcBorders>
              <w:top w:val="nil"/>
              <w:left w:val="nil"/>
              <w:bottom w:val="single" w:sz="4" w:space="0" w:color="auto"/>
              <w:right w:val="single" w:sz="4" w:space="0" w:color="auto"/>
            </w:tcBorders>
            <w:shd w:val="clear" w:color="auto" w:fill="auto"/>
            <w:noWrap/>
            <w:vAlign w:val="bottom"/>
          </w:tcPr>
          <w:p w14:paraId="05957822" w14:textId="77777777" w:rsidR="00553051" w:rsidRPr="008B50AC" w:rsidRDefault="00553051" w:rsidP="008B5422">
            <w:pPr>
              <w:jc w:val="center"/>
              <w:rPr>
                <w:sz w:val="20"/>
                <w:szCs w:val="20"/>
              </w:rPr>
            </w:pPr>
            <w:r>
              <w:rPr>
                <w:sz w:val="20"/>
                <w:szCs w:val="20"/>
              </w:rPr>
              <w:t>10,22</w:t>
            </w:r>
          </w:p>
        </w:tc>
        <w:tc>
          <w:tcPr>
            <w:tcW w:w="1412" w:type="dxa"/>
            <w:gridSpan w:val="2"/>
            <w:tcBorders>
              <w:top w:val="nil"/>
              <w:left w:val="nil"/>
              <w:bottom w:val="single" w:sz="4" w:space="0" w:color="auto"/>
              <w:right w:val="single" w:sz="4" w:space="0" w:color="auto"/>
            </w:tcBorders>
            <w:shd w:val="clear" w:color="auto" w:fill="auto"/>
            <w:noWrap/>
            <w:vAlign w:val="bottom"/>
          </w:tcPr>
          <w:p w14:paraId="522E62C7" w14:textId="77777777" w:rsidR="00553051" w:rsidRPr="008B50AC" w:rsidRDefault="00553051" w:rsidP="008B5422">
            <w:pPr>
              <w:jc w:val="center"/>
              <w:rPr>
                <w:color w:val="000000"/>
                <w:sz w:val="20"/>
                <w:szCs w:val="20"/>
              </w:rPr>
            </w:pPr>
          </w:p>
        </w:tc>
        <w:tc>
          <w:tcPr>
            <w:tcW w:w="1353" w:type="dxa"/>
            <w:gridSpan w:val="2"/>
            <w:tcBorders>
              <w:top w:val="nil"/>
              <w:left w:val="nil"/>
              <w:bottom w:val="single" w:sz="4" w:space="0" w:color="auto"/>
              <w:right w:val="single" w:sz="4" w:space="0" w:color="auto"/>
            </w:tcBorders>
            <w:shd w:val="clear" w:color="auto" w:fill="auto"/>
            <w:noWrap/>
            <w:vAlign w:val="bottom"/>
          </w:tcPr>
          <w:p w14:paraId="58904F7F" w14:textId="77777777" w:rsidR="00553051" w:rsidRPr="008B50AC" w:rsidRDefault="00553051" w:rsidP="008B5422">
            <w:pPr>
              <w:jc w:val="center"/>
              <w:rPr>
                <w:sz w:val="20"/>
                <w:szCs w:val="20"/>
              </w:rPr>
            </w:pPr>
            <w:r w:rsidRPr="008B50AC">
              <w:rPr>
                <w:sz w:val="20"/>
                <w:szCs w:val="20"/>
              </w:rPr>
              <w:t>8,67</w:t>
            </w:r>
          </w:p>
        </w:tc>
        <w:tc>
          <w:tcPr>
            <w:tcW w:w="1624" w:type="dxa"/>
            <w:gridSpan w:val="3"/>
            <w:tcBorders>
              <w:top w:val="nil"/>
              <w:left w:val="nil"/>
              <w:bottom w:val="single" w:sz="4" w:space="0" w:color="auto"/>
              <w:right w:val="single" w:sz="4" w:space="0" w:color="auto"/>
            </w:tcBorders>
            <w:shd w:val="clear" w:color="auto" w:fill="auto"/>
            <w:noWrap/>
            <w:vAlign w:val="bottom"/>
          </w:tcPr>
          <w:p w14:paraId="3346A7DC" w14:textId="77777777" w:rsidR="00553051" w:rsidRPr="008B50AC" w:rsidRDefault="00553051" w:rsidP="008B5422">
            <w:pPr>
              <w:jc w:val="center"/>
              <w:rPr>
                <w:sz w:val="20"/>
                <w:szCs w:val="20"/>
              </w:rPr>
            </w:pPr>
            <w:r w:rsidRPr="008B50AC">
              <w:rPr>
                <w:sz w:val="20"/>
                <w:szCs w:val="20"/>
              </w:rPr>
              <w:t>0,366</w:t>
            </w:r>
          </w:p>
        </w:tc>
        <w:tc>
          <w:tcPr>
            <w:tcW w:w="1134" w:type="dxa"/>
            <w:gridSpan w:val="2"/>
            <w:tcBorders>
              <w:top w:val="nil"/>
              <w:left w:val="nil"/>
              <w:bottom w:val="single" w:sz="4" w:space="0" w:color="auto"/>
              <w:right w:val="single" w:sz="4" w:space="0" w:color="auto"/>
            </w:tcBorders>
            <w:shd w:val="clear" w:color="auto" w:fill="auto"/>
            <w:noWrap/>
            <w:vAlign w:val="bottom"/>
          </w:tcPr>
          <w:p w14:paraId="38A26BE7" w14:textId="77777777" w:rsidR="00553051" w:rsidRPr="008B50AC" w:rsidRDefault="00553051" w:rsidP="008B5422">
            <w:pPr>
              <w:jc w:val="center"/>
              <w:rPr>
                <w:sz w:val="20"/>
                <w:szCs w:val="20"/>
              </w:rPr>
            </w:pPr>
            <w:r w:rsidRPr="008B50AC">
              <w:rPr>
                <w:sz w:val="20"/>
                <w:szCs w:val="20"/>
              </w:rPr>
              <w:t>0,00</w:t>
            </w:r>
          </w:p>
        </w:tc>
        <w:tc>
          <w:tcPr>
            <w:tcW w:w="1417" w:type="dxa"/>
            <w:gridSpan w:val="4"/>
            <w:tcBorders>
              <w:top w:val="nil"/>
              <w:left w:val="nil"/>
              <w:bottom w:val="single" w:sz="4" w:space="0" w:color="auto"/>
              <w:right w:val="single" w:sz="4" w:space="0" w:color="auto"/>
            </w:tcBorders>
            <w:shd w:val="clear" w:color="auto" w:fill="auto"/>
            <w:noWrap/>
            <w:vAlign w:val="bottom"/>
          </w:tcPr>
          <w:p w14:paraId="4A12539C" w14:textId="77777777" w:rsidR="00553051" w:rsidRPr="008B50AC" w:rsidRDefault="00553051" w:rsidP="008B5422">
            <w:pPr>
              <w:jc w:val="center"/>
              <w:rPr>
                <w:color w:val="000000"/>
                <w:sz w:val="20"/>
                <w:szCs w:val="20"/>
              </w:rPr>
            </w:pPr>
            <w:r w:rsidRPr="008B50AC">
              <w:rPr>
                <w:color w:val="000000"/>
                <w:sz w:val="20"/>
                <w:szCs w:val="20"/>
              </w:rPr>
              <w:t>104,0</w:t>
            </w:r>
          </w:p>
        </w:tc>
      </w:tr>
      <w:tr w:rsidR="00553051" w:rsidRPr="008B50AC" w14:paraId="1CEE3A95" w14:textId="77777777" w:rsidTr="008B5422">
        <w:trPr>
          <w:gridBefore w:val="2"/>
          <w:wBefore w:w="494" w:type="dxa"/>
          <w:trHeight w:val="238"/>
        </w:trPr>
        <w:tc>
          <w:tcPr>
            <w:tcW w:w="1715" w:type="dxa"/>
            <w:gridSpan w:val="2"/>
            <w:tcBorders>
              <w:top w:val="nil"/>
              <w:left w:val="single" w:sz="4" w:space="0" w:color="auto"/>
              <w:bottom w:val="single" w:sz="4" w:space="0" w:color="auto"/>
              <w:right w:val="single" w:sz="4" w:space="0" w:color="auto"/>
            </w:tcBorders>
            <w:shd w:val="clear" w:color="auto" w:fill="auto"/>
            <w:noWrap/>
            <w:vAlign w:val="bottom"/>
            <w:hideMark/>
          </w:tcPr>
          <w:p w14:paraId="757885C9" w14:textId="77777777" w:rsidR="00553051" w:rsidRPr="008B50AC" w:rsidRDefault="00553051" w:rsidP="008B5422">
            <w:pPr>
              <w:jc w:val="center"/>
              <w:rPr>
                <w:color w:val="000000"/>
                <w:sz w:val="20"/>
                <w:szCs w:val="20"/>
              </w:rPr>
            </w:pPr>
            <w:r w:rsidRPr="008B50AC">
              <w:rPr>
                <w:color w:val="000000"/>
                <w:sz w:val="20"/>
                <w:szCs w:val="20"/>
              </w:rPr>
              <w:t>2027</w:t>
            </w:r>
          </w:p>
        </w:tc>
        <w:tc>
          <w:tcPr>
            <w:tcW w:w="2037" w:type="dxa"/>
            <w:gridSpan w:val="3"/>
            <w:tcBorders>
              <w:top w:val="nil"/>
              <w:left w:val="single" w:sz="4" w:space="0" w:color="auto"/>
              <w:bottom w:val="single" w:sz="4" w:space="0" w:color="auto"/>
              <w:right w:val="single" w:sz="4" w:space="0" w:color="auto"/>
            </w:tcBorders>
            <w:shd w:val="clear" w:color="auto" w:fill="auto"/>
            <w:noWrap/>
            <w:vAlign w:val="bottom"/>
            <w:hideMark/>
          </w:tcPr>
          <w:p w14:paraId="2BB154E0" w14:textId="77777777" w:rsidR="00553051" w:rsidRPr="008B50AC" w:rsidRDefault="00553051" w:rsidP="008B5422">
            <w:pPr>
              <w:jc w:val="center"/>
              <w:rPr>
                <w:sz w:val="20"/>
                <w:szCs w:val="20"/>
              </w:rPr>
            </w:pPr>
            <w:r w:rsidRPr="008B50AC">
              <w:rPr>
                <w:sz w:val="20"/>
                <w:szCs w:val="20"/>
              </w:rPr>
              <w:t>1</w:t>
            </w:r>
          </w:p>
        </w:tc>
        <w:tc>
          <w:tcPr>
            <w:tcW w:w="1473" w:type="dxa"/>
            <w:gridSpan w:val="2"/>
            <w:tcBorders>
              <w:top w:val="nil"/>
              <w:left w:val="nil"/>
              <w:bottom w:val="single" w:sz="4" w:space="0" w:color="auto"/>
              <w:right w:val="single" w:sz="4" w:space="0" w:color="auto"/>
            </w:tcBorders>
            <w:shd w:val="clear" w:color="auto" w:fill="auto"/>
            <w:noWrap/>
            <w:vAlign w:val="center"/>
          </w:tcPr>
          <w:p w14:paraId="4D11DBBB" w14:textId="77777777" w:rsidR="00553051" w:rsidRPr="008B50AC" w:rsidRDefault="00553051" w:rsidP="008B5422">
            <w:pPr>
              <w:jc w:val="center"/>
              <w:rPr>
                <w:sz w:val="20"/>
                <w:szCs w:val="20"/>
              </w:rPr>
            </w:pPr>
            <w:r>
              <w:rPr>
                <w:sz w:val="20"/>
                <w:szCs w:val="20"/>
              </w:rPr>
              <w:t>3 406,08</w:t>
            </w:r>
          </w:p>
        </w:tc>
        <w:tc>
          <w:tcPr>
            <w:tcW w:w="1327" w:type="dxa"/>
            <w:gridSpan w:val="3"/>
            <w:tcBorders>
              <w:top w:val="nil"/>
              <w:left w:val="nil"/>
              <w:bottom w:val="single" w:sz="4" w:space="0" w:color="auto"/>
              <w:right w:val="single" w:sz="4" w:space="0" w:color="auto"/>
            </w:tcBorders>
            <w:shd w:val="clear" w:color="auto" w:fill="auto"/>
            <w:noWrap/>
            <w:vAlign w:val="bottom"/>
          </w:tcPr>
          <w:p w14:paraId="41278447" w14:textId="77777777" w:rsidR="00553051" w:rsidRPr="008B50AC" w:rsidRDefault="00553051" w:rsidP="008B5422">
            <w:pPr>
              <w:jc w:val="center"/>
              <w:rPr>
                <w:color w:val="000000"/>
                <w:sz w:val="20"/>
                <w:szCs w:val="20"/>
              </w:rPr>
            </w:pPr>
            <w:r>
              <w:rPr>
                <w:color w:val="000000"/>
                <w:sz w:val="20"/>
                <w:szCs w:val="20"/>
              </w:rPr>
              <w:t>7,608</w:t>
            </w:r>
          </w:p>
        </w:tc>
        <w:tc>
          <w:tcPr>
            <w:tcW w:w="1787" w:type="dxa"/>
            <w:gridSpan w:val="2"/>
            <w:tcBorders>
              <w:top w:val="nil"/>
              <w:left w:val="nil"/>
              <w:bottom w:val="single" w:sz="4" w:space="0" w:color="auto"/>
              <w:right w:val="single" w:sz="4" w:space="0" w:color="auto"/>
            </w:tcBorders>
            <w:shd w:val="clear" w:color="auto" w:fill="auto"/>
            <w:noWrap/>
            <w:vAlign w:val="bottom"/>
          </w:tcPr>
          <w:p w14:paraId="240A6E7D" w14:textId="77777777" w:rsidR="00553051" w:rsidRPr="008B50AC" w:rsidRDefault="00553051" w:rsidP="008B5422">
            <w:pPr>
              <w:jc w:val="center"/>
              <w:rPr>
                <w:sz w:val="20"/>
                <w:szCs w:val="20"/>
              </w:rPr>
            </w:pPr>
            <w:r>
              <w:rPr>
                <w:sz w:val="20"/>
                <w:szCs w:val="20"/>
              </w:rPr>
              <w:t>10,73</w:t>
            </w:r>
          </w:p>
        </w:tc>
        <w:tc>
          <w:tcPr>
            <w:tcW w:w="1412" w:type="dxa"/>
            <w:gridSpan w:val="2"/>
            <w:tcBorders>
              <w:top w:val="nil"/>
              <w:left w:val="nil"/>
              <w:bottom w:val="single" w:sz="4" w:space="0" w:color="auto"/>
              <w:right w:val="single" w:sz="4" w:space="0" w:color="auto"/>
            </w:tcBorders>
            <w:shd w:val="clear" w:color="auto" w:fill="auto"/>
            <w:noWrap/>
            <w:vAlign w:val="bottom"/>
          </w:tcPr>
          <w:p w14:paraId="3F3D6AF5" w14:textId="77777777" w:rsidR="00553051" w:rsidRPr="008B50AC" w:rsidRDefault="00553051" w:rsidP="008B5422">
            <w:pPr>
              <w:jc w:val="center"/>
              <w:rPr>
                <w:color w:val="000000"/>
                <w:sz w:val="20"/>
                <w:szCs w:val="20"/>
              </w:rPr>
            </w:pPr>
          </w:p>
        </w:tc>
        <w:tc>
          <w:tcPr>
            <w:tcW w:w="1353" w:type="dxa"/>
            <w:gridSpan w:val="2"/>
            <w:tcBorders>
              <w:top w:val="nil"/>
              <w:left w:val="nil"/>
              <w:bottom w:val="single" w:sz="4" w:space="0" w:color="auto"/>
              <w:right w:val="single" w:sz="4" w:space="0" w:color="auto"/>
            </w:tcBorders>
            <w:shd w:val="clear" w:color="auto" w:fill="auto"/>
            <w:noWrap/>
            <w:vAlign w:val="bottom"/>
          </w:tcPr>
          <w:p w14:paraId="323CFFAA" w14:textId="77777777" w:rsidR="00553051" w:rsidRPr="008B50AC" w:rsidRDefault="00553051" w:rsidP="008B5422">
            <w:pPr>
              <w:jc w:val="center"/>
              <w:rPr>
                <w:sz w:val="20"/>
                <w:szCs w:val="20"/>
              </w:rPr>
            </w:pPr>
            <w:r w:rsidRPr="008B50AC">
              <w:rPr>
                <w:sz w:val="20"/>
                <w:szCs w:val="20"/>
              </w:rPr>
              <w:t>8,67</w:t>
            </w:r>
          </w:p>
        </w:tc>
        <w:tc>
          <w:tcPr>
            <w:tcW w:w="1624" w:type="dxa"/>
            <w:gridSpan w:val="3"/>
            <w:tcBorders>
              <w:top w:val="nil"/>
              <w:left w:val="nil"/>
              <w:bottom w:val="single" w:sz="4" w:space="0" w:color="auto"/>
              <w:right w:val="single" w:sz="4" w:space="0" w:color="auto"/>
            </w:tcBorders>
            <w:shd w:val="clear" w:color="auto" w:fill="auto"/>
            <w:noWrap/>
            <w:vAlign w:val="bottom"/>
          </w:tcPr>
          <w:p w14:paraId="6928DB3F" w14:textId="77777777" w:rsidR="00553051" w:rsidRPr="008B50AC" w:rsidRDefault="00553051" w:rsidP="008B5422">
            <w:pPr>
              <w:jc w:val="center"/>
              <w:rPr>
                <w:sz w:val="20"/>
                <w:szCs w:val="20"/>
              </w:rPr>
            </w:pPr>
            <w:r w:rsidRPr="008B50AC">
              <w:rPr>
                <w:sz w:val="20"/>
                <w:szCs w:val="20"/>
              </w:rPr>
              <w:t>0,366</w:t>
            </w:r>
          </w:p>
        </w:tc>
        <w:tc>
          <w:tcPr>
            <w:tcW w:w="1134" w:type="dxa"/>
            <w:gridSpan w:val="2"/>
            <w:tcBorders>
              <w:top w:val="nil"/>
              <w:left w:val="nil"/>
              <w:bottom w:val="single" w:sz="4" w:space="0" w:color="auto"/>
              <w:right w:val="single" w:sz="4" w:space="0" w:color="auto"/>
            </w:tcBorders>
            <w:shd w:val="clear" w:color="auto" w:fill="auto"/>
            <w:noWrap/>
            <w:vAlign w:val="bottom"/>
          </w:tcPr>
          <w:p w14:paraId="5F6FEC75" w14:textId="77777777" w:rsidR="00553051" w:rsidRPr="008B50AC" w:rsidRDefault="00553051" w:rsidP="008B5422">
            <w:pPr>
              <w:jc w:val="center"/>
              <w:rPr>
                <w:sz w:val="20"/>
                <w:szCs w:val="20"/>
              </w:rPr>
            </w:pPr>
            <w:r w:rsidRPr="008B50AC">
              <w:rPr>
                <w:sz w:val="20"/>
                <w:szCs w:val="20"/>
              </w:rPr>
              <w:t>0,00</w:t>
            </w:r>
          </w:p>
        </w:tc>
        <w:tc>
          <w:tcPr>
            <w:tcW w:w="1417" w:type="dxa"/>
            <w:gridSpan w:val="4"/>
            <w:tcBorders>
              <w:top w:val="nil"/>
              <w:left w:val="nil"/>
              <w:bottom w:val="single" w:sz="4" w:space="0" w:color="auto"/>
              <w:right w:val="single" w:sz="4" w:space="0" w:color="auto"/>
            </w:tcBorders>
            <w:shd w:val="clear" w:color="auto" w:fill="auto"/>
            <w:noWrap/>
            <w:vAlign w:val="bottom"/>
          </w:tcPr>
          <w:p w14:paraId="63CF25E9" w14:textId="77777777" w:rsidR="00553051" w:rsidRPr="008B50AC" w:rsidRDefault="00553051" w:rsidP="008B5422">
            <w:pPr>
              <w:jc w:val="center"/>
              <w:rPr>
                <w:color w:val="000000"/>
                <w:sz w:val="20"/>
                <w:szCs w:val="20"/>
              </w:rPr>
            </w:pPr>
            <w:r w:rsidRPr="008B50AC">
              <w:rPr>
                <w:color w:val="000000"/>
                <w:sz w:val="20"/>
                <w:szCs w:val="20"/>
              </w:rPr>
              <w:t>104,0</w:t>
            </w:r>
          </w:p>
        </w:tc>
      </w:tr>
      <w:tr w:rsidR="00553051" w:rsidRPr="008B50AC" w14:paraId="53FB6184" w14:textId="77777777" w:rsidTr="008B5422">
        <w:trPr>
          <w:gridBefore w:val="2"/>
          <w:wBefore w:w="494" w:type="dxa"/>
          <w:trHeight w:val="238"/>
        </w:trPr>
        <w:tc>
          <w:tcPr>
            <w:tcW w:w="1715" w:type="dxa"/>
            <w:gridSpan w:val="2"/>
            <w:tcBorders>
              <w:top w:val="nil"/>
              <w:left w:val="single" w:sz="4" w:space="0" w:color="auto"/>
              <w:bottom w:val="single" w:sz="4" w:space="0" w:color="auto"/>
              <w:right w:val="single" w:sz="4" w:space="0" w:color="auto"/>
            </w:tcBorders>
            <w:shd w:val="clear" w:color="auto" w:fill="auto"/>
            <w:noWrap/>
            <w:vAlign w:val="bottom"/>
            <w:hideMark/>
          </w:tcPr>
          <w:p w14:paraId="7A4A1EEC" w14:textId="77777777" w:rsidR="00553051" w:rsidRPr="008B50AC" w:rsidRDefault="00553051" w:rsidP="008B5422">
            <w:pPr>
              <w:jc w:val="center"/>
              <w:outlineLvl w:val="0"/>
              <w:rPr>
                <w:color w:val="000000"/>
                <w:sz w:val="20"/>
                <w:szCs w:val="20"/>
              </w:rPr>
            </w:pPr>
            <w:r w:rsidRPr="008B50AC">
              <w:rPr>
                <w:color w:val="000000"/>
                <w:sz w:val="20"/>
                <w:szCs w:val="20"/>
              </w:rPr>
              <w:t>2028</w:t>
            </w:r>
          </w:p>
        </w:tc>
        <w:tc>
          <w:tcPr>
            <w:tcW w:w="2037" w:type="dxa"/>
            <w:gridSpan w:val="3"/>
            <w:tcBorders>
              <w:top w:val="nil"/>
              <w:left w:val="single" w:sz="4" w:space="0" w:color="auto"/>
              <w:bottom w:val="single" w:sz="4" w:space="0" w:color="auto"/>
              <w:right w:val="single" w:sz="4" w:space="0" w:color="auto"/>
            </w:tcBorders>
            <w:shd w:val="clear" w:color="auto" w:fill="auto"/>
            <w:noWrap/>
            <w:vAlign w:val="bottom"/>
            <w:hideMark/>
          </w:tcPr>
          <w:p w14:paraId="089137CD" w14:textId="77777777" w:rsidR="00553051" w:rsidRPr="008B50AC" w:rsidRDefault="00553051" w:rsidP="008B5422">
            <w:pPr>
              <w:jc w:val="center"/>
              <w:outlineLvl w:val="0"/>
              <w:rPr>
                <w:sz w:val="20"/>
                <w:szCs w:val="20"/>
              </w:rPr>
            </w:pPr>
            <w:r w:rsidRPr="008B50AC">
              <w:rPr>
                <w:sz w:val="20"/>
                <w:szCs w:val="20"/>
              </w:rPr>
              <w:t>1</w:t>
            </w:r>
          </w:p>
        </w:tc>
        <w:tc>
          <w:tcPr>
            <w:tcW w:w="1473" w:type="dxa"/>
            <w:gridSpan w:val="2"/>
            <w:tcBorders>
              <w:top w:val="nil"/>
              <w:left w:val="nil"/>
              <w:bottom w:val="single" w:sz="4" w:space="0" w:color="auto"/>
              <w:right w:val="single" w:sz="4" w:space="0" w:color="auto"/>
            </w:tcBorders>
            <w:shd w:val="clear" w:color="auto" w:fill="auto"/>
            <w:noWrap/>
            <w:vAlign w:val="center"/>
          </w:tcPr>
          <w:p w14:paraId="461674E3" w14:textId="77777777" w:rsidR="00553051" w:rsidRPr="008B50AC" w:rsidRDefault="00553051" w:rsidP="008B5422">
            <w:pPr>
              <w:jc w:val="center"/>
              <w:outlineLvl w:val="0"/>
              <w:rPr>
                <w:sz w:val="20"/>
                <w:szCs w:val="20"/>
              </w:rPr>
            </w:pPr>
            <w:r>
              <w:rPr>
                <w:sz w:val="20"/>
                <w:szCs w:val="20"/>
              </w:rPr>
              <w:t>3 406,08</w:t>
            </w:r>
          </w:p>
        </w:tc>
        <w:tc>
          <w:tcPr>
            <w:tcW w:w="1327" w:type="dxa"/>
            <w:gridSpan w:val="3"/>
            <w:tcBorders>
              <w:top w:val="nil"/>
              <w:left w:val="nil"/>
              <w:bottom w:val="single" w:sz="4" w:space="0" w:color="auto"/>
              <w:right w:val="single" w:sz="4" w:space="0" w:color="auto"/>
            </w:tcBorders>
            <w:shd w:val="clear" w:color="auto" w:fill="auto"/>
            <w:noWrap/>
            <w:vAlign w:val="bottom"/>
          </w:tcPr>
          <w:p w14:paraId="668EF1E4" w14:textId="77777777" w:rsidR="00553051" w:rsidRPr="008B50AC" w:rsidRDefault="00553051" w:rsidP="008B5422">
            <w:pPr>
              <w:jc w:val="center"/>
              <w:outlineLvl w:val="0"/>
              <w:rPr>
                <w:color w:val="000000"/>
                <w:sz w:val="20"/>
                <w:szCs w:val="20"/>
              </w:rPr>
            </w:pPr>
            <w:r>
              <w:rPr>
                <w:color w:val="000000"/>
                <w:sz w:val="20"/>
                <w:szCs w:val="20"/>
              </w:rPr>
              <w:t>7,836</w:t>
            </w:r>
          </w:p>
        </w:tc>
        <w:tc>
          <w:tcPr>
            <w:tcW w:w="1787" w:type="dxa"/>
            <w:gridSpan w:val="2"/>
            <w:tcBorders>
              <w:top w:val="nil"/>
              <w:left w:val="nil"/>
              <w:bottom w:val="single" w:sz="4" w:space="0" w:color="auto"/>
              <w:right w:val="single" w:sz="4" w:space="0" w:color="auto"/>
            </w:tcBorders>
            <w:shd w:val="clear" w:color="auto" w:fill="auto"/>
            <w:noWrap/>
            <w:vAlign w:val="bottom"/>
          </w:tcPr>
          <w:p w14:paraId="14E2B855" w14:textId="77777777" w:rsidR="00553051" w:rsidRPr="008B50AC" w:rsidRDefault="00553051" w:rsidP="008B5422">
            <w:pPr>
              <w:jc w:val="center"/>
              <w:outlineLvl w:val="0"/>
              <w:rPr>
                <w:sz w:val="20"/>
                <w:szCs w:val="20"/>
              </w:rPr>
            </w:pPr>
            <w:r>
              <w:rPr>
                <w:sz w:val="20"/>
                <w:szCs w:val="20"/>
              </w:rPr>
              <w:t>11,26</w:t>
            </w:r>
          </w:p>
        </w:tc>
        <w:tc>
          <w:tcPr>
            <w:tcW w:w="1412" w:type="dxa"/>
            <w:gridSpan w:val="2"/>
            <w:tcBorders>
              <w:top w:val="nil"/>
              <w:left w:val="nil"/>
              <w:bottom w:val="single" w:sz="4" w:space="0" w:color="auto"/>
              <w:right w:val="single" w:sz="4" w:space="0" w:color="auto"/>
            </w:tcBorders>
            <w:shd w:val="clear" w:color="auto" w:fill="auto"/>
            <w:noWrap/>
            <w:vAlign w:val="bottom"/>
          </w:tcPr>
          <w:p w14:paraId="58C65C0F" w14:textId="77777777" w:rsidR="00553051" w:rsidRPr="008B50AC" w:rsidRDefault="00553051" w:rsidP="008B5422">
            <w:pPr>
              <w:jc w:val="center"/>
              <w:outlineLvl w:val="0"/>
              <w:rPr>
                <w:color w:val="000000"/>
                <w:sz w:val="20"/>
                <w:szCs w:val="20"/>
              </w:rPr>
            </w:pPr>
          </w:p>
        </w:tc>
        <w:tc>
          <w:tcPr>
            <w:tcW w:w="1353" w:type="dxa"/>
            <w:gridSpan w:val="2"/>
            <w:tcBorders>
              <w:top w:val="nil"/>
              <w:left w:val="nil"/>
              <w:bottom w:val="single" w:sz="4" w:space="0" w:color="auto"/>
              <w:right w:val="single" w:sz="4" w:space="0" w:color="auto"/>
            </w:tcBorders>
            <w:shd w:val="clear" w:color="auto" w:fill="auto"/>
            <w:noWrap/>
            <w:vAlign w:val="bottom"/>
          </w:tcPr>
          <w:p w14:paraId="4CC69AB8" w14:textId="77777777" w:rsidR="00553051" w:rsidRPr="008B50AC" w:rsidRDefault="00553051" w:rsidP="008B5422">
            <w:pPr>
              <w:jc w:val="center"/>
              <w:outlineLvl w:val="0"/>
              <w:rPr>
                <w:sz w:val="20"/>
                <w:szCs w:val="20"/>
              </w:rPr>
            </w:pPr>
            <w:r w:rsidRPr="008B50AC">
              <w:rPr>
                <w:sz w:val="20"/>
                <w:szCs w:val="20"/>
              </w:rPr>
              <w:t>8,67</w:t>
            </w:r>
          </w:p>
        </w:tc>
        <w:tc>
          <w:tcPr>
            <w:tcW w:w="1624" w:type="dxa"/>
            <w:gridSpan w:val="3"/>
            <w:tcBorders>
              <w:top w:val="nil"/>
              <w:left w:val="nil"/>
              <w:bottom w:val="single" w:sz="4" w:space="0" w:color="auto"/>
              <w:right w:val="single" w:sz="4" w:space="0" w:color="auto"/>
            </w:tcBorders>
            <w:shd w:val="clear" w:color="auto" w:fill="auto"/>
            <w:noWrap/>
            <w:vAlign w:val="bottom"/>
          </w:tcPr>
          <w:p w14:paraId="7A2A5490" w14:textId="77777777" w:rsidR="00553051" w:rsidRPr="008B50AC" w:rsidRDefault="00553051" w:rsidP="008B5422">
            <w:pPr>
              <w:jc w:val="center"/>
              <w:outlineLvl w:val="0"/>
              <w:rPr>
                <w:sz w:val="20"/>
                <w:szCs w:val="20"/>
              </w:rPr>
            </w:pPr>
            <w:r w:rsidRPr="008B50AC">
              <w:rPr>
                <w:sz w:val="20"/>
                <w:szCs w:val="20"/>
              </w:rPr>
              <w:t>0,366</w:t>
            </w:r>
          </w:p>
        </w:tc>
        <w:tc>
          <w:tcPr>
            <w:tcW w:w="1134" w:type="dxa"/>
            <w:gridSpan w:val="2"/>
            <w:tcBorders>
              <w:top w:val="nil"/>
              <w:left w:val="nil"/>
              <w:bottom w:val="single" w:sz="4" w:space="0" w:color="auto"/>
              <w:right w:val="single" w:sz="4" w:space="0" w:color="auto"/>
            </w:tcBorders>
            <w:shd w:val="clear" w:color="auto" w:fill="auto"/>
            <w:noWrap/>
            <w:vAlign w:val="bottom"/>
          </w:tcPr>
          <w:p w14:paraId="44FB22B5" w14:textId="77777777" w:rsidR="00553051" w:rsidRPr="008B50AC" w:rsidRDefault="00553051" w:rsidP="008B5422">
            <w:pPr>
              <w:jc w:val="center"/>
              <w:outlineLvl w:val="0"/>
              <w:rPr>
                <w:sz w:val="20"/>
                <w:szCs w:val="20"/>
              </w:rPr>
            </w:pPr>
            <w:r w:rsidRPr="008B50AC">
              <w:rPr>
                <w:sz w:val="20"/>
                <w:szCs w:val="20"/>
              </w:rPr>
              <w:t>0,00</w:t>
            </w:r>
          </w:p>
        </w:tc>
        <w:tc>
          <w:tcPr>
            <w:tcW w:w="1417" w:type="dxa"/>
            <w:gridSpan w:val="4"/>
            <w:tcBorders>
              <w:top w:val="nil"/>
              <w:left w:val="nil"/>
              <w:bottom w:val="single" w:sz="4" w:space="0" w:color="auto"/>
              <w:right w:val="single" w:sz="4" w:space="0" w:color="auto"/>
            </w:tcBorders>
            <w:shd w:val="clear" w:color="auto" w:fill="auto"/>
            <w:noWrap/>
            <w:vAlign w:val="bottom"/>
          </w:tcPr>
          <w:p w14:paraId="716F401C" w14:textId="77777777" w:rsidR="00553051" w:rsidRPr="008B50AC" w:rsidRDefault="00553051" w:rsidP="008B5422">
            <w:pPr>
              <w:jc w:val="center"/>
              <w:outlineLvl w:val="0"/>
              <w:rPr>
                <w:color w:val="000000"/>
                <w:sz w:val="20"/>
                <w:szCs w:val="20"/>
              </w:rPr>
            </w:pPr>
            <w:r w:rsidRPr="008B50AC">
              <w:rPr>
                <w:color w:val="000000"/>
                <w:sz w:val="20"/>
                <w:szCs w:val="20"/>
              </w:rPr>
              <w:t>104,0</w:t>
            </w:r>
          </w:p>
        </w:tc>
      </w:tr>
      <w:tr w:rsidR="00553051" w:rsidRPr="008B50AC" w14:paraId="6904A6C5" w14:textId="77777777" w:rsidTr="008B5422">
        <w:trPr>
          <w:gridBefore w:val="2"/>
          <w:wBefore w:w="494" w:type="dxa"/>
          <w:trHeight w:val="238"/>
        </w:trPr>
        <w:tc>
          <w:tcPr>
            <w:tcW w:w="1715" w:type="dxa"/>
            <w:gridSpan w:val="2"/>
            <w:tcBorders>
              <w:top w:val="nil"/>
              <w:left w:val="single" w:sz="4" w:space="0" w:color="auto"/>
              <w:bottom w:val="single" w:sz="4" w:space="0" w:color="auto"/>
              <w:right w:val="single" w:sz="4" w:space="0" w:color="auto"/>
            </w:tcBorders>
            <w:shd w:val="clear" w:color="auto" w:fill="auto"/>
            <w:noWrap/>
            <w:vAlign w:val="bottom"/>
            <w:hideMark/>
          </w:tcPr>
          <w:p w14:paraId="6DD8DBCB" w14:textId="77777777" w:rsidR="00553051" w:rsidRPr="008B50AC" w:rsidRDefault="00553051" w:rsidP="008B5422">
            <w:pPr>
              <w:jc w:val="center"/>
              <w:outlineLvl w:val="0"/>
              <w:rPr>
                <w:color w:val="000000"/>
                <w:sz w:val="20"/>
                <w:szCs w:val="20"/>
              </w:rPr>
            </w:pPr>
            <w:r w:rsidRPr="008B50AC">
              <w:rPr>
                <w:color w:val="000000"/>
                <w:sz w:val="20"/>
                <w:szCs w:val="20"/>
              </w:rPr>
              <w:t>2029</w:t>
            </w:r>
          </w:p>
        </w:tc>
        <w:tc>
          <w:tcPr>
            <w:tcW w:w="2037" w:type="dxa"/>
            <w:gridSpan w:val="3"/>
            <w:tcBorders>
              <w:top w:val="nil"/>
              <w:left w:val="single" w:sz="4" w:space="0" w:color="auto"/>
              <w:bottom w:val="single" w:sz="4" w:space="0" w:color="auto"/>
              <w:right w:val="single" w:sz="4" w:space="0" w:color="auto"/>
            </w:tcBorders>
            <w:shd w:val="clear" w:color="auto" w:fill="auto"/>
            <w:noWrap/>
            <w:vAlign w:val="bottom"/>
            <w:hideMark/>
          </w:tcPr>
          <w:p w14:paraId="3374E898" w14:textId="77777777" w:rsidR="00553051" w:rsidRPr="008B50AC" w:rsidRDefault="00553051" w:rsidP="008B5422">
            <w:pPr>
              <w:jc w:val="center"/>
              <w:outlineLvl w:val="0"/>
              <w:rPr>
                <w:sz w:val="20"/>
                <w:szCs w:val="20"/>
              </w:rPr>
            </w:pPr>
            <w:r w:rsidRPr="008B50AC">
              <w:rPr>
                <w:sz w:val="20"/>
                <w:szCs w:val="20"/>
              </w:rPr>
              <w:t>1</w:t>
            </w:r>
          </w:p>
        </w:tc>
        <w:tc>
          <w:tcPr>
            <w:tcW w:w="1473" w:type="dxa"/>
            <w:gridSpan w:val="2"/>
            <w:tcBorders>
              <w:top w:val="nil"/>
              <w:left w:val="nil"/>
              <w:bottom w:val="single" w:sz="4" w:space="0" w:color="auto"/>
              <w:right w:val="single" w:sz="4" w:space="0" w:color="auto"/>
            </w:tcBorders>
            <w:shd w:val="clear" w:color="auto" w:fill="auto"/>
            <w:noWrap/>
            <w:vAlign w:val="center"/>
          </w:tcPr>
          <w:p w14:paraId="270BCDC9" w14:textId="77777777" w:rsidR="00553051" w:rsidRPr="008B50AC" w:rsidRDefault="00553051" w:rsidP="008B5422">
            <w:pPr>
              <w:jc w:val="center"/>
              <w:outlineLvl w:val="0"/>
              <w:rPr>
                <w:sz w:val="20"/>
                <w:szCs w:val="20"/>
              </w:rPr>
            </w:pPr>
            <w:r>
              <w:rPr>
                <w:sz w:val="20"/>
                <w:szCs w:val="20"/>
              </w:rPr>
              <w:t>3 406,08</w:t>
            </w:r>
          </w:p>
        </w:tc>
        <w:tc>
          <w:tcPr>
            <w:tcW w:w="1327" w:type="dxa"/>
            <w:gridSpan w:val="3"/>
            <w:tcBorders>
              <w:top w:val="nil"/>
              <w:left w:val="nil"/>
              <w:bottom w:val="single" w:sz="4" w:space="0" w:color="auto"/>
              <w:right w:val="single" w:sz="4" w:space="0" w:color="auto"/>
            </w:tcBorders>
            <w:shd w:val="clear" w:color="auto" w:fill="auto"/>
            <w:noWrap/>
            <w:vAlign w:val="bottom"/>
          </w:tcPr>
          <w:p w14:paraId="0AE26533" w14:textId="77777777" w:rsidR="00553051" w:rsidRPr="008B50AC" w:rsidRDefault="00553051" w:rsidP="008B5422">
            <w:pPr>
              <w:jc w:val="center"/>
              <w:outlineLvl w:val="0"/>
              <w:rPr>
                <w:color w:val="000000"/>
                <w:sz w:val="20"/>
                <w:szCs w:val="20"/>
              </w:rPr>
            </w:pPr>
            <w:r>
              <w:rPr>
                <w:color w:val="000000"/>
                <w:sz w:val="20"/>
                <w:szCs w:val="20"/>
              </w:rPr>
              <w:t>8,071</w:t>
            </w:r>
          </w:p>
        </w:tc>
        <w:tc>
          <w:tcPr>
            <w:tcW w:w="1787" w:type="dxa"/>
            <w:gridSpan w:val="2"/>
            <w:tcBorders>
              <w:top w:val="nil"/>
              <w:left w:val="nil"/>
              <w:bottom w:val="single" w:sz="4" w:space="0" w:color="auto"/>
              <w:right w:val="single" w:sz="4" w:space="0" w:color="auto"/>
            </w:tcBorders>
            <w:shd w:val="clear" w:color="auto" w:fill="auto"/>
            <w:noWrap/>
            <w:vAlign w:val="bottom"/>
          </w:tcPr>
          <w:p w14:paraId="2A510C74" w14:textId="77777777" w:rsidR="00553051" w:rsidRPr="008B50AC" w:rsidRDefault="00553051" w:rsidP="008B5422">
            <w:pPr>
              <w:jc w:val="center"/>
              <w:outlineLvl w:val="0"/>
              <w:rPr>
                <w:sz w:val="20"/>
                <w:szCs w:val="20"/>
              </w:rPr>
            </w:pPr>
            <w:r>
              <w:rPr>
                <w:sz w:val="20"/>
                <w:szCs w:val="20"/>
              </w:rPr>
              <w:t>11,82</w:t>
            </w:r>
          </w:p>
        </w:tc>
        <w:tc>
          <w:tcPr>
            <w:tcW w:w="1412" w:type="dxa"/>
            <w:gridSpan w:val="2"/>
            <w:tcBorders>
              <w:top w:val="nil"/>
              <w:left w:val="nil"/>
              <w:bottom w:val="single" w:sz="4" w:space="0" w:color="auto"/>
              <w:right w:val="single" w:sz="4" w:space="0" w:color="auto"/>
            </w:tcBorders>
            <w:shd w:val="clear" w:color="auto" w:fill="auto"/>
            <w:noWrap/>
            <w:vAlign w:val="bottom"/>
          </w:tcPr>
          <w:p w14:paraId="02577717" w14:textId="77777777" w:rsidR="00553051" w:rsidRPr="008B50AC" w:rsidRDefault="00553051" w:rsidP="008B5422">
            <w:pPr>
              <w:jc w:val="center"/>
              <w:outlineLvl w:val="0"/>
              <w:rPr>
                <w:color w:val="000000"/>
                <w:sz w:val="20"/>
                <w:szCs w:val="20"/>
              </w:rPr>
            </w:pPr>
          </w:p>
        </w:tc>
        <w:tc>
          <w:tcPr>
            <w:tcW w:w="1353" w:type="dxa"/>
            <w:gridSpan w:val="2"/>
            <w:tcBorders>
              <w:top w:val="nil"/>
              <w:left w:val="nil"/>
              <w:bottom w:val="single" w:sz="4" w:space="0" w:color="auto"/>
              <w:right w:val="single" w:sz="4" w:space="0" w:color="auto"/>
            </w:tcBorders>
            <w:shd w:val="clear" w:color="auto" w:fill="auto"/>
            <w:noWrap/>
            <w:vAlign w:val="bottom"/>
          </w:tcPr>
          <w:p w14:paraId="708062A0" w14:textId="77777777" w:rsidR="00553051" w:rsidRPr="008B50AC" w:rsidRDefault="00553051" w:rsidP="008B5422">
            <w:pPr>
              <w:jc w:val="center"/>
              <w:outlineLvl w:val="0"/>
              <w:rPr>
                <w:sz w:val="20"/>
                <w:szCs w:val="20"/>
              </w:rPr>
            </w:pPr>
            <w:r w:rsidRPr="008B50AC">
              <w:rPr>
                <w:sz w:val="20"/>
                <w:szCs w:val="20"/>
              </w:rPr>
              <w:t>8,67</w:t>
            </w:r>
          </w:p>
        </w:tc>
        <w:tc>
          <w:tcPr>
            <w:tcW w:w="1624" w:type="dxa"/>
            <w:gridSpan w:val="3"/>
            <w:tcBorders>
              <w:top w:val="nil"/>
              <w:left w:val="nil"/>
              <w:bottom w:val="single" w:sz="4" w:space="0" w:color="auto"/>
              <w:right w:val="single" w:sz="4" w:space="0" w:color="auto"/>
            </w:tcBorders>
            <w:shd w:val="clear" w:color="auto" w:fill="auto"/>
            <w:noWrap/>
            <w:vAlign w:val="bottom"/>
          </w:tcPr>
          <w:p w14:paraId="085499F4" w14:textId="77777777" w:rsidR="00553051" w:rsidRPr="008B50AC" w:rsidRDefault="00553051" w:rsidP="008B5422">
            <w:pPr>
              <w:jc w:val="center"/>
              <w:outlineLvl w:val="0"/>
              <w:rPr>
                <w:sz w:val="20"/>
                <w:szCs w:val="20"/>
              </w:rPr>
            </w:pPr>
            <w:r w:rsidRPr="008B50AC">
              <w:rPr>
                <w:sz w:val="20"/>
                <w:szCs w:val="20"/>
              </w:rPr>
              <w:t>0,366</w:t>
            </w:r>
          </w:p>
        </w:tc>
        <w:tc>
          <w:tcPr>
            <w:tcW w:w="1134" w:type="dxa"/>
            <w:gridSpan w:val="2"/>
            <w:tcBorders>
              <w:top w:val="nil"/>
              <w:left w:val="nil"/>
              <w:bottom w:val="single" w:sz="4" w:space="0" w:color="auto"/>
              <w:right w:val="single" w:sz="4" w:space="0" w:color="auto"/>
            </w:tcBorders>
            <w:shd w:val="clear" w:color="auto" w:fill="auto"/>
            <w:noWrap/>
            <w:vAlign w:val="bottom"/>
          </w:tcPr>
          <w:p w14:paraId="30A2D991" w14:textId="77777777" w:rsidR="00553051" w:rsidRPr="008B50AC" w:rsidRDefault="00553051" w:rsidP="008B5422">
            <w:pPr>
              <w:jc w:val="center"/>
              <w:outlineLvl w:val="0"/>
              <w:rPr>
                <w:sz w:val="20"/>
                <w:szCs w:val="20"/>
              </w:rPr>
            </w:pPr>
            <w:r w:rsidRPr="008B50AC">
              <w:rPr>
                <w:sz w:val="20"/>
                <w:szCs w:val="20"/>
              </w:rPr>
              <w:t>0,00</w:t>
            </w:r>
          </w:p>
        </w:tc>
        <w:tc>
          <w:tcPr>
            <w:tcW w:w="1417" w:type="dxa"/>
            <w:gridSpan w:val="4"/>
            <w:tcBorders>
              <w:top w:val="nil"/>
              <w:left w:val="nil"/>
              <w:bottom w:val="single" w:sz="4" w:space="0" w:color="auto"/>
              <w:right w:val="single" w:sz="4" w:space="0" w:color="auto"/>
            </w:tcBorders>
            <w:shd w:val="clear" w:color="auto" w:fill="auto"/>
            <w:noWrap/>
            <w:vAlign w:val="bottom"/>
          </w:tcPr>
          <w:p w14:paraId="728164CB" w14:textId="77777777" w:rsidR="00553051" w:rsidRPr="008B50AC" w:rsidRDefault="00553051" w:rsidP="008B5422">
            <w:pPr>
              <w:jc w:val="center"/>
              <w:outlineLvl w:val="0"/>
              <w:rPr>
                <w:color w:val="000000"/>
                <w:sz w:val="20"/>
                <w:szCs w:val="20"/>
              </w:rPr>
            </w:pPr>
            <w:r w:rsidRPr="008B50AC">
              <w:rPr>
                <w:color w:val="000000"/>
                <w:sz w:val="20"/>
                <w:szCs w:val="20"/>
              </w:rPr>
              <w:t>104,0</w:t>
            </w:r>
          </w:p>
        </w:tc>
      </w:tr>
      <w:tr w:rsidR="00553051" w:rsidRPr="008B50AC" w14:paraId="797ED478" w14:textId="77777777" w:rsidTr="008B5422">
        <w:trPr>
          <w:gridBefore w:val="2"/>
          <w:wBefore w:w="494" w:type="dxa"/>
          <w:trHeight w:val="238"/>
        </w:trPr>
        <w:tc>
          <w:tcPr>
            <w:tcW w:w="17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27ECA7A" w14:textId="77777777" w:rsidR="00553051" w:rsidRPr="008B50AC" w:rsidRDefault="00553051" w:rsidP="008B5422">
            <w:pPr>
              <w:jc w:val="center"/>
              <w:outlineLvl w:val="0"/>
              <w:rPr>
                <w:color w:val="000000"/>
                <w:sz w:val="20"/>
                <w:szCs w:val="20"/>
              </w:rPr>
            </w:pPr>
            <w:r w:rsidRPr="008B50AC">
              <w:rPr>
                <w:color w:val="000000"/>
                <w:sz w:val="20"/>
                <w:szCs w:val="20"/>
              </w:rPr>
              <w:t>2030</w:t>
            </w:r>
          </w:p>
        </w:tc>
        <w:tc>
          <w:tcPr>
            <w:tcW w:w="203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052A8E47" w14:textId="77777777" w:rsidR="00553051" w:rsidRPr="008B50AC" w:rsidRDefault="00553051" w:rsidP="008B5422">
            <w:pPr>
              <w:jc w:val="center"/>
              <w:outlineLvl w:val="0"/>
              <w:rPr>
                <w:sz w:val="20"/>
                <w:szCs w:val="20"/>
              </w:rPr>
            </w:pPr>
            <w:r w:rsidRPr="008B50AC">
              <w:rPr>
                <w:sz w:val="20"/>
                <w:szCs w:val="20"/>
              </w:rPr>
              <w:t>1</w:t>
            </w:r>
          </w:p>
        </w:tc>
        <w:tc>
          <w:tcPr>
            <w:tcW w:w="1473" w:type="dxa"/>
            <w:gridSpan w:val="2"/>
            <w:tcBorders>
              <w:top w:val="single" w:sz="4" w:space="0" w:color="auto"/>
              <w:left w:val="nil"/>
              <w:bottom w:val="single" w:sz="4" w:space="0" w:color="auto"/>
              <w:right w:val="single" w:sz="4" w:space="0" w:color="auto"/>
            </w:tcBorders>
            <w:shd w:val="clear" w:color="auto" w:fill="auto"/>
            <w:noWrap/>
            <w:vAlign w:val="center"/>
          </w:tcPr>
          <w:p w14:paraId="4CA0F942" w14:textId="77777777" w:rsidR="00553051" w:rsidRPr="008B50AC" w:rsidRDefault="00553051" w:rsidP="008B5422">
            <w:pPr>
              <w:jc w:val="center"/>
              <w:outlineLvl w:val="0"/>
              <w:rPr>
                <w:sz w:val="20"/>
                <w:szCs w:val="20"/>
              </w:rPr>
            </w:pPr>
            <w:r>
              <w:rPr>
                <w:sz w:val="20"/>
                <w:szCs w:val="20"/>
              </w:rPr>
              <w:t>3 406,08</w:t>
            </w:r>
          </w:p>
        </w:tc>
        <w:tc>
          <w:tcPr>
            <w:tcW w:w="1327" w:type="dxa"/>
            <w:gridSpan w:val="3"/>
            <w:tcBorders>
              <w:top w:val="single" w:sz="4" w:space="0" w:color="auto"/>
              <w:left w:val="nil"/>
              <w:bottom w:val="single" w:sz="4" w:space="0" w:color="auto"/>
              <w:right w:val="single" w:sz="4" w:space="0" w:color="auto"/>
            </w:tcBorders>
            <w:shd w:val="clear" w:color="auto" w:fill="auto"/>
            <w:noWrap/>
            <w:vAlign w:val="bottom"/>
          </w:tcPr>
          <w:p w14:paraId="56872D0C" w14:textId="77777777" w:rsidR="00553051" w:rsidRPr="008B50AC" w:rsidRDefault="00553051" w:rsidP="008B5422">
            <w:pPr>
              <w:jc w:val="center"/>
              <w:outlineLvl w:val="0"/>
              <w:rPr>
                <w:color w:val="000000"/>
                <w:sz w:val="20"/>
                <w:szCs w:val="20"/>
              </w:rPr>
            </w:pPr>
            <w:r>
              <w:rPr>
                <w:color w:val="000000"/>
                <w:sz w:val="20"/>
                <w:szCs w:val="20"/>
              </w:rPr>
              <w:t>8,313</w:t>
            </w:r>
          </w:p>
        </w:tc>
        <w:tc>
          <w:tcPr>
            <w:tcW w:w="1787" w:type="dxa"/>
            <w:gridSpan w:val="2"/>
            <w:tcBorders>
              <w:top w:val="single" w:sz="4" w:space="0" w:color="auto"/>
              <w:left w:val="nil"/>
              <w:bottom w:val="single" w:sz="4" w:space="0" w:color="auto"/>
              <w:right w:val="single" w:sz="4" w:space="0" w:color="auto"/>
            </w:tcBorders>
            <w:shd w:val="clear" w:color="auto" w:fill="auto"/>
            <w:noWrap/>
            <w:vAlign w:val="bottom"/>
          </w:tcPr>
          <w:p w14:paraId="1AD7F78F" w14:textId="77777777" w:rsidR="00553051" w:rsidRPr="008B50AC" w:rsidRDefault="00553051" w:rsidP="008B5422">
            <w:pPr>
              <w:jc w:val="center"/>
              <w:outlineLvl w:val="0"/>
              <w:rPr>
                <w:sz w:val="20"/>
                <w:szCs w:val="20"/>
              </w:rPr>
            </w:pPr>
            <w:r>
              <w:rPr>
                <w:sz w:val="20"/>
                <w:szCs w:val="20"/>
              </w:rPr>
              <w:t>12,40</w:t>
            </w:r>
          </w:p>
        </w:tc>
        <w:tc>
          <w:tcPr>
            <w:tcW w:w="1412" w:type="dxa"/>
            <w:gridSpan w:val="2"/>
            <w:tcBorders>
              <w:top w:val="single" w:sz="4" w:space="0" w:color="auto"/>
              <w:left w:val="nil"/>
              <w:bottom w:val="single" w:sz="4" w:space="0" w:color="auto"/>
              <w:right w:val="single" w:sz="4" w:space="0" w:color="auto"/>
            </w:tcBorders>
            <w:shd w:val="clear" w:color="auto" w:fill="auto"/>
            <w:noWrap/>
            <w:vAlign w:val="bottom"/>
          </w:tcPr>
          <w:p w14:paraId="6A40E663" w14:textId="77777777" w:rsidR="00553051" w:rsidRPr="008B50AC" w:rsidRDefault="00553051" w:rsidP="008B5422">
            <w:pPr>
              <w:jc w:val="center"/>
              <w:outlineLvl w:val="0"/>
              <w:rPr>
                <w:color w:val="000000"/>
                <w:sz w:val="20"/>
                <w:szCs w:val="20"/>
              </w:rPr>
            </w:pPr>
          </w:p>
        </w:tc>
        <w:tc>
          <w:tcPr>
            <w:tcW w:w="1353" w:type="dxa"/>
            <w:gridSpan w:val="2"/>
            <w:tcBorders>
              <w:top w:val="single" w:sz="4" w:space="0" w:color="auto"/>
              <w:left w:val="nil"/>
              <w:bottom w:val="single" w:sz="4" w:space="0" w:color="auto"/>
              <w:right w:val="single" w:sz="4" w:space="0" w:color="auto"/>
            </w:tcBorders>
            <w:shd w:val="clear" w:color="auto" w:fill="auto"/>
            <w:noWrap/>
            <w:vAlign w:val="bottom"/>
          </w:tcPr>
          <w:p w14:paraId="56D36211" w14:textId="77777777" w:rsidR="00553051" w:rsidRPr="008B50AC" w:rsidRDefault="00553051" w:rsidP="008B5422">
            <w:pPr>
              <w:jc w:val="center"/>
              <w:outlineLvl w:val="0"/>
              <w:rPr>
                <w:sz w:val="20"/>
                <w:szCs w:val="20"/>
              </w:rPr>
            </w:pPr>
            <w:r w:rsidRPr="008B50AC">
              <w:rPr>
                <w:sz w:val="20"/>
                <w:szCs w:val="20"/>
              </w:rPr>
              <w:t>8,67</w:t>
            </w:r>
          </w:p>
        </w:tc>
        <w:tc>
          <w:tcPr>
            <w:tcW w:w="1624" w:type="dxa"/>
            <w:gridSpan w:val="3"/>
            <w:tcBorders>
              <w:top w:val="single" w:sz="4" w:space="0" w:color="auto"/>
              <w:left w:val="nil"/>
              <w:bottom w:val="single" w:sz="4" w:space="0" w:color="auto"/>
              <w:right w:val="single" w:sz="4" w:space="0" w:color="auto"/>
            </w:tcBorders>
            <w:shd w:val="clear" w:color="auto" w:fill="auto"/>
            <w:noWrap/>
            <w:vAlign w:val="bottom"/>
          </w:tcPr>
          <w:p w14:paraId="06661AEB" w14:textId="77777777" w:rsidR="00553051" w:rsidRPr="008B50AC" w:rsidRDefault="00553051" w:rsidP="008B5422">
            <w:pPr>
              <w:jc w:val="center"/>
              <w:outlineLvl w:val="0"/>
              <w:rPr>
                <w:sz w:val="20"/>
                <w:szCs w:val="20"/>
              </w:rPr>
            </w:pPr>
            <w:r w:rsidRPr="008B50AC">
              <w:rPr>
                <w:sz w:val="20"/>
                <w:szCs w:val="20"/>
              </w:rPr>
              <w:t>0,366</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14:paraId="16235CB3" w14:textId="77777777" w:rsidR="00553051" w:rsidRPr="008B50AC" w:rsidRDefault="00553051" w:rsidP="008B5422">
            <w:pPr>
              <w:jc w:val="center"/>
              <w:outlineLvl w:val="0"/>
              <w:rPr>
                <w:color w:val="000000"/>
                <w:sz w:val="20"/>
                <w:szCs w:val="20"/>
              </w:rPr>
            </w:pPr>
            <w:r w:rsidRPr="008B50AC">
              <w:rPr>
                <w:sz w:val="20"/>
                <w:szCs w:val="20"/>
              </w:rPr>
              <w:t>0,00</w:t>
            </w:r>
          </w:p>
        </w:tc>
        <w:tc>
          <w:tcPr>
            <w:tcW w:w="1417" w:type="dxa"/>
            <w:gridSpan w:val="4"/>
            <w:tcBorders>
              <w:top w:val="single" w:sz="4" w:space="0" w:color="auto"/>
              <w:left w:val="nil"/>
              <w:bottom w:val="single" w:sz="4" w:space="0" w:color="auto"/>
              <w:right w:val="single" w:sz="4" w:space="0" w:color="auto"/>
            </w:tcBorders>
            <w:shd w:val="clear" w:color="auto" w:fill="auto"/>
            <w:noWrap/>
            <w:vAlign w:val="bottom"/>
          </w:tcPr>
          <w:p w14:paraId="65A802C3" w14:textId="77777777" w:rsidR="00553051" w:rsidRPr="008B50AC" w:rsidRDefault="00553051" w:rsidP="008B5422">
            <w:pPr>
              <w:jc w:val="center"/>
              <w:outlineLvl w:val="0"/>
              <w:rPr>
                <w:color w:val="000000"/>
                <w:sz w:val="20"/>
                <w:szCs w:val="20"/>
              </w:rPr>
            </w:pPr>
            <w:r w:rsidRPr="008B50AC">
              <w:rPr>
                <w:color w:val="000000"/>
                <w:sz w:val="20"/>
                <w:szCs w:val="20"/>
              </w:rPr>
              <w:t>104,0</w:t>
            </w:r>
          </w:p>
        </w:tc>
      </w:tr>
      <w:tr w:rsidR="00553051" w:rsidRPr="008B50AC" w14:paraId="2D02B479" w14:textId="77777777" w:rsidTr="008B5422">
        <w:trPr>
          <w:gridBefore w:val="2"/>
          <w:wBefore w:w="494" w:type="dxa"/>
          <w:trHeight w:val="238"/>
        </w:trPr>
        <w:tc>
          <w:tcPr>
            <w:tcW w:w="17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1A9F370" w14:textId="77777777" w:rsidR="00553051" w:rsidRPr="008B50AC" w:rsidRDefault="00553051" w:rsidP="008B5422">
            <w:pPr>
              <w:jc w:val="center"/>
              <w:outlineLvl w:val="0"/>
              <w:rPr>
                <w:color w:val="000000"/>
                <w:sz w:val="20"/>
                <w:szCs w:val="20"/>
              </w:rPr>
            </w:pPr>
            <w:r w:rsidRPr="008B50AC">
              <w:rPr>
                <w:color w:val="000000"/>
                <w:sz w:val="20"/>
                <w:szCs w:val="20"/>
              </w:rPr>
              <w:t>2031</w:t>
            </w:r>
          </w:p>
        </w:tc>
        <w:tc>
          <w:tcPr>
            <w:tcW w:w="203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3FECBC45" w14:textId="77777777" w:rsidR="00553051" w:rsidRPr="008B50AC" w:rsidRDefault="00553051" w:rsidP="008B5422">
            <w:pPr>
              <w:jc w:val="center"/>
              <w:outlineLvl w:val="0"/>
              <w:rPr>
                <w:sz w:val="20"/>
                <w:szCs w:val="20"/>
              </w:rPr>
            </w:pPr>
            <w:r w:rsidRPr="008B50AC">
              <w:rPr>
                <w:sz w:val="20"/>
                <w:szCs w:val="20"/>
              </w:rPr>
              <w:t>1</w:t>
            </w:r>
          </w:p>
        </w:tc>
        <w:tc>
          <w:tcPr>
            <w:tcW w:w="1473" w:type="dxa"/>
            <w:gridSpan w:val="2"/>
            <w:tcBorders>
              <w:top w:val="single" w:sz="4" w:space="0" w:color="auto"/>
              <w:left w:val="nil"/>
              <w:bottom w:val="single" w:sz="4" w:space="0" w:color="auto"/>
              <w:right w:val="single" w:sz="4" w:space="0" w:color="auto"/>
            </w:tcBorders>
            <w:shd w:val="clear" w:color="auto" w:fill="auto"/>
            <w:noWrap/>
            <w:vAlign w:val="center"/>
          </w:tcPr>
          <w:p w14:paraId="77FF7FD3" w14:textId="77777777" w:rsidR="00553051" w:rsidRPr="008B50AC" w:rsidRDefault="00553051" w:rsidP="008B5422">
            <w:pPr>
              <w:jc w:val="center"/>
              <w:outlineLvl w:val="0"/>
              <w:rPr>
                <w:sz w:val="20"/>
                <w:szCs w:val="20"/>
              </w:rPr>
            </w:pPr>
            <w:r>
              <w:rPr>
                <w:sz w:val="20"/>
                <w:szCs w:val="20"/>
              </w:rPr>
              <w:t>3 406,08</w:t>
            </w:r>
          </w:p>
        </w:tc>
        <w:tc>
          <w:tcPr>
            <w:tcW w:w="1327" w:type="dxa"/>
            <w:gridSpan w:val="3"/>
            <w:tcBorders>
              <w:top w:val="single" w:sz="4" w:space="0" w:color="auto"/>
              <w:left w:val="nil"/>
              <w:bottom w:val="single" w:sz="4" w:space="0" w:color="auto"/>
              <w:right w:val="single" w:sz="4" w:space="0" w:color="auto"/>
            </w:tcBorders>
            <w:shd w:val="clear" w:color="auto" w:fill="auto"/>
            <w:noWrap/>
            <w:vAlign w:val="bottom"/>
          </w:tcPr>
          <w:p w14:paraId="1FD7BCE9" w14:textId="77777777" w:rsidR="00553051" w:rsidRPr="008B50AC" w:rsidRDefault="00553051" w:rsidP="008B5422">
            <w:pPr>
              <w:jc w:val="center"/>
              <w:outlineLvl w:val="0"/>
              <w:rPr>
                <w:color w:val="000000"/>
                <w:sz w:val="20"/>
                <w:szCs w:val="20"/>
              </w:rPr>
            </w:pPr>
            <w:r>
              <w:rPr>
                <w:color w:val="000000"/>
                <w:sz w:val="20"/>
                <w:szCs w:val="20"/>
              </w:rPr>
              <w:t>8,563</w:t>
            </w:r>
          </w:p>
        </w:tc>
        <w:tc>
          <w:tcPr>
            <w:tcW w:w="1787" w:type="dxa"/>
            <w:gridSpan w:val="2"/>
            <w:tcBorders>
              <w:top w:val="single" w:sz="4" w:space="0" w:color="auto"/>
              <w:left w:val="nil"/>
              <w:bottom w:val="single" w:sz="4" w:space="0" w:color="auto"/>
              <w:right w:val="single" w:sz="4" w:space="0" w:color="auto"/>
            </w:tcBorders>
            <w:shd w:val="clear" w:color="auto" w:fill="auto"/>
            <w:noWrap/>
            <w:vAlign w:val="bottom"/>
          </w:tcPr>
          <w:p w14:paraId="327708D8" w14:textId="77777777" w:rsidR="00553051" w:rsidRPr="008B50AC" w:rsidRDefault="00553051" w:rsidP="008B5422">
            <w:pPr>
              <w:jc w:val="center"/>
              <w:outlineLvl w:val="0"/>
              <w:rPr>
                <w:sz w:val="20"/>
                <w:szCs w:val="20"/>
              </w:rPr>
            </w:pPr>
            <w:r>
              <w:rPr>
                <w:sz w:val="20"/>
                <w:szCs w:val="20"/>
              </w:rPr>
              <w:t>13,01</w:t>
            </w:r>
          </w:p>
        </w:tc>
        <w:tc>
          <w:tcPr>
            <w:tcW w:w="1412" w:type="dxa"/>
            <w:gridSpan w:val="2"/>
            <w:tcBorders>
              <w:top w:val="single" w:sz="4" w:space="0" w:color="auto"/>
              <w:left w:val="nil"/>
              <w:bottom w:val="single" w:sz="4" w:space="0" w:color="auto"/>
              <w:right w:val="single" w:sz="4" w:space="0" w:color="auto"/>
            </w:tcBorders>
            <w:shd w:val="clear" w:color="auto" w:fill="auto"/>
            <w:noWrap/>
            <w:vAlign w:val="bottom"/>
          </w:tcPr>
          <w:p w14:paraId="1B9B03EA" w14:textId="77777777" w:rsidR="00553051" w:rsidRPr="008B50AC" w:rsidRDefault="00553051" w:rsidP="008B5422">
            <w:pPr>
              <w:jc w:val="center"/>
              <w:outlineLvl w:val="0"/>
              <w:rPr>
                <w:color w:val="000000"/>
                <w:sz w:val="20"/>
                <w:szCs w:val="20"/>
              </w:rPr>
            </w:pPr>
          </w:p>
        </w:tc>
        <w:tc>
          <w:tcPr>
            <w:tcW w:w="1353" w:type="dxa"/>
            <w:gridSpan w:val="2"/>
            <w:tcBorders>
              <w:top w:val="single" w:sz="4" w:space="0" w:color="auto"/>
              <w:left w:val="nil"/>
              <w:bottom w:val="single" w:sz="4" w:space="0" w:color="auto"/>
              <w:right w:val="single" w:sz="4" w:space="0" w:color="auto"/>
            </w:tcBorders>
            <w:shd w:val="clear" w:color="auto" w:fill="auto"/>
            <w:noWrap/>
            <w:vAlign w:val="bottom"/>
          </w:tcPr>
          <w:p w14:paraId="24F1D963" w14:textId="77777777" w:rsidR="00553051" w:rsidRPr="008B50AC" w:rsidRDefault="00553051" w:rsidP="008B5422">
            <w:pPr>
              <w:jc w:val="center"/>
              <w:outlineLvl w:val="0"/>
              <w:rPr>
                <w:sz w:val="20"/>
                <w:szCs w:val="20"/>
              </w:rPr>
            </w:pPr>
            <w:r w:rsidRPr="008B50AC">
              <w:rPr>
                <w:sz w:val="20"/>
                <w:szCs w:val="20"/>
              </w:rPr>
              <w:t>8,67</w:t>
            </w:r>
          </w:p>
        </w:tc>
        <w:tc>
          <w:tcPr>
            <w:tcW w:w="1624" w:type="dxa"/>
            <w:gridSpan w:val="3"/>
            <w:tcBorders>
              <w:top w:val="single" w:sz="4" w:space="0" w:color="auto"/>
              <w:left w:val="nil"/>
              <w:bottom w:val="single" w:sz="4" w:space="0" w:color="auto"/>
              <w:right w:val="single" w:sz="4" w:space="0" w:color="auto"/>
            </w:tcBorders>
            <w:shd w:val="clear" w:color="auto" w:fill="auto"/>
            <w:noWrap/>
            <w:vAlign w:val="bottom"/>
          </w:tcPr>
          <w:p w14:paraId="6D2D7956" w14:textId="77777777" w:rsidR="00553051" w:rsidRPr="008B50AC" w:rsidRDefault="00553051" w:rsidP="008B5422">
            <w:pPr>
              <w:jc w:val="center"/>
              <w:outlineLvl w:val="0"/>
              <w:rPr>
                <w:sz w:val="20"/>
                <w:szCs w:val="20"/>
              </w:rPr>
            </w:pPr>
            <w:r w:rsidRPr="008B50AC">
              <w:rPr>
                <w:sz w:val="20"/>
                <w:szCs w:val="20"/>
              </w:rPr>
              <w:t>0,366</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14:paraId="0494D84C" w14:textId="77777777" w:rsidR="00553051" w:rsidRPr="008B50AC" w:rsidRDefault="00553051" w:rsidP="008B5422">
            <w:pPr>
              <w:jc w:val="center"/>
              <w:outlineLvl w:val="0"/>
              <w:rPr>
                <w:color w:val="000000"/>
                <w:sz w:val="20"/>
                <w:szCs w:val="20"/>
              </w:rPr>
            </w:pPr>
            <w:r w:rsidRPr="008B50AC">
              <w:rPr>
                <w:sz w:val="20"/>
                <w:szCs w:val="20"/>
              </w:rPr>
              <w:t>0,00</w:t>
            </w:r>
          </w:p>
        </w:tc>
        <w:tc>
          <w:tcPr>
            <w:tcW w:w="1417" w:type="dxa"/>
            <w:gridSpan w:val="4"/>
            <w:tcBorders>
              <w:top w:val="single" w:sz="4" w:space="0" w:color="auto"/>
              <w:left w:val="nil"/>
              <w:bottom w:val="single" w:sz="4" w:space="0" w:color="auto"/>
              <w:right w:val="single" w:sz="4" w:space="0" w:color="auto"/>
            </w:tcBorders>
            <w:shd w:val="clear" w:color="auto" w:fill="auto"/>
            <w:noWrap/>
            <w:vAlign w:val="bottom"/>
          </w:tcPr>
          <w:p w14:paraId="5D3A9F6B" w14:textId="77777777" w:rsidR="00553051" w:rsidRPr="008B50AC" w:rsidRDefault="00553051" w:rsidP="008B5422">
            <w:pPr>
              <w:jc w:val="center"/>
              <w:outlineLvl w:val="0"/>
              <w:rPr>
                <w:color w:val="000000"/>
                <w:sz w:val="20"/>
                <w:szCs w:val="20"/>
              </w:rPr>
            </w:pPr>
            <w:r w:rsidRPr="008B50AC">
              <w:rPr>
                <w:color w:val="000000"/>
                <w:sz w:val="20"/>
                <w:szCs w:val="20"/>
              </w:rPr>
              <w:t>104,0</w:t>
            </w:r>
          </w:p>
        </w:tc>
      </w:tr>
      <w:tr w:rsidR="00553051" w:rsidRPr="008B50AC" w14:paraId="3BDABC28" w14:textId="77777777" w:rsidTr="008B5422">
        <w:trPr>
          <w:gridBefore w:val="2"/>
          <w:wBefore w:w="494" w:type="dxa"/>
          <w:trHeight w:val="238"/>
        </w:trPr>
        <w:tc>
          <w:tcPr>
            <w:tcW w:w="17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D24F4F" w14:textId="77777777" w:rsidR="00553051" w:rsidRPr="008B50AC" w:rsidRDefault="00553051" w:rsidP="008B5422">
            <w:pPr>
              <w:jc w:val="center"/>
              <w:outlineLvl w:val="0"/>
              <w:rPr>
                <w:color w:val="000000"/>
                <w:sz w:val="20"/>
                <w:szCs w:val="20"/>
              </w:rPr>
            </w:pPr>
            <w:r w:rsidRPr="008B50AC">
              <w:rPr>
                <w:color w:val="000000"/>
                <w:sz w:val="20"/>
                <w:szCs w:val="20"/>
              </w:rPr>
              <w:t>2032</w:t>
            </w:r>
          </w:p>
        </w:tc>
        <w:tc>
          <w:tcPr>
            <w:tcW w:w="203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2E39833C" w14:textId="77777777" w:rsidR="00553051" w:rsidRPr="008B50AC" w:rsidRDefault="00553051" w:rsidP="008B5422">
            <w:pPr>
              <w:jc w:val="center"/>
              <w:outlineLvl w:val="0"/>
              <w:rPr>
                <w:sz w:val="20"/>
                <w:szCs w:val="20"/>
              </w:rPr>
            </w:pPr>
            <w:r w:rsidRPr="008B50AC">
              <w:rPr>
                <w:sz w:val="20"/>
                <w:szCs w:val="20"/>
              </w:rPr>
              <w:t>1</w:t>
            </w:r>
          </w:p>
        </w:tc>
        <w:tc>
          <w:tcPr>
            <w:tcW w:w="1473" w:type="dxa"/>
            <w:gridSpan w:val="2"/>
            <w:tcBorders>
              <w:top w:val="single" w:sz="4" w:space="0" w:color="auto"/>
              <w:left w:val="nil"/>
              <w:bottom w:val="single" w:sz="4" w:space="0" w:color="auto"/>
              <w:right w:val="single" w:sz="4" w:space="0" w:color="auto"/>
            </w:tcBorders>
            <w:shd w:val="clear" w:color="auto" w:fill="auto"/>
            <w:noWrap/>
            <w:vAlign w:val="center"/>
          </w:tcPr>
          <w:p w14:paraId="6F6C6019" w14:textId="77777777" w:rsidR="00553051" w:rsidRPr="008B50AC" w:rsidRDefault="00553051" w:rsidP="008B5422">
            <w:pPr>
              <w:jc w:val="center"/>
              <w:outlineLvl w:val="0"/>
              <w:rPr>
                <w:sz w:val="20"/>
                <w:szCs w:val="20"/>
              </w:rPr>
            </w:pPr>
            <w:r>
              <w:rPr>
                <w:sz w:val="20"/>
                <w:szCs w:val="20"/>
              </w:rPr>
              <w:t>3 406,08</w:t>
            </w:r>
          </w:p>
        </w:tc>
        <w:tc>
          <w:tcPr>
            <w:tcW w:w="1327" w:type="dxa"/>
            <w:gridSpan w:val="3"/>
            <w:tcBorders>
              <w:top w:val="single" w:sz="4" w:space="0" w:color="auto"/>
              <w:left w:val="nil"/>
              <w:bottom w:val="single" w:sz="4" w:space="0" w:color="auto"/>
              <w:right w:val="single" w:sz="4" w:space="0" w:color="auto"/>
            </w:tcBorders>
            <w:shd w:val="clear" w:color="auto" w:fill="auto"/>
            <w:noWrap/>
            <w:vAlign w:val="bottom"/>
          </w:tcPr>
          <w:p w14:paraId="2BAF8DFA" w14:textId="77777777" w:rsidR="00553051" w:rsidRPr="008B50AC" w:rsidRDefault="00553051" w:rsidP="008B5422">
            <w:pPr>
              <w:jc w:val="center"/>
              <w:outlineLvl w:val="0"/>
              <w:rPr>
                <w:color w:val="000000"/>
                <w:sz w:val="20"/>
                <w:szCs w:val="20"/>
              </w:rPr>
            </w:pPr>
            <w:r>
              <w:rPr>
                <w:color w:val="000000"/>
                <w:sz w:val="20"/>
                <w:szCs w:val="20"/>
              </w:rPr>
              <w:t>8,819</w:t>
            </w:r>
          </w:p>
        </w:tc>
        <w:tc>
          <w:tcPr>
            <w:tcW w:w="1787" w:type="dxa"/>
            <w:gridSpan w:val="2"/>
            <w:tcBorders>
              <w:top w:val="single" w:sz="4" w:space="0" w:color="auto"/>
              <w:left w:val="nil"/>
              <w:bottom w:val="single" w:sz="4" w:space="0" w:color="auto"/>
              <w:right w:val="single" w:sz="4" w:space="0" w:color="auto"/>
            </w:tcBorders>
            <w:shd w:val="clear" w:color="auto" w:fill="auto"/>
            <w:noWrap/>
            <w:vAlign w:val="bottom"/>
          </w:tcPr>
          <w:p w14:paraId="08E68312" w14:textId="77777777" w:rsidR="00553051" w:rsidRPr="008B50AC" w:rsidRDefault="00553051" w:rsidP="008B5422">
            <w:pPr>
              <w:jc w:val="center"/>
              <w:outlineLvl w:val="0"/>
              <w:rPr>
                <w:sz w:val="20"/>
                <w:szCs w:val="20"/>
              </w:rPr>
            </w:pPr>
            <w:r>
              <w:rPr>
                <w:sz w:val="20"/>
                <w:szCs w:val="20"/>
              </w:rPr>
              <w:t>13,65</w:t>
            </w:r>
          </w:p>
        </w:tc>
        <w:tc>
          <w:tcPr>
            <w:tcW w:w="1412" w:type="dxa"/>
            <w:gridSpan w:val="2"/>
            <w:tcBorders>
              <w:top w:val="single" w:sz="4" w:space="0" w:color="auto"/>
              <w:left w:val="nil"/>
              <w:bottom w:val="single" w:sz="4" w:space="0" w:color="auto"/>
              <w:right w:val="single" w:sz="4" w:space="0" w:color="auto"/>
            </w:tcBorders>
            <w:shd w:val="clear" w:color="auto" w:fill="auto"/>
            <w:noWrap/>
            <w:vAlign w:val="bottom"/>
          </w:tcPr>
          <w:p w14:paraId="0E3EF573" w14:textId="77777777" w:rsidR="00553051" w:rsidRPr="008B50AC" w:rsidRDefault="00553051" w:rsidP="008B5422">
            <w:pPr>
              <w:jc w:val="center"/>
              <w:outlineLvl w:val="0"/>
              <w:rPr>
                <w:color w:val="000000"/>
                <w:sz w:val="20"/>
                <w:szCs w:val="20"/>
              </w:rPr>
            </w:pPr>
          </w:p>
        </w:tc>
        <w:tc>
          <w:tcPr>
            <w:tcW w:w="1353" w:type="dxa"/>
            <w:gridSpan w:val="2"/>
            <w:tcBorders>
              <w:top w:val="single" w:sz="4" w:space="0" w:color="auto"/>
              <w:left w:val="nil"/>
              <w:bottom w:val="single" w:sz="4" w:space="0" w:color="auto"/>
              <w:right w:val="single" w:sz="4" w:space="0" w:color="auto"/>
            </w:tcBorders>
            <w:shd w:val="clear" w:color="auto" w:fill="auto"/>
            <w:noWrap/>
            <w:vAlign w:val="bottom"/>
          </w:tcPr>
          <w:p w14:paraId="205B0130" w14:textId="77777777" w:rsidR="00553051" w:rsidRPr="008B50AC" w:rsidRDefault="00553051" w:rsidP="008B5422">
            <w:pPr>
              <w:jc w:val="center"/>
              <w:outlineLvl w:val="0"/>
              <w:rPr>
                <w:sz w:val="20"/>
                <w:szCs w:val="20"/>
              </w:rPr>
            </w:pPr>
            <w:r w:rsidRPr="008B50AC">
              <w:rPr>
                <w:sz w:val="20"/>
                <w:szCs w:val="20"/>
              </w:rPr>
              <w:t>8,67</w:t>
            </w:r>
          </w:p>
        </w:tc>
        <w:tc>
          <w:tcPr>
            <w:tcW w:w="1624" w:type="dxa"/>
            <w:gridSpan w:val="3"/>
            <w:tcBorders>
              <w:top w:val="single" w:sz="4" w:space="0" w:color="auto"/>
              <w:left w:val="nil"/>
              <w:bottom w:val="single" w:sz="4" w:space="0" w:color="auto"/>
              <w:right w:val="single" w:sz="4" w:space="0" w:color="auto"/>
            </w:tcBorders>
            <w:shd w:val="clear" w:color="auto" w:fill="auto"/>
            <w:noWrap/>
            <w:vAlign w:val="bottom"/>
          </w:tcPr>
          <w:p w14:paraId="5E49620E" w14:textId="77777777" w:rsidR="00553051" w:rsidRPr="008B50AC" w:rsidRDefault="00553051" w:rsidP="008B5422">
            <w:pPr>
              <w:jc w:val="center"/>
              <w:outlineLvl w:val="0"/>
              <w:rPr>
                <w:sz w:val="20"/>
                <w:szCs w:val="20"/>
              </w:rPr>
            </w:pPr>
            <w:r w:rsidRPr="008B50AC">
              <w:rPr>
                <w:sz w:val="20"/>
                <w:szCs w:val="20"/>
              </w:rPr>
              <w:t>0,366</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14:paraId="4043A833" w14:textId="77777777" w:rsidR="00553051" w:rsidRPr="008B50AC" w:rsidRDefault="00553051" w:rsidP="008B5422">
            <w:pPr>
              <w:jc w:val="center"/>
              <w:outlineLvl w:val="0"/>
              <w:rPr>
                <w:color w:val="000000"/>
                <w:sz w:val="20"/>
                <w:szCs w:val="20"/>
              </w:rPr>
            </w:pPr>
            <w:r w:rsidRPr="008B50AC">
              <w:rPr>
                <w:sz w:val="20"/>
                <w:szCs w:val="20"/>
              </w:rPr>
              <w:t>0,00</w:t>
            </w:r>
          </w:p>
        </w:tc>
        <w:tc>
          <w:tcPr>
            <w:tcW w:w="1417" w:type="dxa"/>
            <w:gridSpan w:val="4"/>
            <w:tcBorders>
              <w:top w:val="single" w:sz="4" w:space="0" w:color="auto"/>
              <w:left w:val="nil"/>
              <w:bottom w:val="single" w:sz="4" w:space="0" w:color="auto"/>
              <w:right w:val="single" w:sz="4" w:space="0" w:color="auto"/>
            </w:tcBorders>
            <w:shd w:val="clear" w:color="auto" w:fill="auto"/>
            <w:noWrap/>
            <w:vAlign w:val="bottom"/>
          </w:tcPr>
          <w:p w14:paraId="7E9882B1" w14:textId="77777777" w:rsidR="00553051" w:rsidRPr="008B50AC" w:rsidRDefault="00553051" w:rsidP="008B5422">
            <w:pPr>
              <w:jc w:val="center"/>
              <w:outlineLvl w:val="0"/>
              <w:rPr>
                <w:color w:val="000000"/>
                <w:sz w:val="20"/>
                <w:szCs w:val="20"/>
              </w:rPr>
            </w:pPr>
            <w:r w:rsidRPr="008B50AC">
              <w:rPr>
                <w:color w:val="000000"/>
                <w:sz w:val="20"/>
                <w:szCs w:val="20"/>
              </w:rPr>
              <w:t>104,0</w:t>
            </w:r>
          </w:p>
        </w:tc>
      </w:tr>
      <w:tr w:rsidR="00553051" w:rsidRPr="008B50AC" w14:paraId="6EE8C868" w14:textId="77777777" w:rsidTr="008B5422">
        <w:trPr>
          <w:gridBefore w:val="2"/>
          <w:wBefore w:w="494" w:type="dxa"/>
          <w:trHeight w:val="238"/>
        </w:trPr>
        <w:tc>
          <w:tcPr>
            <w:tcW w:w="17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1712E1C" w14:textId="77777777" w:rsidR="00553051" w:rsidRPr="008B50AC" w:rsidRDefault="00553051" w:rsidP="008B5422">
            <w:pPr>
              <w:jc w:val="center"/>
              <w:outlineLvl w:val="0"/>
              <w:rPr>
                <w:color w:val="000000"/>
                <w:sz w:val="20"/>
                <w:szCs w:val="20"/>
              </w:rPr>
            </w:pPr>
            <w:r w:rsidRPr="008B50AC">
              <w:rPr>
                <w:color w:val="000000"/>
                <w:sz w:val="20"/>
                <w:szCs w:val="20"/>
              </w:rPr>
              <w:t>2033</w:t>
            </w:r>
          </w:p>
        </w:tc>
        <w:tc>
          <w:tcPr>
            <w:tcW w:w="203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7E02D15E" w14:textId="77777777" w:rsidR="00553051" w:rsidRPr="008B50AC" w:rsidRDefault="00553051" w:rsidP="008B5422">
            <w:pPr>
              <w:jc w:val="center"/>
              <w:outlineLvl w:val="0"/>
              <w:rPr>
                <w:sz w:val="20"/>
                <w:szCs w:val="20"/>
              </w:rPr>
            </w:pPr>
            <w:r w:rsidRPr="008B50AC">
              <w:rPr>
                <w:sz w:val="20"/>
                <w:szCs w:val="20"/>
              </w:rPr>
              <w:t>1</w:t>
            </w:r>
          </w:p>
        </w:tc>
        <w:tc>
          <w:tcPr>
            <w:tcW w:w="1473" w:type="dxa"/>
            <w:gridSpan w:val="2"/>
            <w:tcBorders>
              <w:top w:val="single" w:sz="4" w:space="0" w:color="auto"/>
              <w:left w:val="nil"/>
              <w:bottom w:val="single" w:sz="4" w:space="0" w:color="auto"/>
              <w:right w:val="single" w:sz="4" w:space="0" w:color="auto"/>
            </w:tcBorders>
            <w:shd w:val="clear" w:color="auto" w:fill="auto"/>
            <w:noWrap/>
            <w:vAlign w:val="center"/>
          </w:tcPr>
          <w:p w14:paraId="4D270440" w14:textId="77777777" w:rsidR="00553051" w:rsidRPr="008B50AC" w:rsidRDefault="00553051" w:rsidP="008B5422">
            <w:pPr>
              <w:jc w:val="center"/>
              <w:outlineLvl w:val="0"/>
              <w:rPr>
                <w:sz w:val="20"/>
                <w:szCs w:val="20"/>
              </w:rPr>
            </w:pPr>
            <w:r>
              <w:rPr>
                <w:sz w:val="20"/>
                <w:szCs w:val="20"/>
              </w:rPr>
              <w:t>3 406,08</w:t>
            </w:r>
          </w:p>
        </w:tc>
        <w:tc>
          <w:tcPr>
            <w:tcW w:w="1327" w:type="dxa"/>
            <w:gridSpan w:val="3"/>
            <w:tcBorders>
              <w:top w:val="single" w:sz="4" w:space="0" w:color="auto"/>
              <w:left w:val="nil"/>
              <w:bottom w:val="single" w:sz="4" w:space="0" w:color="auto"/>
              <w:right w:val="single" w:sz="4" w:space="0" w:color="auto"/>
            </w:tcBorders>
            <w:shd w:val="clear" w:color="auto" w:fill="auto"/>
            <w:noWrap/>
            <w:vAlign w:val="bottom"/>
          </w:tcPr>
          <w:p w14:paraId="6CDAE3E3" w14:textId="77777777" w:rsidR="00553051" w:rsidRPr="008B50AC" w:rsidRDefault="00553051" w:rsidP="008B5422">
            <w:pPr>
              <w:jc w:val="center"/>
              <w:outlineLvl w:val="0"/>
              <w:rPr>
                <w:color w:val="000000"/>
                <w:sz w:val="20"/>
                <w:szCs w:val="20"/>
              </w:rPr>
            </w:pPr>
            <w:r>
              <w:rPr>
                <w:color w:val="000000"/>
                <w:sz w:val="20"/>
                <w:szCs w:val="20"/>
              </w:rPr>
              <w:t>9,084</w:t>
            </w:r>
          </w:p>
        </w:tc>
        <w:tc>
          <w:tcPr>
            <w:tcW w:w="1787" w:type="dxa"/>
            <w:gridSpan w:val="2"/>
            <w:tcBorders>
              <w:top w:val="single" w:sz="4" w:space="0" w:color="auto"/>
              <w:left w:val="nil"/>
              <w:bottom w:val="single" w:sz="4" w:space="0" w:color="auto"/>
              <w:right w:val="single" w:sz="4" w:space="0" w:color="auto"/>
            </w:tcBorders>
            <w:shd w:val="clear" w:color="auto" w:fill="auto"/>
            <w:noWrap/>
            <w:vAlign w:val="bottom"/>
          </w:tcPr>
          <w:p w14:paraId="24657719" w14:textId="77777777" w:rsidR="00553051" w:rsidRPr="008B50AC" w:rsidRDefault="00553051" w:rsidP="008B5422">
            <w:pPr>
              <w:jc w:val="center"/>
              <w:outlineLvl w:val="0"/>
              <w:rPr>
                <w:sz w:val="20"/>
                <w:szCs w:val="20"/>
              </w:rPr>
            </w:pPr>
            <w:r>
              <w:rPr>
                <w:sz w:val="20"/>
                <w:szCs w:val="20"/>
              </w:rPr>
              <w:t>14,32</w:t>
            </w:r>
          </w:p>
        </w:tc>
        <w:tc>
          <w:tcPr>
            <w:tcW w:w="1412" w:type="dxa"/>
            <w:gridSpan w:val="2"/>
            <w:tcBorders>
              <w:top w:val="single" w:sz="4" w:space="0" w:color="auto"/>
              <w:left w:val="nil"/>
              <w:bottom w:val="single" w:sz="4" w:space="0" w:color="auto"/>
              <w:right w:val="single" w:sz="4" w:space="0" w:color="auto"/>
            </w:tcBorders>
            <w:shd w:val="clear" w:color="auto" w:fill="auto"/>
            <w:noWrap/>
            <w:vAlign w:val="bottom"/>
          </w:tcPr>
          <w:p w14:paraId="6396C8D4" w14:textId="77777777" w:rsidR="00553051" w:rsidRPr="008B50AC" w:rsidRDefault="00553051" w:rsidP="008B5422">
            <w:pPr>
              <w:jc w:val="center"/>
              <w:outlineLvl w:val="0"/>
              <w:rPr>
                <w:color w:val="000000"/>
                <w:sz w:val="20"/>
                <w:szCs w:val="20"/>
              </w:rPr>
            </w:pPr>
          </w:p>
        </w:tc>
        <w:tc>
          <w:tcPr>
            <w:tcW w:w="1353" w:type="dxa"/>
            <w:gridSpan w:val="2"/>
            <w:tcBorders>
              <w:top w:val="single" w:sz="4" w:space="0" w:color="auto"/>
              <w:left w:val="nil"/>
              <w:bottom w:val="single" w:sz="4" w:space="0" w:color="auto"/>
              <w:right w:val="single" w:sz="4" w:space="0" w:color="auto"/>
            </w:tcBorders>
            <w:shd w:val="clear" w:color="auto" w:fill="auto"/>
            <w:noWrap/>
            <w:vAlign w:val="bottom"/>
          </w:tcPr>
          <w:p w14:paraId="2AA3698C" w14:textId="77777777" w:rsidR="00553051" w:rsidRPr="008B50AC" w:rsidRDefault="00553051" w:rsidP="008B5422">
            <w:pPr>
              <w:jc w:val="center"/>
              <w:outlineLvl w:val="0"/>
              <w:rPr>
                <w:sz w:val="20"/>
                <w:szCs w:val="20"/>
              </w:rPr>
            </w:pPr>
            <w:r w:rsidRPr="008B50AC">
              <w:rPr>
                <w:sz w:val="20"/>
                <w:szCs w:val="20"/>
              </w:rPr>
              <w:t>8,67</w:t>
            </w:r>
          </w:p>
        </w:tc>
        <w:tc>
          <w:tcPr>
            <w:tcW w:w="1624" w:type="dxa"/>
            <w:gridSpan w:val="3"/>
            <w:tcBorders>
              <w:top w:val="single" w:sz="4" w:space="0" w:color="auto"/>
              <w:left w:val="nil"/>
              <w:bottom w:val="single" w:sz="4" w:space="0" w:color="auto"/>
              <w:right w:val="single" w:sz="4" w:space="0" w:color="auto"/>
            </w:tcBorders>
            <w:shd w:val="clear" w:color="auto" w:fill="auto"/>
            <w:noWrap/>
            <w:vAlign w:val="bottom"/>
          </w:tcPr>
          <w:p w14:paraId="5A14F55A" w14:textId="77777777" w:rsidR="00553051" w:rsidRPr="008B50AC" w:rsidRDefault="00553051" w:rsidP="008B5422">
            <w:pPr>
              <w:jc w:val="center"/>
              <w:outlineLvl w:val="0"/>
              <w:rPr>
                <w:sz w:val="20"/>
                <w:szCs w:val="20"/>
              </w:rPr>
            </w:pPr>
            <w:r w:rsidRPr="008B50AC">
              <w:rPr>
                <w:sz w:val="20"/>
                <w:szCs w:val="20"/>
              </w:rPr>
              <w:t>0,366</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14:paraId="71156133" w14:textId="77777777" w:rsidR="00553051" w:rsidRPr="008B50AC" w:rsidRDefault="00553051" w:rsidP="008B5422">
            <w:pPr>
              <w:jc w:val="center"/>
              <w:outlineLvl w:val="0"/>
              <w:rPr>
                <w:color w:val="000000"/>
                <w:sz w:val="20"/>
                <w:szCs w:val="20"/>
              </w:rPr>
            </w:pPr>
            <w:r w:rsidRPr="008B50AC">
              <w:rPr>
                <w:sz w:val="20"/>
                <w:szCs w:val="20"/>
              </w:rPr>
              <w:t>0,00</w:t>
            </w:r>
          </w:p>
        </w:tc>
        <w:tc>
          <w:tcPr>
            <w:tcW w:w="1417" w:type="dxa"/>
            <w:gridSpan w:val="4"/>
            <w:tcBorders>
              <w:top w:val="single" w:sz="4" w:space="0" w:color="auto"/>
              <w:left w:val="nil"/>
              <w:bottom w:val="single" w:sz="4" w:space="0" w:color="auto"/>
              <w:right w:val="single" w:sz="4" w:space="0" w:color="auto"/>
            </w:tcBorders>
            <w:shd w:val="clear" w:color="auto" w:fill="auto"/>
            <w:noWrap/>
            <w:vAlign w:val="bottom"/>
          </w:tcPr>
          <w:p w14:paraId="5C3EC3C2" w14:textId="77777777" w:rsidR="00553051" w:rsidRPr="008B50AC" w:rsidRDefault="00553051" w:rsidP="008B5422">
            <w:pPr>
              <w:jc w:val="center"/>
              <w:outlineLvl w:val="0"/>
              <w:rPr>
                <w:color w:val="000000"/>
                <w:sz w:val="20"/>
                <w:szCs w:val="20"/>
              </w:rPr>
            </w:pPr>
            <w:r w:rsidRPr="008B50AC">
              <w:rPr>
                <w:color w:val="000000"/>
                <w:sz w:val="20"/>
                <w:szCs w:val="20"/>
              </w:rPr>
              <w:t>104,0</w:t>
            </w:r>
          </w:p>
        </w:tc>
      </w:tr>
      <w:tr w:rsidR="00553051" w:rsidRPr="008B50AC" w14:paraId="29D87723" w14:textId="77777777" w:rsidTr="008B5422">
        <w:trPr>
          <w:gridBefore w:val="2"/>
          <w:wBefore w:w="494" w:type="dxa"/>
          <w:trHeight w:val="238"/>
        </w:trPr>
        <w:tc>
          <w:tcPr>
            <w:tcW w:w="17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35D434D" w14:textId="77777777" w:rsidR="00553051" w:rsidRPr="008B50AC" w:rsidRDefault="00553051" w:rsidP="008B5422">
            <w:pPr>
              <w:jc w:val="center"/>
              <w:outlineLvl w:val="0"/>
              <w:rPr>
                <w:color w:val="000000"/>
                <w:sz w:val="20"/>
                <w:szCs w:val="20"/>
              </w:rPr>
            </w:pPr>
            <w:r>
              <w:rPr>
                <w:color w:val="000000"/>
                <w:sz w:val="20"/>
                <w:szCs w:val="20"/>
              </w:rPr>
              <w:t>2034</w:t>
            </w:r>
          </w:p>
        </w:tc>
        <w:tc>
          <w:tcPr>
            <w:tcW w:w="2037"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5BEBD52F" w14:textId="77777777" w:rsidR="00553051" w:rsidRPr="008B50AC" w:rsidRDefault="00553051" w:rsidP="008B5422">
            <w:pPr>
              <w:jc w:val="center"/>
              <w:outlineLvl w:val="0"/>
              <w:rPr>
                <w:sz w:val="20"/>
                <w:szCs w:val="20"/>
              </w:rPr>
            </w:pPr>
            <w:r>
              <w:rPr>
                <w:sz w:val="20"/>
                <w:szCs w:val="20"/>
              </w:rPr>
              <w:t>1</w:t>
            </w:r>
          </w:p>
        </w:tc>
        <w:tc>
          <w:tcPr>
            <w:tcW w:w="1473" w:type="dxa"/>
            <w:gridSpan w:val="2"/>
            <w:tcBorders>
              <w:top w:val="single" w:sz="4" w:space="0" w:color="auto"/>
              <w:left w:val="nil"/>
              <w:bottom w:val="single" w:sz="4" w:space="0" w:color="auto"/>
              <w:right w:val="single" w:sz="4" w:space="0" w:color="auto"/>
            </w:tcBorders>
            <w:shd w:val="clear" w:color="auto" w:fill="auto"/>
            <w:noWrap/>
            <w:vAlign w:val="center"/>
          </w:tcPr>
          <w:p w14:paraId="015E61CA" w14:textId="77777777" w:rsidR="00553051" w:rsidRDefault="00553051" w:rsidP="008B5422">
            <w:pPr>
              <w:jc w:val="center"/>
              <w:outlineLvl w:val="0"/>
              <w:rPr>
                <w:sz w:val="20"/>
                <w:szCs w:val="20"/>
              </w:rPr>
            </w:pPr>
            <w:r>
              <w:rPr>
                <w:sz w:val="20"/>
                <w:szCs w:val="20"/>
              </w:rPr>
              <w:t>3 406,08</w:t>
            </w:r>
          </w:p>
        </w:tc>
        <w:tc>
          <w:tcPr>
            <w:tcW w:w="1327" w:type="dxa"/>
            <w:gridSpan w:val="3"/>
            <w:tcBorders>
              <w:top w:val="single" w:sz="4" w:space="0" w:color="auto"/>
              <w:left w:val="nil"/>
              <w:bottom w:val="single" w:sz="4" w:space="0" w:color="auto"/>
              <w:right w:val="single" w:sz="4" w:space="0" w:color="auto"/>
            </w:tcBorders>
            <w:shd w:val="clear" w:color="auto" w:fill="auto"/>
            <w:noWrap/>
            <w:vAlign w:val="bottom"/>
          </w:tcPr>
          <w:p w14:paraId="1CDA4393" w14:textId="77777777" w:rsidR="00553051" w:rsidRPr="008B50AC" w:rsidRDefault="00553051" w:rsidP="008B5422">
            <w:pPr>
              <w:jc w:val="center"/>
              <w:outlineLvl w:val="0"/>
              <w:rPr>
                <w:color w:val="000000"/>
                <w:sz w:val="20"/>
                <w:szCs w:val="20"/>
              </w:rPr>
            </w:pPr>
            <w:r>
              <w:rPr>
                <w:color w:val="000000"/>
                <w:sz w:val="20"/>
                <w:szCs w:val="20"/>
              </w:rPr>
              <w:t>9,356</w:t>
            </w:r>
          </w:p>
        </w:tc>
        <w:tc>
          <w:tcPr>
            <w:tcW w:w="1787" w:type="dxa"/>
            <w:gridSpan w:val="2"/>
            <w:tcBorders>
              <w:top w:val="single" w:sz="4" w:space="0" w:color="auto"/>
              <w:left w:val="nil"/>
              <w:bottom w:val="single" w:sz="4" w:space="0" w:color="auto"/>
              <w:right w:val="single" w:sz="4" w:space="0" w:color="auto"/>
            </w:tcBorders>
            <w:shd w:val="clear" w:color="auto" w:fill="auto"/>
            <w:noWrap/>
            <w:vAlign w:val="bottom"/>
          </w:tcPr>
          <w:p w14:paraId="7C5F12ED" w14:textId="77777777" w:rsidR="00553051" w:rsidRDefault="00553051" w:rsidP="008B5422">
            <w:pPr>
              <w:jc w:val="center"/>
              <w:outlineLvl w:val="0"/>
              <w:rPr>
                <w:sz w:val="20"/>
                <w:szCs w:val="20"/>
              </w:rPr>
            </w:pPr>
            <w:r>
              <w:rPr>
                <w:sz w:val="20"/>
                <w:szCs w:val="20"/>
              </w:rPr>
              <w:t>15,01</w:t>
            </w:r>
          </w:p>
        </w:tc>
        <w:tc>
          <w:tcPr>
            <w:tcW w:w="1412" w:type="dxa"/>
            <w:gridSpan w:val="2"/>
            <w:tcBorders>
              <w:top w:val="single" w:sz="4" w:space="0" w:color="auto"/>
              <w:left w:val="nil"/>
              <w:bottom w:val="single" w:sz="4" w:space="0" w:color="auto"/>
              <w:right w:val="single" w:sz="4" w:space="0" w:color="auto"/>
            </w:tcBorders>
            <w:shd w:val="clear" w:color="auto" w:fill="auto"/>
            <w:noWrap/>
            <w:vAlign w:val="bottom"/>
          </w:tcPr>
          <w:p w14:paraId="66660019" w14:textId="77777777" w:rsidR="00553051" w:rsidRDefault="00553051" w:rsidP="008B5422">
            <w:pPr>
              <w:jc w:val="center"/>
              <w:outlineLvl w:val="0"/>
              <w:rPr>
                <w:color w:val="000000"/>
                <w:sz w:val="20"/>
                <w:szCs w:val="20"/>
              </w:rPr>
            </w:pPr>
          </w:p>
        </w:tc>
        <w:tc>
          <w:tcPr>
            <w:tcW w:w="1353" w:type="dxa"/>
            <w:gridSpan w:val="2"/>
            <w:tcBorders>
              <w:top w:val="single" w:sz="4" w:space="0" w:color="auto"/>
              <w:left w:val="nil"/>
              <w:bottom w:val="single" w:sz="4" w:space="0" w:color="auto"/>
              <w:right w:val="single" w:sz="4" w:space="0" w:color="auto"/>
            </w:tcBorders>
            <w:shd w:val="clear" w:color="auto" w:fill="auto"/>
            <w:noWrap/>
            <w:vAlign w:val="bottom"/>
          </w:tcPr>
          <w:p w14:paraId="721EBA30" w14:textId="77777777" w:rsidR="00553051" w:rsidRPr="008B50AC" w:rsidRDefault="00553051" w:rsidP="008B5422">
            <w:pPr>
              <w:jc w:val="center"/>
              <w:outlineLvl w:val="0"/>
              <w:rPr>
                <w:sz w:val="20"/>
                <w:szCs w:val="20"/>
              </w:rPr>
            </w:pPr>
            <w:r>
              <w:rPr>
                <w:sz w:val="20"/>
                <w:szCs w:val="20"/>
              </w:rPr>
              <w:t>8,67</w:t>
            </w:r>
          </w:p>
        </w:tc>
        <w:tc>
          <w:tcPr>
            <w:tcW w:w="1624" w:type="dxa"/>
            <w:gridSpan w:val="3"/>
            <w:tcBorders>
              <w:top w:val="single" w:sz="4" w:space="0" w:color="auto"/>
              <w:left w:val="nil"/>
              <w:bottom w:val="single" w:sz="4" w:space="0" w:color="auto"/>
              <w:right w:val="single" w:sz="4" w:space="0" w:color="auto"/>
            </w:tcBorders>
            <w:shd w:val="clear" w:color="auto" w:fill="auto"/>
            <w:noWrap/>
            <w:vAlign w:val="bottom"/>
          </w:tcPr>
          <w:p w14:paraId="1FD9ADFD" w14:textId="77777777" w:rsidR="00553051" w:rsidRPr="008B50AC" w:rsidRDefault="00553051" w:rsidP="008B5422">
            <w:pPr>
              <w:jc w:val="center"/>
              <w:outlineLvl w:val="0"/>
              <w:rPr>
                <w:sz w:val="20"/>
                <w:szCs w:val="20"/>
              </w:rPr>
            </w:pPr>
            <w:r>
              <w:rPr>
                <w:sz w:val="20"/>
                <w:szCs w:val="20"/>
              </w:rPr>
              <w:t>0,366</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14:paraId="7CF481C6" w14:textId="77777777" w:rsidR="00553051" w:rsidRPr="008B50AC" w:rsidRDefault="00553051" w:rsidP="008B5422">
            <w:pPr>
              <w:jc w:val="center"/>
              <w:outlineLvl w:val="0"/>
              <w:rPr>
                <w:sz w:val="20"/>
                <w:szCs w:val="20"/>
              </w:rPr>
            </w:pPr>
            <w:r>
              <w:rPr>
                <w:sz w:val="20"/>
                <w:szCs w:val="20"/>
              </w:rPr>
              <w:t>0,00</w:t>
            </w:r>
          </w:p>
        </w:tc>
        <w:tc>
          <w:tcPr>
            <w:tcW w:w="1417" w:type="dxa"/>
            <w:gridSpan w:val="4"/>
            <w:tcBorders>
              <w:top w:val="single" w:sz="4" w:space="0" w:color="auto"/>
              <w:left w:val="nil"/>
              <w:bottom w:val="single" w:sz="4" w:space="0" w:color="auto"/>
              <w:right w:val="single" w:sz="4" w:space="0" w:color="auto"/>
            </w:tcBorders>
            <w:shd w:val="clear" w:color="auto" w:fill="auto"/>
            <w:noWrap/>
            <w:vAlign w:val="bottom"/>
          </w:tcPr>
          <w:p w14:paraId="4B2371FB" w14:textId="77777777" w:rsidR="00553051" w:rsidRPr="008B50AC" w:rsidRDefault="00553051" w:rsidP="008B5422">
            <w:pPr>
              <w:jc w:val="center"/>
              <w:outlineLvl w:val="0"/>
              <w:rPr>
                <w:color w:val="000000"/>
                <w:sz w:val="20"/>
                <w:szCs w:val="20"/>
              </w:rPr>
            </w:pPr>
            <w:r>
              <w:rPr>
                <w:color w:val="000000"/>
                <w:sz w:val="20"/>
                <w:szCs w:val="20"/>
              </w:rPr>
              <w:t>104,0</w:t>
            </w:r>
          </w:p>
        </w:tc>
      </w:tr>
    </w:tbl>
    <w:p w14:paraId="705F4218" w14:textId="77777777" w:rsidR="00553051" w:rsidRDefault="00553051" w:rsidP="00553051">
      <w:pPr>
        <w:widowControl w:val="0"/>
        <w:suppressAutoHyphens/>
        <w:ind w:left="720"/>
        <w:contextualSpacing/>
        <w:jc w:val="both"/>
        <w:rPr>
          <w:b/>
          <w:kern w:val="1"/>
          <w:sz w:val="12"/>
          <w:szCs w:val="12"/>
        </w:rPr>
      </w:pPr>
    </w:p>
    <w:p w14:paraId="0F9D5252" w14:textId="67913336" w:rsidR="00553051" w:rsidRDefault="00553051" w:rsidP="00A81D7D">
      <w:pPr>
        <w:pStyle w:val="Standard"/>
        <w:suppressAutoHyphens w:val="0"/>
        <w:autoSpaceDE w:val="0"/>
        <w:ind w:firstLine="709"/>
        <w:jc w:val="right"/>
        <w:rPr>
          <w:sz w:val="28"/>
          <w:szCs w:val="28"/>
        </w:rPr>
      </w:pPr>
    </w:p>
    <w:p w14:paraId="48668BDD" w14:textId="51E2FD08" w:rsidR="00553051" w:rsidRDefault="00553051" w:rsidP="00A81D7D">
      <w:pPr>
        <w:pStyle w:val="Standard"/>
        <w:suppressAutoHyphens w:val="0"/>
        <w:autoSpaceDE w:val="0"/>
        <w:ind w:firstLine="709"/>
        <w:jc w:val="right"/>
        <w:rPr>
          <w:sz w:val="28"/>
          <w:szCs w:val="28"/>
        </w:rPr>
      </w:pPr>
    </w:p>
    <w:p w14:paraId="64B91F78" w14:textId="229497A8" w:rsidR="006D64C1" w:rsidRDefault="006D64C1" w:rsidP="00A81D7D">
      <w:pPr>
        <w:pStyle w:val="Standard"/>
        <w:suppressAutoHyphens w:val="0"/>
        <w:autoSpaceDE w:val="0"/>
        <w:ind w:firstLine="709"/>
        <w:jc w:val="right"/>
        <w:rPr>
          <w:sz w:val="28"/>
          <w:szCs w:val="28"/>
        </w:rPr>
      </w:pPr>
    </w:p>
    <w:p w14:paraId="398AD775" w14:textId="1828FDC3" w:rsidR="006D64C1" w:rsidRDefault="006D64C1" w:rsidP="00A81D7D">
      <w:pPr>
        <w:pStyle w:val="Standard"/>
        <w:suppressAutoHyphens w:val="0"/>
        <w:autoSpaceDE w:val="0"/>
        <w:ind w:firstLine="709"/>
        <w:jc w:val="right"/>
        <w:rPr>
          <w:sz w:val="28"/>
          <w:szCs w:val="28"/>
        </w:rPr>
      </w:pPr>
    </w:p>
    <w:p w14:paraId="75000DBE" w14:textId="77777777" w:rsidR="00483D2C" w:rsidRPr="0096649E" w:rsidRDefault="00483D2C" w:rsidP="00483D2C">
      <w:pPr>
        <w:widowControl w:val="0"/>
        <w:suppressAutoHyphens/>
        <w:ind w:left="720"/>
        <w:contextualSpacing/>
        <w:jc w:val="both"/>
        <w:rPr>
          <w:b/>
          <w:kern w:val="1"/>
          <w:sz w:val="12"/>
          <w:szCs w:val="12"/>
        </w:rPr>
      </w:pPr>
    </w:p>
    <w:p w14:paraId="1E1C1CCC" w14:textId="68C69ADB" w:rsidR="00483D2C" w:rsidRDefault="00483D2C" w:rsidP="00483D2C">
      <w:pPr>
        <w:widowControl w:val="0"/>
        <w:suppressAutoHyphens/>
        <w:ind w:left="720"/>
        <w:contextualSpacing/>
        <w:jc w:val="both"/>
        <w:rPr>
          <w:b/>
          <w:kern w:val="1"/>
          <w:sz w:val="12"/>
          <w:szCs w:val="12"/>
        </w:rPr>
      </w:pPr>
    </w:p>
    <w:p w14:paraId="262FB560" w14:textId="6CD10A56" w:rsidR="00553051" w:rsidRDefault="00553051" w:rsidP="00483D2C">
      <w:pPr>
        <w:widowControl w:val="0"/>
        <w:suppressAutoHyphens/>
        <w:ind w:left="720"/>
        <w:contextualSpacing/>
        <w:jc w:val="both"/>
        <w:rPr>
          <w:b/>
          <w:kern w:val="1"/>
          <w:sz w:val="12"/>
          <w:szCs w:val="12"/>
        </w:rPr>
      </w:pPr>
    </w:p>
    <w:p w14:paraId="2A8688AB" w14:textId="1780037A" w:rsidR="00553051" w:rsidRDefault="00553051" w:rsidP="00483D2C">
      <w:pPr>
        <w:widowControl w:val="0"/>
        <w:suppressAutoHyphens/>
        <w:ind w:left="720"/>
        <w:contextualSpacing/>
        <w:jc w:val="both"/>
        <w:rPr>
          <w:b/>
          <w:kern w:val="1"/>
          <w:sz w:val="12"/>
          <w:szCs w:val="12"/>
        </w:rPr>
      </w:pPr>
    </w:p>
    <w:p w14:paraId="25122455" w14:textId="7CAD9F06" w:rsidR="00553051" w:rsidRDefault="00553051" w:rsidP="00483D2C">
      <w:pPr>
        <w:widowControl w:val="0"/>
        <w:suppressAutoHyphens/>
        <w:ind w:left="720"/>
        <w:contextualSpacing/>
        <w:jc w:val="both"/>
        <w:rPr>
          <w:b/>
          <w:kern w:val="1"/>
          <w:sz w:val="12"/>
          <w:szCs w:val="12"/>
        </w:rPr>
      </w:pPr>
    </w:p>
    <w:p w14:paraId="2BBAA497" w14:textId="65A7FCAF" w:rsidR="00553051" w:rsidRDefault="00553051" w:rsidP="00483D2C">
      <w:pPr>
        <w:widowControl w:val="0"/>
        <w:suppressAutoHyphens/>
        <w:ind w:left="720"/>
        <w:contextualSpacing/>
        <w:jc w:val="both"/>
        <w:rPr>
          <w:b/>
          <w:kern w:val="1"/>
          <w:sz w:val="12"/>
          <w:szCs w:val="12"/>
        </w:rPr>
      </w:pPr>
    </w:p>
    <w:p w14:paraId="7895A4BB" w14:textId="77777777" w:rsidR="00553051" w:rsidRPr="0096649E" w:rsidRDefault="00553051" w:rsidP="00483D2C">
      <w:pPr>
        <w:widowControl w:val="0"/>
        <w:suppressAutoHyphens/>
        <w:ind w:left="720"/>
        <w:contextualSpacing/>
        <w:jc w:val="both"/>
        <w:rPr>
          <w:b/>
          <w:kern w:val="1"/>
          <w:sz w:val="12"/>
          <w:szCs w:val="12"/>
        </w:rPr>
      </w:pPr>
    </w:p>
    <w:p w14:paraId="378991CE" w14:textId="77777777" w:rsidR="00483D2C" w:rsidRPr="0096649E" w:rsidRDefault="00483D2C" w:rsidP="00483D2C">
      <w:pPr>
        <w:widowControl w:val="0"/>
        <w:suppressAutoHyphens/>
        <w:ind w:left="720"/>
        <w:contextualSpacing/>
        <w:jc w:val="both"/>
        <w:rPr>
          <w:b/>
          <w:kern w:val="1"/>
          <w:sz w:val="12"/>
          <w:szCs w:val="12"/>
        </w:rPr>
      </w:pPr>
    </w:p>
    <w:p w14:paraId="001E41AC" w14:textId="42DCBB6A" w:rsidR="00483D2C" w:rsidRDefault="00483D2C" w:rsidP="00483D2C">
      <w:pPr>
        <w:tabs>
          <w:tab w:val="left" w:pos="567"/>
          <w:tab w:val="left" w:pos="993"/>
        </w:tabs>
        <w:ind w:left="568"/>
        <w:jc w:val="center"/>
        <w:rPr>
          <w:b/>
          <w:sz w:val="28"/>
          <w:szCs w:val="28"/>
        </w:rPr>
      </w:pPr>
      <w:r w:rsidRPr="0096649E">
        <w:rPr>
          <w:b/>
          <w:sz w:val="28"/>
          <w:szCs w:val="28"/>
        </w:rPr>
        <w:lastRenderedPageBreak/>
        <w:t xml:space="preserve">Прогнозируемый объем валовой выручки по объектам </w:t>
      </w:r>
      <w:r w:rsidRPr="0096649E">
        <w:rPr>
          <w:b/>
          <w:color w:val="000000"/>
          <w:sz w:val="28"/>
          <w:szCs w:val="28"/>
        </w:rPr>
        <w:t xml:space="preserve">теплоснабжения </w:t>
      </w:r>
      <w:r w:rsidRPr="0096649E">
        <w:rPr>
          <w:b/>
          <w:sz w:val="28"/>
          <w:szCs w:val="28"/>
        </w:rPr>
        <w:t>на период 2024-2034 гг.</w:t>
      </w:r>
    </w:p>
    <w:p w14:paraId="290E9BEA" w14:textId="165AA03B" w:rsidR="006D64C1" w:rsidRDefault="006D64C1" w:rsidP="00483D2C">
      <w:pPr>
        <w:tabs>
          <w:tab w:val="left" w:pos="567"/>
          <w:tab w:val="left" w:pos="993"/>
        </w:tabs>
        <w:ind w:left="568"/>
        <w:jc w:val="center"/>
        <w:rPr>
          <w:b/>
          <w:sz w:val="28"/>
          <w:szCs w:val="28"/>
        </w:rPr>
      </w:pPr>
    </w:p>
    <w:tbl>
      <w:tblPr>
        <w:tblW w:w="3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2406"/>
        <w:gridCol w:w="2463"/>
        <w:gridCol w:w="2349"/>
        <w:gridCol w:w="2335"/>
      </w:tblGrid>
      <w:tr w:rsidR="00407ACF" w:rsidRPr="009B02E9" w14:paraId="0068CD14" w14:textId="77777777" w:rsidTr="008B5422">
        <w:trPr>
          <w:trHeight w:val="697"/>
          <w:jc w:val="center"/>
        </w:trPr>
        <w:tc>
          <w:tcPr>
            <w:tcW w:w="803" w:type="pct"/>
            <w:vMerge w:val="restart"/>
            <w:shd w:val="clear" w:color="auto" w:fill="auto"/>
            <w:vAlign w:val="center"/>
            <w:hideMark/>
          </w:tcPr>
          <w:p w14:paraId="0A93B4C7" w14:textId="77777777" w:rsidR="00407ACF" w:rsidRPr="009B02E9" w:rsidRDefault="00407ACF" w:rsidP="008B5422">
            <w:pPr>
              <w:jc w:val="center"/>
              <w:rPr>
                <w:color w:val="000000"/>
                <w:sz w:val="20"/>
                <w:szCs w:val="20"/>
              </w:rPr>
            </w:pPr>
            <w:r w:rsidRPr="009B02E9">
              <w:rPr>
                <w:color w:val="000000"/>
                <w:sz w:val="20"/>
                <w:szCs w:val="20"/>
              </w:rPr>
              <w:t>Срок действия соглашения</w:t>
            </w:r>
          </w:p>
        </w:tc>
        <w:tc>
          <w:tcPr>
            <w:tcW w:w="1057" w:type="pct"/>
            <w:vMerge w:val="restart"/>
            <w:shd w:val="clear" w:color="auto" w:fill="auto"/>
            <w:vAlign w:val="center"/>
            <w:hideMark/>
          </w:tcPr>
          <w:p w14:paraId="5F8ADF21" w14:textId="77777777" w:rsidR="00407ACF" w:rsidRPr="009B02E9" w:rsidRDefault="00407ACF" w:rsidP="008B5422">
            <w:pPr>
              <w:jc w:val="center"/>
              <w:rPr>
                <w:color w:val="000000"/>
                <w:sz w:val="20"/>
                <w:szCs w:val="20"/>
              </w:rPr>
            </w:pPr>
            <w:r w:rsidRPr="009B02E9">
              <w:rPr>
                <w:color w:val="000000"/>
                <w:sz w:val="20"/>
                <w:szCs w:val="20"/>
              </w:rPr>
              <w:t>Предельный (максимальный) рост необходимой валовой выручки, %</w:t>
            </w:r>
          </w:p>
        </w:tc>
        <w:tc>
          <w:tcPr>
            <w:tcW w:w="3140" w:type="pct"/>
            <w:gridSpan w:val="3"/>
          </w:tcPr>
          <w:p w14:paraId="6D9ECE9A" w14:textId="77777777" w:rsidR="00407ACF" w:rsidRPr="009B02E9" w:rsidRDefault="00407ACF" w:rsidP="008B5422">
            <w:pPr>
              <w:jc w:val="center"/>
              <w:rPr>
                <w:color w:val="000000"/>
                <w:sz w:val="20"/>
                <w:szCs w:val="20"/>
              </w:rPr>
            </w:pPr>
            <w:r w:rsidRPr="009B02E9">
              <w:rPr>
                <w:color w:val="000000"/>
                <w:sz w:val="20"/>
                <w:szCs w:val="20"/>
              </w:rPr>
              <w:t>Примерный объем НВВ, тыс.руб.</w:t>
            </w:r>
          </w:p>
        </w:tc>
      </w:tr>
      <w:tr w:rsidR="00407ACF" w:rsidRPr="009B02E9" w14:paraId="183E0ADF" w14:textId="77777777" w:rsidTr="008B5422">
        <w:trPr>
          <w:cantSplit/>
          <w:trHeight w:val="2845"/>
          <w:jc w:val="center"/>
        </w:trPr>
        <w:tc>
          <w:tcPr>
            <w:tcW w:w="803" w:type="pct"/>
            <w:vMerge/>
            <w:vAlign w:val="center"/>
            <w:hideMark/>
          </w:tcPr>
          <w:p w14:paraId="4F9037BB" w14:textId="77777777" w:rsidR="00407ACF" w:rsidRPr="009B02E9" w:rsidRDefault="00407ACF" w:rsidP="008B5422">
            <w:pPr>
              <w:rPr>
                <w:color w:val="000000"/>
                <w:sz w:val="20"/>
                <w:szCs w:val="20"/>
              </w:rPr>
            </w:pPr>
          </w:p>
        </w:tc>
        <w:tc>
          <w:tcPr>
            <w:tcW w:w="1057" w:type="pct"/>
            <w:vMerge/>
            <w:vAlign w:val="center"/>
            <w:hideMark/>
          </w:tcPr>
          <w:p w14:paraId="6AB6D501" w14:textId="77777777" w:rsidR="00407ACF" w:rsidRPr="009B02E9" w:rsidRDefault="00407ACF" w:rsidP="008B5422">
            <w:pPr>
              <w:rPr>
                <w:color w:val="000000"/>
                <w:sz w:val="20"/>
                <w:szCs w:val="20"/>
              </w:rPr>
            </w:pPr>
          </w:p>
        </w:tc>
        <w:tc>
          <w:tcPr>
            <w:tcW w:w="1082" w:type="pct"/>
            <w:vAlign w:val="center"/>
          </w:tcPr>
          <w:p w14:paraId="031667F3" w14:textId="77777777" w:rsidR="00407ACF" w:rsidRPr="009B02E9" w:rsidRDefault="00407ACF" w:rsidP="008B5422">
            <w:pPr>
              <w:jc w:val="center"/>
              <w:rPr>
                <w:color w:val="000000"/>
                <w:sz w:val="20"/>
                <w:szCs w:val="20"/>
              </w:rPr>
            </w:pPr>
            <w:r w:rsidRPr="009B02E9">
              <w:rPr>
                <w:color w:val="000000"/>
                <w:sz w:val="20"/>
                <w:szCs w:val="20"/>
              </w:rPr>
              <w:t>Теплоснабжение МО СП «Баргузинское»</w:t>
            </w:r>
          </w:p>
        </w:tc>
        <w:tc>
          <w:tcPr>
            <w:tcW w:w="1029" w:type="pct"/>
            <w:vAlign w:val="center"/>
          </w:tcPr>
          <w:p w14:paraId="0D9E8DED" w14:textId="77777777" w:rsidR="00407ACF" w:rsidRPr="009B02E9" w:rsidRDefault="00407ACF" w:rsidP="008B5422">
            <w:pPr>
              <w:jc w:val="center"/>
              <w:rPr>
                <w:color w:val="000000"/>
                <w:sz w:val="20"/>
                <w:szCs w:val="20"/>
              </w:rPr>
            </w:pPr>
            <w:r w:rsidRPr="009B02E9">
              <w:rPr>
                <w:color w:val="000000"/>
                <w:sz w:val="20"/>
                <w:szCs w:val="20"/>
              </w:rPr>
              <w:t>Холодное водоснабжение МО СП «Баргузинское»</w:t>
            </w:r>
          </w:p>
        </w:tc>
        <w:tc>
          <w:tcPr>
            <w:tcW w:w="1029" w:type="pct"/>
            <w:vAlign w:val="center"/>
          </w:tcPr>
          <w:p w14:paraId="16B77CDE" w14:textId="77777777" w:rsidR="00407ACF" w:rsidRPr="009B02E9" w:rsidRDefault="00407ACF" w:rsidP="008B5422">
            <w:pPr>
              <w:jc w:val="center"/>
              <w:rPr>
                <w:color w:val="000000"/>
                <w:sz w:val="20"/>
                <w:szCs w:val="20"/>
              </w:rPr>
            </w:pPr>
            <w:r>
              <w:rPr>
                <w:color w:val="000000"/>
                <w:sz w:val="20"/>
                <w:szCs w:val="20"/>
              </w:rPr>
              <w:t>Горячее</w:t>
            </w:r>
            <w:r w:rsidRPr="009B02E9">
              <w:rPr>
                <w:color w:val="000000"/>
                <w:sz w:val="20"/>
                <w:szCs w:val="20"/>
              </w:rPr>
              <w:t xml:space="preserve"> водоснабжение МО СП «Баргузинское»</w:t>
            </w:r>
          </w:p>
        </w:tc>
      </w:tr>
      <w:tr w:rsidR="00407ACF" w:rsidRPr="009B02E9" w14:paraId="5726FD45" w14:textId="77777777" w:rsidTr="008B5422">
        <w:trPr>
          <w:trHeight w:val="272"/>
          <w:jc w:val="center"/>
        </w:trPr>
        <w:tc>
          <w:tcPr>
            <w:tcW w:w="803" w:type="pct"/>
            <w:shd w:val="clear" w:color="auto" w:fill="auto"/>
            <w:noWrap/>
            <w:vAlign w:val="center"/>
            <w:hideMark/>
          </w:tcPr>
          <w:p w14:paraId="1F33C5A9" w14:textId="77777777" w:rsidR="00407ACF" w:rsidRPr="009B02E9" w:rsidRDefault="00407ACF" w:rsidP="008B5422">
            <w:pPr>
              <w:jc w:val="center"/>
              <w:rPr>
                <w:color w:val="000000"/>
                <w:sz w:val="20"/>
                <w:szCs w:val="20"/>
              </w:rPr>
            </w:pPr>
            <w:r w:rsidRPr="009B02E9">
              <w:rPr>
                <w:color w:val="000000"/>
                <w:sz w:val="20"/>
                <w:szCs w:val="20"/>
              </w:rPr>
              <w:t>Ед. изм.</w:t>
            </w:r>
          </w:p>
        </w:tc>
        <w:tc>
          <w:tcPr>
            <w:tcW w:w="1057" w:type="pct"/>
            <w:shd w:val="clear" w:color="auto" w:fill="auto"/>
            <w:noWrap/>
            <w:vAlign w:val="center"/>
            <w:hideMark/>
          </w:tcPr>
          <w:p w14:paraId="2032A429" w14:textId="77777777" w:rsidR="00407ACF" w:rsidRPr="009B02E9" w:rsidRDefault="00407ACF" w:rsidP="008B5422">
            <w:pPr>
              <w:jc w:val="center"/>
              <w:rPr>
                <w:color w:val="000000"/>
                <w:sz w:val="20"/>
                <w:szCs w:val="20"/>
              </w:rPr>
            </w:pPr>
            <w:r w:rsidRPr="009B02E9">
              <w:rPr>
                <w:color w:val="000000"/>
                <w:sz w:val="20"/>
                <w:szCs w:val="20"/>
              </w:rPr>
              <w:t>%</w:t>
            </w:r>
          </w:p>
        </w:tc>
        <w:tc>
          <w:tcPr>
            <w:tcW w:w="1082" w:type="pct"/>
            <w:vAlign w:val="center"/>
          </w:tcPr>
          <w:p w14:paraId="51D08279" w14:textId="77777777" w:rsidR="00407ACF" w:rsidRPr="009B02E9" w:rsidRDefault="00407ACF" w:rsidP="008B5422">
            <w:pPr>
              <w:jc w:val="center"/>
              <w:rPr>
                <w:color w:val="000000"/>
                <w:sz w:val="20"/>
                <w:szCs w:val="20"/>
              </w:rPr>
            </w:pPr>
            <w:r w:rsidRPr="009B02E9">
              <w:rPr>
                <w:color w:val="000000"/>
                <w:sz w:val="20"/>
                <w:szCs w:val="20"/>
              </w:rPr>
              <w:t>тыс.руб.</w:t>
            </w:r>
          </w:p>
        </w:tc>
        <w:tc>
          <w:tcPr>
            <w:tcW w:w="1029" w:type="pct"/>
            <w:vAlign w:val="center"/>
          </w:tcPr>
          <w:p w14:paraId="472A4408" w14:textId="77777777" w:rsidR="00407ACF" w:rsidRPr="009B02E9" w:rsidRDefault="00407ACF" w:rsidP="008B5422">
            <w:pPr>
              <w:jc w:val="center"/>
              <w:rPr>
                <w:color w:val="000000"/>
                <w:sz w:val="20"/>
                <w:szCs w:val="20"/>
              </w:rPr>
            </w:pPr>
            <w:r w:rsidRPr="009B02E9">
              <w:rPr>
                <w:color w:val="000000"/>
                <w:sz w:val="20"/>
                <w:szCs w:val="20"/>
              </w:rPr>
              <w:t>тыс.руб.</w:t>
            </w:r>
          </w:p>
        </w:tc>
        <w:tc>
          <w:tcPr>
            <w:tcW w:w="1029" w:type="pct"/>
            <w:vAlign w:val="center"/>
          </w:tcPr>
          <w:p w14:paraId="3B80CC36" w14:textId="77777777" w:rsidR="00407ACF" w:rsidRPr="009B02E9" w:rsidRDefault="00407ACF" w:rsidP="008B5422">
            <w:pPr>
              <w:jc w:val="center"/>
              <w:rPr>
                <w:color w:val="000000"/>
                <w:sz w:val="20"/>
                <w:szCs w:val="20"/>
              </w:rPr>
            </w:pPr>
            <w:r>
              <w:rPr>
                <w:color w:val="000000"/>
                <w:sz w:val="20"/>
                <w:szCs w:val="20"/>
              </w:rPr>
              <w:t>тыс.руб.</w:t>
            </w:r>
          </w:p>
        </w:tc>
      </w:tr>
      <w:tr w:rsidR="00407ACF" w:rsidRPr="00D72336" w14:paraId="49D9474F" w14:textId="77777777" w:rsidTr="008B5422">
        <w:trPr>
          <w:trHeight w:val="272"/>
          <w:jc w:val="center"/>
        </w:trPr>
        <w:tc>
          <w:tcPr>
            <w:tcW w:w="803" w:type="pct"/>
            <w:shd w:val="clear" w:color="auto" w:fill="auto"/>
            <w:noWrap/>
            <w:vAlign w:val="center"/>
            <w:hideMark/>
          </w:tcPr>
          <w:p w14:paraId="0DCF2F1D" w14:textId="77777777" w:rsidR="00407ACF" w:rsidRPr="009B02E9" w:rsidRDefault="00407ACF" w:rsidP="008B5422">
            <w:pPr>
              <w:jc w:val="center"/>
              <w:rPr>
                <w:color w:val="000000"/>
                <w:sz w:val="20"/>
                <w:szCs w:val="20"/>
              </w:rPr>
            </w:pPr>
            <w:r w:rsidRPr="009B02E9">
              <w:rPr>
                <w:color w:val="000000"/>
                <w:sz w:val="20"/>
                <w:szCs w:val="20"/>
              </w:rPr>
              <w:t>2024</w:t>
            </w:r>
          </w:p>
        </w:tc>
        <w:tc>
          <w:tcPr>
            <w:tcW w:w="1057" w:type="pct"/>
            <w:shd w:val="clear" w:color="000000" w:fill="FFFFFF"/>
            <w:noWrap/>
            <w:vAlign w:val="center"/>
            <w:hideMark/>
          </w:tcPr>
          <w:p w14:paraId="604F265A" w14:textId="77777777" w:rsidR="00407ACF" w:rsidRPr="009B02E9" w:rsidRDefault="00407ACF" w:rsidP="008B5422">
            <w:pPr>
              <w:jc w:val="center"/>
              <w:rPr>
                <w:sz w:val="20"/>
                <w:szCs w:val="20"/>
              </w:rPr>
            </w:pPr>
            <w:r>
              <w:rPr>
                <w:color w:val="000000"/>
                <w:sz w:val="20"/>
                <w:szCs w:val="20"/>
              </w:rPr>
              <w:t>107,2</w:t>
            </w:r>
          </w:p>
        </w:tc>
        <w:tc>
          <w:tcPr>
            <w:tcW w:w="1082" w:type="pct"/>
            <w:vAlign w:val="bottom"/>
          </w:tcPr>
          <w:p w14:paraId="577F3B16" w14:textId="77777777" w:rsidR="00407ACF" w:rsidRPr="00DB12C2" w:rsidRDefault="00407ACF" w:rsidP="008B5422">
            <w:pPr>
              <w:jc w:val="center"/>
              <w:rPr>
                <w:color w:val="000000"/>
                <w:sz w:val="20"/>
                <w:szCs w:val="20"/>
                <w:lang w:val="en-US"/>
              </w:rPr>
            </w:pPr>
            <w:r>
              <w:rPr>
                <w:color w:val="000000"/>
                <w:sz w:val="20"/>
                <w:szCs w:val="20"/>
              </w:rPr>
              <w:t>6 </w:t>
            </w:r>
            <w:r>
              <w:rPr>
                <w:color w:val="000000"/>
                <w:sz w:val="20"/>
                <w:szCs w:val="20"/>
                <w:lang w:val="en-US"/>
              </w:rPr>
              <w:t>254,67</w:t>
            </w:r>
          </w:p>
        </w:tc>
        <w:tc>
          <w:tcPr>
            <w:tcW w:w="1029" w:type="pct"/>
            <w:vAlign w:val="bottom"/>
          </w:tcPr>
          <w:p w14:paraId="470AA684" w14:textId="77777777" w:rsidR="00407ACF" w:rsidRPr="009B02E9" w:rsidRDefault="00407ACF" w:rsidP="008B5422">
            <w:pPr>
              <w:jc w:val="center"/>
              <w:rPr>
                <w:color w:val="000000"/>
                <w:sz w:val="20"/>
                <w:szCs w:val="20"/>
              </w:rPr>
            </w:pPr>
            <w:r w:rsidRPr="004516E7">
              <w:rPr>
                <w:color w:val="000000"/>
                <w:sz w:val="20"/>
                <w:szCs w:val="20"/>
              </w:rPr>
              <w:t>114,16</w:t>
            </w:r>
          </w:p>
        </w:tc>
        <w:tc>
          <w:tcPr>
            <w:tcW w:w="1029" w:type="pct"/>
            <w:vAlign w:val="bottom"/>
          </w:tcPr>
          <w:p w14:paraId="7EA2E287" w14:textId="77777777" w:rsidR="00407ACF" w:rsidRPr="00D72336" w:rsidRDefault="00407ACF" w:rsidP="008B5422">
            <w:pPr>
              <w:jc w:val="center"/>
              <w:rPr>
                <w:color w:val="000000"/>
                <w:sz w:val="20"/>
                <w:szCs w:val="20"/>
                <w:lang w:val="en-US"/>
              </w:rPr>
            </w:pPr>
            <w:r>
              <w:rPr>
                <w:color w:val="000000"/>
                <w:sz w:val="20"/>
                <w:szCs w:val="20"/>
              </w:rPr>
              <w:t>641</w:t>
            </w:r>
            <w:r>
              <w:rPr>
                <w:color w:val="000000"/>
                <w:sz w:val="20"/>
                <w:szCs w:val="20"/>
                <w:lang w:val="en-US"/>
              </w:rPr>
              <w:t>,46</w:t>
            </w:r>
          </w:p>
        </w:tc>
      </w:tr>
      <w:tr w:rsidR="00407ACF" w:rsidRPr="00D72336" w14:paraId="3EA39B77" w14:textId="77777777" w:rsidTr="008B5422">
        <w:trPr>
          <w:trHeight w:val="272"/>
          <w:jc w:val="center"/>
        </w:trPr>
        <w:tc>
          <w:tcPr>
            <w:tcW w:w="803" w:type="pct"/>
            <w:shd w:val="clear" w:color="auto" w:fill="auto"/>
            <w:noWrap/>
            <w:vAlign w:val="center"/>
            <w:hideMark/>
          </w:tcPr>
          <w:p w14:paraId="2F917BB0" w14:textId="77777777" w:rsidR="00407ACF" w:rsidRPr="009B02E9" w:rsidRDefault="00407ACF" w:rsidP="008B5422">
            <w:pPr>
              <w:jc w:val="center"/>
              <w:rPr>
                <w:color w:val="000000"/>
                <w:sz w:val="20"/>
                <w:szCs w:val="20"/>
              </w:rPr>
            </w:pPr>
            <w:r w:rsidRPr="009B02E9">
              <w:rPr>
                <w:color w:val="000000"/>
                <w:sz w:val="20"/>
                <w:szCs w:val="20"/>
              </w:rPr>
              <w:t>2025</w:t>
            </w:r>
          </w:p>
        </w:tc>
        <w:tc>
          <w:tcPr>
            <w:tcW w:w="1057" w:type="pct"/>
            <w:shd w:val="clear" w:color="000000" w:fill="FFFFFF"/>
            <w:noWrap/>
            <w:vAlign w:val="center"/>
            <w:hideMark/>
          </w:tcPr>
          <w:p w14:paraId="7B42EE8B" w14:textId="77777777" w:rsidR="00407ACF" w:rsidRPr="009B02E9" w:rsidRDefault="00407ACF" w:rsidP="008B5422">
            <w:pPr>
              <w:jc w:val="center"/>
              <w:rPr>
                <w:sz w:val="20"/>
                <w:szCs w:val="20"/>
              </w:rPr>
            </w:pPr>
            <w:r w:rsidRPr="009B02E9">
              <w:rPr>
                <w:color w:val="000000"/>
                <w:sz w:val="20"/>
                <w:szCs w:val="20"/>
              </w:rPr>
              <w:t>104,</w:t>
            </w:r>
            <w:r>
              <w:rPr>
                <w:color w:val="000000"/>
                <w:sz w:val="20"/>
                <w:szCs w:val="20"/>
              </w:rPr>
              <w:t>2</w:t>
            </w:r>
          </w:p>
        </w:tc>
        <w:tc>
          <w:tcPr>
            <w:tcW w:w="1082" w:type="pct"/>
            <w:vAlign w:val="bottom"/>
          </w:tcPr>
          <w:p w14:paraId="51C64202" w14:textId="77777777" w:rsidR="00407ACF" w:rsidRPr="00881B6B" w:rsidRDefault="00407ACF" w:rsidP="008B5422">
            <w:pPr>
              <w:jc w:val="center"/>
              <w:rPr>
                <w:color w:val="000000"/>
                <w:sz w:val="20"/>
                <w:szCs w:val="20"/>
                <w:lang w:val="en-US"/>
              </w:rPr>
            </w:pPr>
            <w:r>
              <w:rPr>
                <w:color w:val="000000"/>
                <w:sz w:val="20"/>
                <w:szCs w:val="20"/>
                <w:lang w:val="en-US"/>
              </w:rPr>
              <w:t>6 517,37</w:t>
            </w:r>
          </w:p>
        </w:tc>
        <w:tc>
          <w:tcPr>
            <w:tcW w:w="1029" w:type="pct"/>
            <w:vAlign w:val="bottom"/>
          </w:tcPr>
          <w:p w14:paraId="3DDF15C7" w14:textId="77777777" w:rsidR="00407ACF" w:rsidRPr="009B02E9" w:rsidRDefault="00407ACF" w:rsidP="008B5422">
            <w:pPr>
              <w:jc w:val="center"/>
              <w:rPr>
                <w:color w:val="000000"/>
                <w:sz w:val="20"/>
                <w:szCs w:val="20"/>
              </w:rPr>
            </w:pPr>
            <w:r w:rsidRPr="004516E7">
              <w:rPr>
                <w:color w:val="000000"/>
                <w:sz w:val="20"/>
                <w:szCs w:val="20"/>
              </w:rPr>
              <w:t>118,95</w:t>
            </w:r>
          </w:p>
        </w:tc>
        <w:tc>
          <w:tcPr>
            <w:tcW w:w="1029" w:type="pct"/>
            <w:vAlign w:val="bottom"/>
          </w:tcPr>
          <w:p w14:paraId="32533EF9" w14:textId="77777777" w:rsidR="00407ACF" w:rsidRPr="00D72336" w:rsidRDefault="00407ACF" w:rsidP="008B5422">
            <w:pPr>
              <w:jc w:val="center"/>
              <w:rPr>
                <w:color w:val="000000"/>
                <w:sz w:val="20"/>
                <w:szCs w:val="20"/>
                <w:lang w:val="en-US"/>
              </w:rPr>
            </w:pPr>
            <w:r>
              <w:rPr>
                <w:color w:val="000000"/>
                <w:sz w:val="20"/>
                <w:szCs w:val="20"/>
                <w:lang w:val="en-US"/>
              </w:rPr>
              <w:t>668,4</w:t>
            </w:r>
            <w:r>
              <w:rPr>
                <w:color w:val="000000"/>
                <w:sz w:val="20"/>
                <w:szCs w:val="20"/>
              </w:rPr>
              <w:t>0</w:t>
            </w:r>
          </w:p>
        </w:tc>
      </w:tr>
      <w:tr w:rsidR="00407ACF" w:rsidRPr="00D72336" w14:paraId="480054BA" w14:textId="77777777" w:rsidTr="008B5422">
        <w:trPr>
          <w:trHeight w:val="272"/>
          <w:jc w:val="center"/>
        </w:trPr>
        <w:tc>
          <w:tcPr>
            <w:tcW w:w="803" w:type="pct"/>
            <w:shd w:val="clear" w:color="auto" w:fill="auto"/>
            <w:noWrap/>
            <w:vAlign w:val="center"/>
            <w:hideMark/>
          </w:tcPr>
          <w:p w14:paraId="2590093C" w14:textId="77777777" w:rsidR="00407ACF" w:rsidRPr="009B02E9" w:rsidRDefault="00407ACF" w:rsidP="008B5422">
            <w:pPr>
              <w:jc w:val="center"/>
              <w:rPr>
                <w:color w:val="000000"/>
                <w:sz w:val="20"/>
                <w:szCs w:val="20"/>
              </w:rPr>
            </w:pPr>
            <w:r w:rsidRPr="009B02E9">
              <w:rPr>
                <w:color w:val="000000"/>
                <w:sz w:val="20"/>
                <w:szCs w:val="20"/>
              </w:rPr>
              <w:t>2026</w:t>
            </w:r>
          </w:p>
        </w:tc>
        <w:tc>
          <w:tcPr>
            <w:tcW w:w="1057" w:type="pct"/>
            <w:shd w:val="clear" w:color="auto" w:fill="auto"/>
            <w:noWrap/>
            <w:vAlign w:val="center"/>
            <w:hideMark/>
          </w:tcPr>
          <w:p w14:paraId="21BF16F2" w14:textId="77777777" w:rsidR="00407ACF" w:rsidRPr="009B02E9" w:rsidRDefault="00407ACF" w:rsidP="008B5422">
            <w:pPr>
              <w:jc w:val="center"/>
              <w:rPr>
                <w:color w:val="000000"/>
                <w:sz w:val="20"/>
                <w:szCs w:val="20"/>
              </w:rPr>
            </w:pPr>
            <w:r w:rsidRPr="009B02E9">
              <w:rPr>
                <w:color w:val="000000"/>
                <w:sz w:val="20"/>
                <w:szCs w:val="20"/>
              </w:rPr>
              <w:t>104,0</w:t>
            </w:r>
          </w:p>
        </w:tc>
        <w:tc>
          <w:tcPr>
            <w:tcW w:w="1082" w:type="pct"/>
            <w:vAlign w:val="bottom"/>
          </w:tcPr>
          <w:p w14:paraId="3ADFF4B7" w14:textId="77777777" w:rsidR="00407ACF" w:rsidRPr="00D72336" w:rsidRDefault="00407ACF" w:rsidP="008B5422">
            <w:pPr>
              <w:jc w:val="center"/>
              <w:rPr>
                <w:color w:val="000000"/>
                <w:sz w:val="20"/>
                <w:szCs w:val="20"/>
                <w:lang w:val="en-US"/>
              </w:rPr>
            </w:pPr>
            <w:r w:rsidRPr="004516E7">
              <w:rPr>
                <w:color w:val="000000"/>
                <w:sz w:val="20"/>
                <w:szCs w:val="20"/>
              </w:rPr>
              <w:t>6</w:t>
            </w:r>
            <w:r>
              <w:rPr>
                <w:color w:val="000000"/>
                <w:sz w:val="20"/>
                <w:szCs w:val="20"/>
              </w:rPr>
              <w:t> </w:t>
            </w:r>
            <w:r>
              <w:rPr>
                <w:color w:val="000000"/>
                <w:sz w:val="20"/>
                <w:szCs w:val="20"/>
                <w:lang w:val="en-US"/>
              </w:rPr>
              <w:t>778,06</w:t>
            </w:r>
          </w:p>
        </w:tc>
        <w:tc>
          <w:tcPr>
            <w:tcW w:w="1029" w:type="pct"/>
            <w:vAlign w:val="bottom"/>
          </w:tcPr>
          <w:p w14:paraId="3CBBF02A" w14:textId="77777777" w:rsidR="00407ACF" w:rsidRPr="009B02E9" w:rsidRDefault="00407ACF" w:rsidP="008B5422">
            <w:pPr>
              <w:jc w:val="center"/>
              <w:rPr>
                <w:color w:val="000000"/>
                <w:sz w:val="20"/>
                <w:szCs w:val="20"/>
              </w:rPr>
            </w:pPr>
            <w:r w:rsidRPr="004516E7">
              <w:rPr>
                <w:color w:val="000000"/>
                <w:sz w:val="20"/>
                <w:szCs w:val="20"/>
              </w:rPr>
              <w:t>123,71</w:t>
            </w:r>
          </w:p>
        </w:tc>
        <w:tc>
          <w:tcPr>
            <w:tcW w:w="1029" w:type="pct"/>
            <w:vAlign w:val="bottom"/>
          </w:tcPr>
          <w:p w14:paraId="10F95360" w14:textId="77777777" w:rsidR="00407ACF" w:rsidRPr="00D72336" w:rsidRDefault="00407ACF" w:rsidP="008B5422">
            <w:pPr>
              <w:jc w:val="center"/>
              <w:rPr>
                <w:color w:val="000000"/>
                <w:sz w:val="20"/>
                <w:szCs w:val="20"/>
                <w:lang w:val="en-US"/>
              </w:rPr>
            </w:pPr>
            <w:r>
              <w:rPr>
                <w:color w:val="000000"/>
                <w:sz w:val="20"/>
                <w:szCs w:val="20"/>
                <w:lang w:val="en-US"/>
              </w:rPr>
              <w:t>695,14</w:t>
            </w:r>
          </w:p>
        </w:tc>
      </w:tr>
      <w:tr w:rsidR="00407ACF" w:rsidRPr="00D72336" w14:paraId="7EBE5639" w14:textId="77777777" w:rsidTr="008B5422">
        <w:trPr>
          <w:trHeight w:val="272"/>
          <w:jc w:val="center"/>
        </w:trPr>
        <w:tc>
          <w:tcPr>
            <w:tcW w:w="803" w:type="pct"/>
            <w:shd w:val="clear" w:color="auto" w:fill="auto"/>
            <w:noWrap/>
            <w:vAlign w:val="center"/>
            <w:hideMark/>
          </w:tcPr>
          <w:p w14:paraId="4FBF4F04" w14:textId="77777777" w:rsidR="00407ACF" w:rsidRPr="009B02E9" w:rsidRDefault="00407ACF" w:rsidP="008B5422">
            <w:pPr>
              <w:jc w:val="center"/>
              <w:rPr>
                <w:color w:val="000000"/>
                <w:sz w:val="20"/>
                <w:szCs w:val="20"/>
              </w:rPr>
            </w:pPr>
            <w:r w:rsidRPr="009B02E9">
              <w:rPr>
                <w:color w:val="000000"/>
                <w:sz w:val="20"/>
                <w:szCs w:val="20"/>
              </w:rPr>
              <w:t>2027</w:t>
            </w:r>
          </w:p>
        </w:tc>
        <w:tc>
          <w:tcPr>
            <w:tcW w:w="1057" w:type="pct"/>
            <w:shd w:val="clear" w:color="auto" w:fill="auto"/>
            <w:noWrap/>
            <w:vAlign w:val="center"/>
            <w:hideMark/>
          </w:tcPr>
          <w:p w14:paraId="7947386C" w14:textId="77777777" w:rsidR="00407ACF" w:rsidRPr="009B02E9" w:rsidRDefault="00407ACF" w:rsidP="008B5422">
            <w:pPr>
              <w:jc w:val="center"/>
              <w:rPr>
                <w:color w:val="000000"/>
                <w:sz w:val="20"/>
                <w:szCs w:val="20"/>
              </w:rPr>
            </w:pPr>
            <w:r w:rsidRPr="009B02E9">
              <w:rPr>
                <w:color w:val="000000"/>
                <w:sz w:val="20"/>
                <w:szCs w:val="20"/>
              </w:rPr>
              <w:t>104,0</w:t>
            </w:r>
          </w:p>
        </w:tc>
        <w:tc>
          <w:tcPr>
            <w:tcW w:w="1082" w:type="pct"/>
            <w:vAlign w:val="bottom"/>
          </w:tcPr>
          <w:p w14:paraId="3C4C7D9F" w14:textId="77777777" w:rsidR="00407ACF" w:rsidRPr="00D72336" w:rsidRDefault="00407ACF" w:rsidP="008B5422">
            <w:pPr>
              <w:jc w:val="center"/>
              <w:rPr>
                <w:color w:val="000000"/>
                <w:sz w:val="20"/>
                <w:szCs w:val="20"/>
                <w:lang w:val="en-US"/>
              </w:rPr>
            </w:pPr>
            <w:r>
              <w:rPr>
                <w:color w:val="000000"/>
                <w:sz w:val="20"/>
                <w:szCs w:val="20"/>
                <w:lang w:val="en-US"/>
              </w:rPr>
              <w:t>7 049,18</w:t>
            </w:r>
          </w:p>
        </w:tc>
        <w:tc>
          <w:tcPr>
            <w:tcW w:w="1029" w:type="pct"/>
            <w:vAlign w:val="bottom"/>
          </w:tcPr>
          <w:p w14:paraId="5D7C164D" w14:textId="77777777" w:rsidR="00407ACF" w:rsidRPr="009B02E9" w:rsidRDefault="00407ACF" w:rsidP="008B5422">
            <w:pPr>
              <w:jc w:val="center"/>
              <w:rPr>
                <w:color w:val="000000"/>
                <w:sz w:val="20"/>
                <w:szCs w:val="20"/>
              </w:rPr>
            </w:pPr>
            <w:r w:rsidRPr="004516E7">
              <w:rPr>
                <w:color w:val="000000"/>
                <w:sz w:val="20"/>
                <w:szCs w:val="20"/>
              </w:rPr>
              <w:t>128,66</w:t>
            </w:r>
          </w:p>
        </w:tc>
        <w:tc>
          <w:tcPr>
            <w:tcW w:w="1029" w:type="pct"/>
            <w:vAlign w:val="bottom"/>
          </w:tcPr>
          <w:p w14:paraId="7C706422" w14:textId="77777777" w:rsidR="00407ACF" w:rsidRPr="00D72336" w:rsidRDefault="00407ACF" w:rsidP="008B5422">
            <w:pPr>
              <w:jc w:val="center"/>
              <w:rPr>
                <w:color w:val="000000"/>
                <w:sz w:val="20"/>
                <w:szCs w:val="20"/>
                <w:lang w:val="en-US"/>
              </w:rPr>
            </w:pPr>
            <w:r>
              <w:rPr>
                <w:color w:val="000000"/>
                <w:sz w:val="20"/>
                <w:szCs w:val="20"/>
                <w:lang w:val="en-US"/>
              </w:rPr>
              <w:t>722,9</w:t>
            </w:r>
            <w:r>
              <w:rPr>
                <w:color w:val="000000"/>
                <w:sz w:val="20"/>
                <w:szCs w:val="20"/>
              </w:rPr>
              <w:t>4</w:t>
            </w:r>
          </w:p>
        </w:tc>
      </w:tr>
      <w:tr w:rsidR="00407ACF" w:rsidRPr="00D72336" w14:paraId="5B446E5C" w14:textId="77777777" w:rsidTr="008B5422">
        <w:trPr>
          <w:trHeight w:val="272"/>
          <w:jc w:val="center"/>
        </w:trPr>
        <w:tc>
          <w:tcPr>
            <w:tcW w:w="803" w:type="pct"/>
            <w:shd w:val="clear" w:color="auto" w:fill="auto"/>
            <w:noWrap/>
            <w:vAlign w:val="center"/>
          </w:tcPr>
          <w:p w14:paraId="66FEBBDF" w14:textId="77777777" w:rsidR="00407ACF" w:rsidRPr="009B02E9" w:rsidRDefault="00407ACF" w:rsidP="008B5422">
            <w:pPr>
              <w:jc w:val="center"/>
              <w:rPr>
                <w:color w:val="000000"/>
                <w:sz w:val="20"/>
                <w:szCs w:val="20"/>
                <w:lang w:val="en-US"/>
              </w:rPr>
            </w:pPr>
            <w:r w:rsidRPr="009B02E9">
              <w:rPr>
                <w:color w:val="000000"/>
                <w:sz w:val="20"/>
                <w:szCs w:val="20"/>
              </w:rPr>
              <w:t>2028</w:t>
            </w:r>
          </w:p>
        </w:tc>
        <w:tc>
          <w:tcPr>
            <w:tcW w:w="1057" w:type="pct"/>
            <w:shd w:val="clear" w:color="auto" w:fill="auto"/>
            <w:noWrap/>
            <w:vAlign w:val="center"/>
          </w:tcPr>
          <w:p w14:paraId="557A3AE5" w14:textId="77777777" w:rsidR="00407ACF" w:rsidRPr="009B02E9" w:rsidRDefault="00407ACF" w:rsidP="008B5422">
            <w:pPr>
              <w:jc w:val="center"/>
              <w:rPr>
                <w:color w:val="000000"/>
                <w:sz w:val="20"/>
                <w:szCs w:val="20"/>
              </w:rPr>
            </w:pPr>
            <w:r w:rsidRPr="009B02E9">
              <w:rPr>
                <w:color w:val="000000"/>
                <w:sz w:val="20"/>
                <w:szCs w:val="20"/>
              </w:rPr>
              <w:t>104,0</w:t>
            </w:r>
          </w:p>
        </w:tc>
        <w:tc>
          <w:tcPr>
            <w:tcW w:w="1082" w:type="pct"/>
            <w:vAlign w:val="bottom"/>
          </w:tcPr>
          <w:p w14:paraId="4D3237B6" w14:textId="77777777" w:rsidR="00407ACF" w:rsidRPr="00D72336" w:rsidRDefault="00407ACF" w:rsidP="008B5422">
            <w:pPr>
              <w:jc w:val="center"/>
              <w:rPr>
                <w:color w:val="000000"/>
                <w:sz w:val="20"/>
                <w:szCs w:val="20"/>
                <w:lang w:val="en-US"/>
              </w:rPr>
            </w:pPr>
            <w:r>
              <w:rPr>
                <w:color w:val="000000"/>
                <w:sz w:val="20"/>
                <w:szCs w:val="20"/>
                <w:lang w:val="en-US"/>
              </w:rPr>
              <w:t>7 331,15</w:t>
            </w:r>
          </w:p>
        </w:tc>
        <w:tc>
          <w:tcPr>
            <w:tcW w:w="1029" w:type="pct"/>
            <w:vAlign w:val="bottom"/>
          </w:tcPr>
          <w:p w14:paraId="1A9016C3" w14:textId="77777777" w:rsidR="00407ACF" w:rsidRPr="009B02E9" w:rsidRDefault="00407ACF" w:rsidP="008B5422">
            <w:pPr>
              <w:jc w:val="center"/>
              <w:rPr>
                <w:color w:val="000000"/>
                <w:sz w:val="20"/>
                <w:szCs w:val="20"/>
              </w:rPr>
            </w:pPr>
            <w:r w:rsidRPr="004516E7">
              <w:rPr>
                <w:color w:val="000000"/>
                <w:sz w:val="20"/>
                <w:szCs w:val="20"/>
              </w:rPr>
              <w:t>133,81</w:t>
            </w:r>
          </w:p>
        </w:tc>
        <w:tc>
          <w:tcPr>
            <w:tcW w:w="1029" w:type="pct"/>
            <w:vAlign w:val="bottom"/>
          </w:tcPr>
          <w:p w14:paraId="24C601EC" w14:textId="77777777" w:rsidR="00407ACF" w:rsidRPr="00D72336" w:rsidRDefault="00407ACF" w:rsidP="008B5422">
            <w:pPr>
              <w:jc w:val="center"/>
              <w:rPr>
                <w:color w:val="000000"/>
                <w:sz w:val="20"/>
                <w:szCs w:val="20"/>
                <w:lang w:val="en-US"/>
              </w:rPr>
            </w:pPr>
            <w:r>
              <w:rPr>
                <w:color w:val="000000"/>
                <w:sz w:val="20"/>
                <w:szCs w:val="20"/>
                <w:lang w:val="en-US"/>
              </w:rPr>
              <w:t>751,8</w:t>
            </w:r>
            <w:r>
              <w:rPr>
                <w:color w:val="000000"/>
                <w:sz w:val="20"/>
                <w:szCs w:val="20"/>
              </w:rPr>
              <w:t>6</w:t>
            </w:r>
          </w:p>
        </w:tc>
      </w:tr>
      <w:tr w:rsidR="00407ACF" w:rsidRPr="00D72336" w14:paraId="72973BC5" w14:textId="77777777" w:rsidTr="008B5422">
        <w:trPr>
          <w:trHeight w:val="272"/>
          <w:jc w:val="center"/>
        </w:trPr>
        <w:tc>
          <w:tcPr>
            <w:tcW w:w="803" w:type="pct"/>
            <w:shd w:val="clear" w:color="auto" w:fill="auto"/>
            <w:noWrap/>
            <w:vAlign w:val="center"/>
          </w:tcPr>
          <w:p w14:paraId="6B4A9F07" w14:textId="77777777" w:rsidR="00407ACF" w:rsidRPr="009B02E9" w:rsidRDefault="00407ACF" w:rsidP="008B5422">
            <w:pPr>
              <w:jc w:val="center"/>
              <w:rPr>
                <w:color w:val="000000"/>
                <w:sz w:val="20"/>
                <w:szCs w:val="20"/>
                <w:lang w:val="en-US"/>
              </w:rPr>
            </w:pPr>
            <w:r w:rsidRPr="009B02E9">
              <w:rPr>
                <w:color w:val="000000"/>
                <w:sz w:val="20"/>
                <w:szCs w:val="20"/>
              </w:rPr>
              <w:t>2029</w:t>
            </w:r>
          </w:p>
        </w:tc>
        <w:tc>
          <w:tcPr>
            <w:tcW w:w="1057" w:type="pct"/>
            <w:shd w:val="clear" w:color="auto" w:fill="auto"/>
            <w:noWrap/>
            <w:vAlign w:val="center"/>
          </w:tcPr>
          <w:p w14:paraId="28C3C70E" w14:textId="77777777" w:rsidR="00407ACF" w:rsidRPr="009B02E9" w:rsidRDefault="00407ACF" w:rsidP="008B5422">
            <w:pPr>
              <w:jc w:val="center"/>
              <w:rPr>
                <w:color w:val="000000"/>
                <w:sz w:val="20"/>
                <w:szCs w:val="20"/>
              </w:rPr>
            </w:pPr>
            <w:r w:rsidRPr="009B02E9">
              <w:rPr>
                <w:color w:val="000000"/>
                <w:sz w:val="20"/>
                <w:szCs w:val="20"/>
              </w:rPr>
              <w:t>104,0</w:t>
            </w:r>
          </w:p>
        </w:tc>
        <w:tc>
          <w:tcPr>
            <w:tcW w:w="1082" w:type="pct"/>
            <w:vAlign w:val="bottom"/>
          </w:tcPr>
          <w:p w14:paraId="79B83322" w14:textId="77777777" w:rsidR="00407ACF" w:rsidRPr="00D72336" w:rsidRDefault="00407ACF" w:rsidP="008B5422">
            <w:pPr>
              <w:jc w:val="center"/>
              <w:rPr>
                <w:color w:val="000000"/>
                <w:sz w:val="20"/>
                <w:szCs w:val="20"/>
                <w:lang w:val="en-US"/>
              </w:rPr>
            </w:pPr>
            <w:r>
              <w:rPr>
                <w:color w:val="000000"/>
                <w:sz w:val="20"/>
                <w:szCs w:val="20"/>
                <w:lang w:val="en-US"/>
              </w:rPr>
              <w:t>7 624,40</w:t>
            </w:r>
          </w:p>
        </w:tc>
        <w:tc>
          <w:tcPr>
            <w:tcW w:w="1029" w:type="pct"/>
            <w:vAlign w:val="bottom"/>
          </w:tcPr>
          <w:p w14:paraId="2A8E9165" w14:textId="77777777" w:rsidR="00407ACF" w:rsidRPr="009B02E9" w:rsidRDefault="00407ACF" w:rsidP="008B5422">
            <w:pPr>
              <w:jc w:val="center"/>
              <w:rPr>
                <w:color w:val="000000"/>
                <w:sz w:val="20"/>
                <w:szCs w:val="20"/>
              </w:rPr>
            </w:pPr>
            <w:r w:rsidRPr="004516E7">
              <w:rPr>
                <w:color w:val="000000"/>
                <w:sz w:val="20"/>
                <w:szCs w:val="20"/>
              </w:rPr>
              <w:t>139,16</w:t>
            </w:r>
          </w:p>
        </w:tc>
        <w:tc>
          <w:tcPr>
            <w:tcW w:w="1029" w:type="pct"/>
            <w:vAlign w:val="bottom"/>
          </w:tcPr>
          <w:p w14:paraId="3A6C94DA" w14:textId="77777777" w:rsidR="00407ACF" w:rsidRPr="00D72336" w:rsidRDefault="00407ACF" w:rsidP="008B5422">
            <w:pPr>
              <w:jc w:val="center"/>
              <w:rPr>
                <w:color w:val="000000"/>
                <w:sz w:val="20"/>
                <w:szCs w:val="20"/>
                <w:lang w:val="en-US"/>
              </w:rPr>
            </w:pPr>
            <w:r>
              <w:rPr>
                <w:color w:val="000000"/>
                <w:sz w:val="20"/>
                <w:szCs w:val="20"/>
                <w:lang w:val="en-US"/>
              </w:rPr>
              <w:t>781,94</w:t>
            </w:r>
          </w:p>
        </w:tc>
      </w:tr>
      <w:tr w:rsidR="00407ACF" w:rsidRPr="00D72336" w14:paraId="52E57627" w14:textId="77777777" w:rsidTr="008B5422">
        <w:trPr>
          <w:trHeight w:val="272"/>
          <w:jc w:val="center"/>
        </w:trPr>
        <w:tc>
          <w:tcPr>
            <w:tcW w:w="803" w:type="pct"/>
            <w:shd w:val="clear" w:color="auto" w:fill="auto"/>
            <w:noWrap/>
            <w:vAlign w:val="center"/>
          </w:tcPr>
          <w:p w14:paraId="2EDCE6D5" w14:textId="77777777" w:rsidR="00407ACF" w:rsidRPr="009B02E9" w:rsidRDefault="00407ACF" w:rsidP="008B5422">
            <w:pPr>
              <w:jc w:val="center"/>
              <w:rPr>
                <w:color w:val="000000"/>
                <w:sz w:val="20"/>
                <w:szCs w:val="20"/>
                <w:lang w:val="en-US"/>
              </w:rPr>
            </w:pPr>
            <w:r w:rsidRPr="009B02E9">
              <w:rPr>
                <w:color w:val="000000"/>
                <w:sz w:val="20"/>
                <w:szCs w:val="20"/>
              </w:rPr>
              <w:t>2030</w:t>
            </w:r>
          </w:p>
        </w:tc>
        <w:tc>
          <w:tcPr>
            <w:tcW w:w="1057" w:type="pct"/>
            <w:shd w:val="clear" w:color="auto" w:fill="auto"/>
            <w:noWrap/>
            <w:vAlign w:val="center"/>
          </w:tcPr>
          <w:p w14:paraId="6B90535E" w14:textId="77777777" w:rsidR="00407ACF" w:rsidRPr="009B02E9" w:rsidRDefault="00407ACF" w:rsidP="008B5422">
            <w:pPr>
              <w:jc w:val="center"/>
              <w:rPr>
                <w:color w:val="000000"/>
                <w:sz w:val="20"/>
                <w:szCs w:val="20"/>
              </w:rPr>
            </w:pPr>
            <w:r w:rsidRPr="009B02E9">
              <w:rPr>
                <w:color w:val="000000"/>
                <w:sz w:val="20"/>
                <w:szCs w:val="20"/>
              </w:rPr>
              <w:t>104,0</w:t>
            </w:r>
          </w:p>
        </w:tc>
        <w:tc>
          <w:tcPr>
            <w:tcW w:w="1082" w:type="pct"/>
            <w:vAlign w:val="bottom"/>
          </w:tcPr>
          <w:p w14:paraId="1ADB1CC2" w14:textId="77777777" w:rsidR="00407ACF" w:rsidRPr="00D72336" w:rsidRDefault="00407ACF" w:rsidP="008B5422">
            <w:pPr>
              <w:jc w:val="center"/>
              <w:rPr>
                <w:color w:val="000000"/>
                <w:sz w:val="20"/>
                <w:szCs w:val="20"/>
                <w:lang w:val="en-US"/>
              </w:rPr>
            </w:pPr>
            <w:r>
              <w:rPr>
                <w:color w:val="000000"/>
                <w:sz w:val="20"/>
                <w:szCs w:val="20"/>
                <w:lang w:val="en-US"/>
              </w:rPr>
              <w:t>7 929,3</w:t>
            </w:r>
            <w:r>
              <w:rPr>
                <w:color w:val="000000"/>
                <w:sz w:val="20"/>
                <w:szCs w:val="20"/>
              </w:rPr>
              <w:t>7</w:t>
            </w:r>
          </w:p>
        </w:tc>
        <w:tc>
          <w:tcPr>
            <w:tcW w:w="1029" w:type="pct"/>
            <w:vAlign w:val="bottom"/>
          </w:tcPr>
          <w:p w14:paraId="62EB0F9F" w14:textId="77777777" w:rsidR="00407ACF" w:rsidRPr="009B02E9" w:rsidRDefault="00407ACF" w:rsidP="008B5422">
            <w:pPr>
              <w:jc w:val="center"/>
              <w:rPr>
                <w:color w:val="000000"/>
                <w:sz w:val="20"/>
                <w:szCs w:val="20"/>
              </w:rPr>
            </w:pPr>
            <w:r w:rsidRPr="004516E7">
              <w:rPr>
                <w:color w:val="000000"/>
                <w:sz w:val="20"/>
                <w:szCs w:val="20"/>
              </w:rPr>
              <w:t>144,73</w:t>
            </w:r>
          </w:p>
        </w:tc>
        <w:tc>
          <w:tcPr>
            <w:tcW w:w="1029" w:type="pct"/>
            <w:vAlign w:val="bottom"/>
          </w:tcPr>
          <w:p w14:paraId="6EC33C19" w14:textId="77777777" w:rsidR="00407ACF" w:rsidRPr="00D72336" w:rsidRDefault="00407ACF" w:rsidP="008B5422">
            <w:pPr>
              <w:jc w:val="center"/>
              <w:rPr>
                <w:color w:val="000000"/>
                <w:sz w:val="20"/>
                <w:szCs w:val="20"/>
                <w:lang w:val="en-US"/>
              </w:rPr>
            </w:pPr>
            <w:r>
              <w:rPr>
                <w:color w:val="000000"/>
                <w:sz w:val="20"/>
                <w:szCs w:val="20"/>
                <w:lang w:val="en-US"/>
              </w:rPr>
              <w:t>813,2</w:t>
            </w:r>
            <w:r>
              <w:rPr>
                <w:color w:val="000000"/>
                <w:sz w:val="20"/>
                <w:szCs w:val="20"/>
              </w:rPr>
              <w:t>1</w:t>
            </w:r>
          </w:p>
        </w:tc>
      </w:tr>
      <w:tr w:rsidR="00407ACF" w:rsidRPr="00D72336" w14:paraId="01E089BA" w14:textId="77777777" w:rsidTr="008B5422">
        <w:trPr>
          <w:trHeight w:val="272"/>
          <w:jc w:val="center"/>
        </w:trPr>
        <w:tc>
          <w:tcPr>
            <w:tcW w:w="803" w:type="pct"/>
            <w:shd w:val="clear" w:color="auto" w:fill="auto"/>
            <w:noWrap/>
            <w:vAlign w:val="center"/>
          </w:tcPr>
          <w:p w14:paraId="47F2A5BC" w14:textId="77777777" w:rsidR="00407ACF" w:rsidRPr="009B02E9" w:rsidRDefault="00407ACF" w:rsidP="008B5422">
            <w:pPr>
              <w:jc w:val="center"/>
              <w:rPr>
                <w:color w:val="000000"/>
                <w:sz w:val="20"/>
                <w:szCs w:val="20"/>
                <w:lang w:val="en-US"/>
              </w:rPr>
            </w:pPr>
            <w:r w:rsidRPr="009B02E9">
              <w:rPr>
                <w:color w:val="000000"/>
                <w:sz w:val="20"/>
                <w:szCs w:val="20"/>
              </w:rPr>
              <w:t>2031</w:t>
            </w:r>
          </w:p>
        </w:tc>
        <w:tc>
          <w:tcPr>
            <w:tcW w:w="1057" w:type="pct"/>
            <w:shd w:val="clear" w:color="auto" w:fill="auto"/>
            <w:noWrap/>
            <w:vAlign w:val="center"/>
          </w:tcPr>
          <w:p w14:paraId="42CD08E5" w14:textId="77777777" w:rsidR="00407ACF" w:rsidRPr="009B02E9" w:rsidRDefault="00407ACF" w:rsidP="008B5422">
            <w:pPr>
              <w:jc w:val="center"/>
              <w:rPr>
                <w:color w:val="000000"/>
                <w:sz w:val="20"/>
                <w:szCs w:val="20"/>
              </w:rPr>
            </w:pPr>
            <w:r w:rsidRPr="009B02E9">
              <w:rPr>
                <w:color w:val="000000"/>
                <w:sz w:val="20"/>
                <w:szCs w:val="20"/>
              </w:rPr>
              <w:t>104,0</w:t>
            </w:r>
          </w:p>
        </w:tc>
        <w:tc>
          <w:tcPr>
            <w:tcW w:w="1082" w:type="pct"/>
            <w:vAlign w:val="bottom"/>
          </w:tcPr>
          <w:p w14:paraId="4EDB0CBC" w14:textId="77777777" w:rsidR="00407ACF" w:rsidRPr="00D72336" w:rsidRDefault="00407ACF" w:rsidP="008B5422">
            <w:pPr>
              <w:jc w:val="center"/>
              <w:rPr>
                <w:color w:val="000000"/>
                <w:sz w:val="20"/>
                <w:szCs w:val="20"/>
                <w:lang w:val="en-US"/>
              </w:rPr>
            </w:pPr>
            <w:r>
              <w:rPr>
                <w:color w:val="000000"/>
                <w:sz w:val="20"/>
                <w:szCs w:val="20"/>
                <w:lang w:val="en-US"/>
              </w:rPr>
              <w:t>8 246,55</w:t>
            </w:r>
          </w:p>
        </w:tc>
        <w:tc>
          <w:tcPr>
            <w:tcW w:w="1029" w:type="pct"/>
            <w:vAlign w:val="bottom"/>
          </w:tcPr>
          <w:p w14:paraId="44847671" w14:textId="77777777" w:rsidR="00407ACF" w:rsidRPr="009B02E9" w:rsidRDefault="00407ACF" w:rsidP="008B5422">
            <w:pPr>
              <w:jc w:val="center"/>
              <w:rPr>
                <w:color w:val="000000"/>
                <w:sz w:val="20"/>
                <w:szCs w:val="20"/>
              </w:rPr>
            </w:pPr>
            <w:r w:rsidRPr="004516E7">
              <w:rPr>
                <w:color w:val="000000"/>
                <w:sz w:val="20"/>
                <w:szCs w:val="20"/>
              </w:rPr>
              <w:t>150,52</w:t>
            </w:r>
          </w:p>
        </w:tc>
        <w:tc>
          <w:tcPr>
            <w:tcW w:w="1029" w:type="pct"/>
            <w:vAlign w:val="bottom"/>
          </w:tcPr>
          <w:p w14:paraId="28C0A757" w14:textId="77777777" w:rsidR="00407ACF" w:rsidRPr="00D72336" w:rsidRDefault="00407ACF" w:rsidP="008B5422">
            <w:pPr>
              <w:jc w:val="center"/>
              <w:rPr>
                <w:color w:val="000000"/>
                <w:sz w:val="20"/>
                <w:szCs w:val="20"/>
                <w:lang w:val="en-US"/>
              </w:rPr>
            </w:pPr>
            <w:r>
              <w:rPr>
                <w:color w:val="000000"/>
                <w:sz w:val="20"/>
                <w:szCs w:val="20"/>
                <w:lang w:val="en-US"/>
              </w:rPr>
              <w:t>845,7</w:t>
            </w:r>
            <w:r>
              <w:rPr>
                <w:color w:val="000000"/>
                <w:sz w:val="20"/>
                <w:szCs w:val="20"/>
              </w:rPr>
              <w:t>4</w:t>
            </w:r>
          </w:p>
        </w:tc>
      </w:tr>
      <w:tr w:rsidR="00407ACF" w:rsidRPr="00D72336" w14:paraId="522075E5" w14:textId="77777777" w:rsidTr="008B5422">
        <w:trPr>
          <w:trHeight w:val="272"/>
          <w:jc w:val="center"/>
        </w:trPr>
        <w:tc>
          <w:tcPr>
            <w:tcW w:w="803" w:type="pct"/>
            <w:shd w:val="clear" w:color="auto" w:fill="auto"/>
            <w:noWrap/>
            <w:vAlign w:val="center"/>
          </w:tcPr>
          <w:p w14:paraId="1E10653C" w14:textId="77777777" w:rsidR="00407ACF" w:rsidRPr="009B02E9" w:rsidRDefault="00407ACF" w:rsidP="008B5422">
            <w:pPr>
              <w:jc w:val="center"/>
              <w:rPr>
                <w:color w:val="000000"/>
                <w:sz w:val="20"/>
                <w:szCs w:val="20"/>
                <w:lang w:val="en-US"/>
              </w:rPr>
            </w:pPr>
            <w:r w:rsidRPr="009B02E9">
              <w:rPr>
                <w:color w:val="000000"/>
                <w:sz w:val="20"/>
                <w:szCs w:val="20"/>
              </w:rPr>
              <w:t>2032</w:t>
            </w:r>
          </w:p>
        </w:tc>
        <w:tc>
          <w:tcPr>
            <w:tcW w:w="1057" w:type="pct"/>
            <w:shd w:val="clear" w:color="auto" w:fill="auto"/>
            <w:noWrap/>
            <w:vAlign w:val="center"/>
          </w:tcPr>
          <w:p w14:paraId="76087F45" w14:textId="77777777" w:rsidR="00407ACF" w:rsidRPr="009B02E9" w:rsidRDefault="00407ACF" w:rsidP="008B5422">
            <w:pPr>
              <w:jc w:val="center"/>
              <w:rPr>
                <w:color w:val="000000"/>
                <w:sz w:val="20"/>
                <w:szCs w:val="20"/>
              </w:rPr>
            </w:pPr>
            <w:r w:rsidRPr="009B02E9">
              <w:rPr>
                <w:color w:val="000000"/>
                <w:sz w:val="20"/>
                <w:szCs w:val="20"/>
              </w:rPr>
              <w:t>104,0</w:t>
            </w:r>
          </w:p>
        </w:tc>
        <w:tc>
          <w:tcPr>
            <w:tcW w:w="1082" w:type="pct"/>
            <w:vAlign w:val="bottom"/>
          </w:tcPr>
          <w:p w14:paraId="3F076E0E" w14:textId="77777777" w:rsidR="00407ACF" w:rsidRPr="00D72336" w:rsidRDefault="00407ACF" w:rsidP="008B5422">
            <w:pPr>
              <w:jc w:val="center"/>
              <w:rPr>
                <w:color w:val="000000"/>
                <w:sz w:val="20"/>
                <w:szCs w:val="20"/>
                <w:lang w:val="en-US"/>
              </w:rPr>
            </w:pPr>
            <w:r>
              <w:rPr>
                <w:color w:val="000000"/>
                <w:sz w:val="20"/>
                <w:szCs w:val="20"/>
                <w:lang w:val="en-US"/>
              </w:rPr>
              <w:t>8 576,41</w:t>
            </w:r>
          </w:p>
        </w:tc>
        <w:tc>
          <w:tcPr>
            <w:tcW w:w="1029" w:type="pct"/>
            <w:vAlign w:val="bottom"/>
          </w:tcPr>
          <w:p w14:paraId="1B15EFD2" w14:textId="77777777" w:rsidR="00407ACF" w:rsidRPr="009B02E9" w:rsidRDefault="00407ACF" w:rsidP="008B5422">
            <w:pPr>
              <w:jc w:val="center"/>
              <w:rPr>
                <w:color w:val="000000"/>
                <w:sz w:val="20"/>
                <w:szCs w:val="20"/>
              </w:rPr>
            </w:pPr>
            <w:r w:rsidRPr="004516E7">
              <w:rPr>
                <w:color w:val="000000"/>
                <w:sz w:val="20"/>
                <w:szCs w:val="20"/>
              </w:rPr>
              <w:t>156,54</w:t>
            </w:r>
          </w:p>
        </w:tc>
        <w:tc>
          <w:tcPr>
            <w:tcW w:w="1029" w:type="pct"/>
            <w:vAlign w:val="bottom"/>
          </w:tcPr>
          <w:p w14:paraId="339E11DF" w14:textId="77777777" w:rsidR="00407ACF" w:rsidRPr="00D72336" w:rsidRDefault="00407ACF" w:rsidP="008B5422">
            <w:pPr>
              <w:jc w:val="center"/>
              <w:rPr>
                <w:color w:val="000000"/>
                <w:sz w:val="20"/>
                <w:szCs w:val="20"/>
                <w:lang w:val="en-US"/>
              </w:rPr>
            </w:pPr>
            <w:r>
              <w:rPr>
                <w:color w:val="000000"/>
                <w:sz w:val="20"/>
                <w:szCs w:val="20"/>
                <w:lang w:val="en-US"/>
              </w:rPr>
              <w:t>879,5</w:t>
            </w:r>
            <w:r>
              <w:rPr>
                <w:color w:val="000000"/>
                <w:sz w:val="20"/>
                <w:szCs w:val="20"/>
              </w:rPr>
              <w:t>7</w:t>
            </w:r>
          </w:p>
        </w:tc>
      </w:tr>
      <w:tr w:rsidR="00407ACF" w:rsidRPr="00D72336" w14:paraId="6221CEE0" w14:textId="77777777" w:rsidTr="008B5422">
        <w:trPr>
          <w:trHeight w:val="272"/>
          <w:jc w:val="center"/>
        </w:trPr>
        <w:tc>
          <w:tcPr>
            <w:tcW w:w="803" w:type="pct"/>
            <w:shd w:val="clear" w:color="auto" w:fill="auto"/>
            <w:noWrap/>
            <w:vAlign w:val="center"/>
          </w:tcPr>
          <w:p w14:paraId="4257C2E2" w14:textId="77777777" w:rsidR="00407ACF" w:rsidRPr="009B02E9" w:rsidRDefault="00407ACF" w:rsidP="008B5422">
            <w:pPr>
              <w:jc w:val="center"/>
              <w:rPr>
                <w:color w:val="000000"/>
                <w:sz w:val="20"/>
                <w:szCs w:val="20"/>
                <w:lang w:val="en-US"/>
              </w:rPr>
            </w:pPr>
            <w:r w:rsidRPr="009B02E9">
              <w:rPr>
                <w:color w:val="000000"/>
                <w:sz w:val="20"/>
                <w:szCs w:val="20"/>
              </w:rPr>
              <w:t>2033</w:t>
            </w:r>
          </w:p>
        </w:tc>
        <w:tc>
          <w:tcPr>
            <w:tcW w:w="1057" w:type="pct"/>
            <w:shd w:val="clear" w:color="auto" w:fill="auto"/>
            <w:noWrap/>
            <w:vAlign w:val="center"/>
          </w:tcPr>
          <w:p w14:paraId="3BDC3922" w14:textId="77777777" w:rsidR="00407ACF" w:rsidRPr="009B02E9" w:rsidRDefault="00407ACF" w:rsidP="008B5422">
            <w:pPr>
              <w:jc w:val="center"/>
              <w:rPr>
                <w:color w:val="000000"/>
                <w:sz w:val="20"/>
                <w:szCs w:val="20"/>
              </w:rPr>
            </w:pPr>
            <w:r w:rsidRPr="009B02E9">
              <w:rPr>
                <w:color w:val="000000"/>
                <w:sz w:val="20"/>
                <w:szCs w:val="20"/>
              </w:rPr>
              <w:t>104,0</w:t>
            </w:r>
          </w:p>
        </w:tc>
        <w:tc>
          <w:tcPr>
            <w:tcW w:w="1082" w:type="pct"/>
            <w:vAlign w:val="bottom"/>
          </w:tcPr>
          <w:p w14:paraId="0A88AFD0" w14:textId="77777777" w:rsidR="00407ACF" w:rsidRPr="00D72336" w:rsidRDefault="00407ACF" w:rsidP="008B5422">
            <w:pPr>
              <w:jc w:val="center"/>
              <w:rPr>
                <w:color w:val="000000"/>
                <w:sz w:val="20"/>
                <w:szCs w:val="20"/>
                <w:lang w:val="en-US"/>
              </w:rPr>
            </w:pPr>
            <w:r>
              <w:rPr>
                <w:color w:val="000000"/>
                <w:sz w:val="20"/>
                <w:szCs w:val="20"/>
                <w:lang w:val="en-US"/>
              </w:rPr>
              <w:t>8 919,47</w:t>
            </w:r>
          </w:p>
        </w:tc>
        <w:tc>
          <w:tcPr>
            <w:tcW w:w="1029" w:type="pct"/>
            <w:vAlign w:val="bottom"/>
          </w:tcPr>
          <w:p w14:paraId="38CD659A" w14:textId="77777777" w:rsidR="00407ACF" w:rsidRPr="009B02E9" w:rsidRDefault="00407ACF" w:rsidP="008B5422">
            <w:pPr>
              <w:jc w:val="center"/>
              <w:rPr>
                <w:color w:val="000000"/>
                <w:sz w:val="20"/>
                <w:szCs w:val="20"/>
              </w:rPr>
            </w:pPr>
            <w:r w:rsidRPr="004516E7">
              <w:rPr>
                <w:color w:val="000000"/>
                <w:sz w:val="20"/>
                <w:szCs w:val="20"/>
              </w:rPr>
              <w:t>162,80</w:t>
            </w:r>
          </w:p>
        </w:tc>
        <w:tc>
          <w:tcPr>
            <w:tcW w:w="1029" w:type="pct"/>
            <w:vAlign w:val="bottom"/>
          </w:tcPr>
          <w:p w14:paraId="3ABF90C6" w14:textId="77777777" w:rsidR="00407ACF" w:rsidRPr="00D72336" w:rsidRDefault="00407ACF" w:rsidP="008B5422">
            <w:pPr>
              <w:jc w:val="center"/>
              <w:rPr>
                <w:color w:val="000000"/>
                <w:sz w:val="20"/>
                <w:szCs w:val="20"/>
                <w:lang w:val="en-US"/>
              </w:rPr>
            </w:pPr>
            <w:r>
              <w:rPr>
                <w:color w:val="000000"/>
                <w:sz w:val="20"/>
                <w:szCs w:val="20"/>
                <w:lang w:val="en-US"/>
              </w:rPr>
              <w:t>914,7</w:t>
            </w:r>
            <w:r>
              <w:rPr>
                <w:color w:val="000000"/>
                <w:sz w:val="20"/>
                <w:szCs w:val="20"/>
              </w:rPr>
              <w:t>5</w:t>
            </w:r>
          </w:p>
        </w:tc>
      </w:tr>
      <w:tr w:rsidR="00407ACF" w:rsidRPr="00D72336" w14:paraId="0EB7CA26" w14:textId="77777777" w:rsidTr="008B5422">
        <w:trPr>
          <w:trHeight w:val="272"/>
          <w:jc w:val="center"/>
        </w:trPr>
        <w:tc>
          <w:tcPr>
            <w:tcW w:w="803" w:type="pct"/>
            <w:shd w:val="clear" w:color="auto" w:fill="auto"/>
            <w:noWrap/>
            <w:vAlign w:val="center"/>
          </w:tcPr>
          <w:p w14:paraId="460A4423" w14:textId="77777777" w:rsidR="00407ACF" w:rsidRPr="009B02E9" w:rsidRDefault="00407ACF" w:rsidP="008B5422">
            <w:pPr>
              <w:jc w:val="center"/>
              <w:rPr>
                <w:color w:val="000000"/>
                <w:sz w:val="20"/>
                <w:szCs w:val="20"/>
              </w:rPr>
            </w:pPr>
            <w:r>
              <w:rPr>
                <w:color w:val="000000"/>
                <w:sz w:val="20"/>
                <w:szCs w:val="20"/>
              </w:rPr>
              <w:t>2034</w:t>
            </w:r>
          </w:p>
        </w:tc>
        <w:tc>
          <w:tcPr>
            <w:tcW w:w="1057" w:type="pct"/>
            <w:shd w:val="clear" w:color="auto" w:fill="auto"/>
            <w:noWrap/>
            <w:vAlign w:val="center"/>
          </w:tcPr>
          <w:p w14:paraId="12E4C79D" w14:textId="77777777" w:rsidR="00407ACF" w:rsidRPr="009B02E9" w:rsidRDefault="00407ACF" w:rsidP="008B5422">
            <w:pPr>
              <w:jc w:val="center"/>
              <w:rPr>
                <w:color w:val="000000"/>
                <w:sz w:val="20"/>
                <w:szCs w:val="20"/>
              </w:rPr>
            </w:pPr>
            <w:r>
              <w:rPr>
                <w:color w:val="000000"/>
                <w:sz w:val="20"/>
                <w:szCs w:val="20"/>
              </w:rPr>
              <w:t>104,0</w:t>
            </w:r>
          </w:p>
        </w:tc>
        <w:tc>
          <w:tcPr>
            <w:tcW w:w="1082" w:type="pct"/>
            <w:vAlign w:val="bottom"/>
          </w:tcPr>
          <w:p w14:paraId="6DCA7DCA" w14:textId="77777777" w:rsidR="00407ACF" w:rsidRPr="00D72336" w:rsidRDefault="00407ACF" w:rsidP="008B5422">
            <w:pPr>
              <w:jc w:val="center"/>
              <w:rPr>
                <w:color w:val="000000"/>
                <w:sz w:val="20"/>
                <w:szCs w:val="20"/>
                <w:lang w:val="en-US"/>
              </w:rPr>
            </w:pPr>
            <w:r>
              <w:rPr>
                <w:color w:val="000000"/>
                <w:sz w:val="20"/>
                <w:szCs w:val="20"/>
                <w:lang w:val="en-US"/>
              </w:rPr>
              <w:t>9 276,2</w:t>
            </w:r>
            <w:r>
              <w:rPr>
                <w:color w:val="000000"/>
                <w:sz w:val="20"/>
                <w:szCs w:val="20"/>
              </w:rPr>
              <w:t>4</w:t>
            </w:r>
          </w:p>
        </w:tc>
        <w:tc>
          <w:tcPr>
            <w:tcW w:w="1032" w:type="pct"/>
            <w:vAlign w:val="bottom"/>
          </w:tcPr>
          <w:p w14:paraId="0C48B196" w14:textId="77777777" w:rsidR="00407ACF" w:rsidRPr="00A4691D" w:rsidRDefault="00407ACF" w:rsidP="008B5422">
            <w:pPr>
              <w:jc w:val="center"/>
              <w:rPr>
                <w:color w:val="000000"/>
                <w:sz w:val="20"/>
                <w:szCs w:val="20"/>
              </w:rPr>
            </w:pPr>
            <w:r w:rsidRPr="004516E7">
              <w:rPr>
                <w:color w:val="000000"/>
                <w:sz w:val="20"/>
                <w:szCs w:val="20"/>
              </w:rPr>
              <w:t>169,31</w:t>
            </w:r>
          </w:p>
        </w:tc>
        <w:tc>
          <w:tcPr>
            <w:tcW w:w="1026" w:type="pct"/>
            <w:vAlign w:val="bottom"/>
          </w:tcPr>
          <w:p w14:paraId="5BD17D11" w14:textId="77777777" w:rsidR="00407ACF" w:rsidRPr="00D72336" w:rsidRDefault="00407ACF" w:rsidP="008B5422">
            <w:pPr>
              <w:jc w:val="center"/>
              <w:rPr>
                <w:color w:val="000000"/>
                <w:sz w:val="20"/>
                <w:szCs w:val="20"/>
                <w:lang w:val="en-US"/>
              </w:rPr>
            </w:pPr>
            <w:r>
              <w:rPr>
                <w:color w:val="000000"/>
                <w:sz w:val="20"/>
                <w:szCs w:val="20"/>
                <w:lang w:val="en-US"/>
              </w:rPr>
              <w:t>951,3</w:t>
            </w:r>
            <w:r>
              <w:rPr>
                <w:color w:val="000000"/>
                <w:sz w:val="20"/>
                <w:szCs w:val="20"/>
              </w:rPr>
              <w:t>4</w:t>
            </w:r>
          </w:p>
        </w:tc>
      </w:tr>
    </w:tbl>
    <w:p w14:paraId="2DC1BDB8" w14:textId="550ECF76" w:rsidR="006D64C1" w:rsidRDefault="006D64C1" w:rsidP="00483D2C">
      <w:pPr>
        <w:tabs>
          <w:tab w:val="left" w:pos="567"/>
          <w:tab w:val="left" w:pos="993"/>
        </w:tabs>
        <w:ind w:left="568"/>
        <w:jc w:val="center"/>
        <w:rPr>
          <w:b/>
          <w:sz w:val="28"/>
          <w:szCs w:val="28"/>
        </w:rPr>
      </w:pPr>
    </w:p>
    <w:p w14:paraId="3439BEB4" w14:textId="79056B52" w:rsidR="00407ACF" w:rsidRDefault="00407ACF" w:rsidP="00483D2C">
      <w:pPr>
        <w:tabs>
          <w:tab w:val="left" w:pos="567"/>
          <w:tab w:val="left" w:pos="993"/>
        </w:tabs>
        <w:ind w:left="568"/>
        <w:jc w:val="center"/>
        <w:rPr>
          <w:b/>
          <w:sz w:val="28"/>
          <w:szCs w:val="28"/>
        </w:rPr>
      </w:pPr>
    </w:p>
    <w:p w14:paraId="5FF3235F" w14:textId="77777777" w:rsidR="00407ACF" w:rsidRDefault="00407ACF" w:rsidP="00483D2C">
      <w:pPr>
        <w:tabs>
          <w:tab w:val="left" w:pos="567"/>
          <w:tab w:val="left" w:pos="993"/>
        </w:tabs>
        <w:ind w:left="568"/>
        <w:jc w:val="center"/>
        <w:rPr>
          <w:b/>
          <w:sz w:val="28"/>
          <w:szCs w:val="28"/>
        </w:rPr>
      </w:pPr>
    </w:p>
    <w:p w14:paraId="267F2AC8" w14:textId="6F4536B5" w:rsidR="006D64C1" w:rsidRDefault="006D64C1" w:rsidP="00483D2C">
      <w:pPr>
        <w:tabs>
          <w:tab w:val="left" w:pos="567"/>
          <w:tab w:val="left" w:pos="993"/>
        </w:tabs>
        <w:ind w:left="568"/>
        <w:jc w:val="center"/>
        <w:rPr>
          <w:b/>
          <w:sz w:val="28"/>
          <w:szCs w:val="28"/>
        </w:rPr>
      </w:pPr>
    </w:p>
    <w:p w14:paraId="4D50BD5B" w14:textId="7EAD85B7" w:rsidR="006D64C1" w:rsidRDefault="006D64C1" w:rsidP="00483D2C">
      <w:pPr>
        <w:tabs>
          <w:tab w:val="left" w:pos="567"/>
          <w:tab w:val="left" w:pos="993"/>
        </w:tabs>
        <w:ind w:left="568"/>
        <w:jc w:val="center"/>
        <w:rPr>
          <w:b/>
          <w:sz w:val="28"/>
          <w:szCs w:val="28"/>
        </w:rPr>
      </w:pPr>
    </w:p>
    <w:p w14:paraId="2450B2A8" w14:textId="46E2AA80" w:rsidR="00332800" w:rsidRDefault="00332800" w:rsidP="00260B1F">
      <w:pPr>
        <w:jc w:val="right"/>
      </w:pPr>
    </w:p>
    <w:p w14:paraId="00B3D7AE" w14:textId="4E04D7D9" w:rsidR="00332800" w:rsidRDefault="00332800" w:rsidP="00260B1F">
      <w:pPr>
        <w:jc w:val="right"/>
      </w:pPr>
    </w:p>
    <w:p w14:paraId="2AD96E82" w14:textId="312D9CD3" w:rsidR="00332800" w:rsidRDefault="00332800" w:rsidP="00260B1F">
      <w:pPr>
        <w:jc w:val="right"/>
      </w:pPr>
    </w:p>
    <w:p w14:paraId="3DE6053F" w14:textId="5D02E58B" w:rsidR="00332800" w:rsidRDefault="00332800" w:rsidP="00260B1F">
      <w:pPr>
        <w:jc w:val="right"/>
      </w:pPr>
    </w:p>
    <w:p w14:paraId="532CDECF" w14:textId="319EA940" w:rsidR="00332800" w:rsidRDefault="00332800" w:rsidP="00260B1F">
      <w:pPr>
        <w:jc w:val="right"/>
      </w:pPr>
    </w:p>
    <w:p w14:paraId="2ECFC814" w14:textId="77777777" w:rsidR="00332800" w:rsidRDefault="00332800" w:rsidP="00260B1F">
      <w:pPr>
        <w:jc w:val="right"/>
      </w:pPr>
    </w:p>
    <w:p w14:paraId="2CA0610A" w14:textId="77777777" w:rsidR="009E3633" w:rsidRDefault="009E3633">
      <w:pPr>
        <w:rPr>
          <w:sz w:val="28"/>
          <w:szCs w:val="28"/>
        </w:rPr>
        <w:sectPr w:rsidR="009E3633" w:rsidSect="009E3633">
          <w:pgSz w:w="16838" w:h="11906" w:orient="landscape"/>
          <w:pgMar w:top="1418" w:right="851" w:bottom="567" w:left="851" w:header="709" w:footer="709" w:gutter="0"/>
          <w:cols w:space="708"/>
          <w:titlePg/>
          <w:docGrid w:linePitch="360"/>
        </w:sectPr>
      </w:pPr>
    </w:p>
    <w:p w14:paraId="3AC298BF" w14:textId="50A04B85" w:rsidR="002624FC" w:rsidRPr="006B6EF1" w:rsidRDefault="002624FC" w:rsidP="00A81D7D">
      <w:pPr>
        <w:widowControl w:val="0"/>
        <w:jc w:val="right"/>
        <w:rPr>
          <w:sz w:val="28"/>
          <w:szCs w:val="28"/>
        </w:rPr>
      </w:pPr>
      <w:proofErr w:type="gramStart"/>
      <w:r w:rsidRPr="006B6EF1">
        <w:rPr>
          <w:sz w:val="28"/>
          <w:szCs w:val="28"/>
        </w:rPr>
        <w:lastRenderedPageBreak/>
        <w:t>ПРИЛОЖЕНИЕ  №</w:t>
      </w:r>
      <w:proofErr w:type="gramEnd"/>
      <w:r>
        <w:rPr>
          <w:sz w:val="28"/>
          <w:szCs w:val="28"/>
        </w:rPr>
        <w:t xml:space="preserve"> 7</w:t>
      </w:r>
    </w:p>
    <w:p w14:paraId="566AA3AA"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54158726" w14:textId="77777777" w:rsidR="002624FC" w:rsidRPr="006B6EF1" w:rsidRDefault="002624FC" w:rsidP="00A81D7D">
      <w:pPr>
        <w:widowControl w:val="0"/>
        <w:jc w:val="right"/>
      </w:pPr>
    </w:p>
    <w:p w14:paraId="58EEA734" w14:textId="77777777" w:rsidR="002624FC" w:rsidRPr="006B6EF1" w:rsidRDefault="002624FC" w:rsidP="00A81D7D">
      <w:pPr>
        <w:widowControl w:val="0"/>
      </w:pPr>
      <w:bookmarkStart w:id="75" w:name="_Toc393185514"/>
    </w:p>
    <w:p w14:paraId="56914D08" w14:textId="77777777" w:rsidR="002624FC" w:rsidRPr="006B6EF1" w:rsidRDefault="002624FC" w:rsidP="00A81D7D">
      <w:pPr>
        <w:widowControl w:val="0"/>
        <w:jc w:val="center"/>
      </w:pPr>
      <w:r w:rsidRPr="006B6EF1">
        <w:t>Форма заявки на участие в открытом конкурсе</w:t>
      </w:r>
      <w:bookmarkEnd w:id="75"/>
    </w:p>
    <w:p w14:paraId="1F450F43" w14:textId="77777777" w:rsidR="002624FC" w:rsidRPr="006B6EF1" w:rsidRDefault="002624FC" w:rsidP="00A81D7D">
      <w:pPr>
        <w:widowControl w:val="0"/>
      </w:pPr>
    </w:p>
    <w:p w14:paraId="376751A3" w14:textId="77777777" w:rsidR="002624FC" w:rsidRPr="006B6EF1" w:rsidRDefault="002624FC" w:rsidP="00A81D7D">
      <w:pPr>
        <w:widowControl w:val="0"/>
      </w:pPr>
    </w:p>
    <w:p w14:paraId="11B39AF5" w14:textId="77777777" w:rsidR="002624FC" w:rsidRPr="006B6EF1" w:rsidRDefault="002624FC" w:rsidP="00A81D7D">
      <w:pPr>
        <w:widowControl w:val="0"/>
        <w:jc w:val="right"/>
      </w:pPr>
      <w:r w:rsidRPr="006B6EF1">
        <w:t xml:space="preserve">В Конкурсную комиссию </w:t>
      </w:r>
    </w:p>
    <w:p w14:paraId="324C5A15" w14:textId="77777777" w:rsidR="002624FC" w:rsidRDefault="002624FC" w:rsidP="00A81D7D">
      <w:pPr>
        <w:widowControl w:val="0"/>
        <w:jc w:val="right"/>
      </w:pPr>
      <w:r w:rsidRPr="006B6EF1">
        <w:t xml:space="preserve">Администрации </w:t>
      </w:r>
      <w:r>
        <w:t>муниципального образования</w:t>
      </w:r>
    </w:p>
    <w:p w14:paraId="3628B07F" w14:textId="01FC391A" w:rsidR="002624FC" w:rsidRPr="006B6EF1" w:rsidRDefault="002624FC" w:rsidP="00A81D7D">
      <w:pPr>
        <w:widowControl w:val="0"/>
        <w:jc w:val="right"/>
      </w:pPr>
      <w:r>
        <w:t xml:space="preserve"> «</w:t>
      </w:r>
      <w:r w:rsidR="006A4E95">
        <w:t>Баргузинский</w:t>
      </w:r>
      <w:r w:rsidR="00CA4A0B">
        <w:t xml:space="preserve"> район</w:t>
      </w:r>
      <w:r>
        <w:t>»</w:t>
      </w:r>
    </w:p>
    <w:p w14:paraId="5207BBF2" w14:textId="77777777" w:rsidR="002624FC" w:rsidRPr="006B6EF1" w:rsidRDefault="002624FC" w:rsidP="00A81D7D">
      <w:pPr>
        <w:widowControl w:val="0"/>
      </w:pPr>
    </w:p>
    <w:p w14:paraId="0DC21B84" w14:textId="77777777" w:rsidR="002624FC" w:rsidRPr="006B6EF1" w:rsidRDefault="002624FC" w:rsidP="00A81D7D">
      <w:pPr>
        <w:widowControl w:val="0"/>
      </w:pPr>
    </w:p>
    <w:p w14:paraId="6AA6604E" w14:textId="77777777" w:rsidR="002624FC" w:rsidRPr="006B6EF1" w:rsidRDefault="002624FC" w:rsidP="00A81D7D">
      <w:pPr>
        <w:widowControl w:val="0"/>
      </w:pPr>
      <w:r w:rsidRPr="006B6EF1">
        <w:t>На бланке организации</w:t>
      </w:r>
    </w:p>
    <w:p w14:paraId="0BC989E0" w14:textId="77777777" w:rsidR="002624FC" w:rsidRPr="006B6EF1" w:rsidRDefault="002624FC" w:rsidP="00A81D7D">
      <w:pPr>
        <w:widowControl w:val="0"/>
      </w:pPr>
      <w:r w:rsidRPr="006B6EF1">
        <w:t>Дата, исх. номер</w:t>
      </w:r>
    </w:p>
    <w:p w14:paraId="4DBAFB50" w14:textId="77777777" w:rsidR="002624FC" w:rsidRPr="006B6EF1" w:rsidRDefault="002624FC" w:rsidP="00A81D7D">
      <w:pPr>
        <w:widowControl w:val="0"/>
      </w:pPr>
    </w:p>
    <w:p w14:paraId="19481AF6" w14:textId="77777777" w:rsidR="002624FC" w:rsidRPr="006B6EF1" w:rsidRDefault="002624FC" w:rsidP="00A81D7D">
      <w:pPr>
        <w:widowControl w:val="0"/>
        <w:jc w:val="center"/>
      </w:pPr>
      <w:r w:rsidRPr="006B6EF1">
        <w:t>ЗАЯВКА</w:t>
      </w:r>
    </w:p>
    <w:p w14:paraId="1AF96F1B" w14:textId="2D473A36" w:rsidR="001A070C" w:rsidRDefault="002624FC" w:rsidP="006A4A40">
      <w:pPr>
        <w:pStyle w:val="Standard"/>
        <w:suppressAutoHyphens w:val="0"/>
        <w:ind w:firstLine="709"/>
        <w:jc w:val="both"/>
        <w:rPr>
          <w:rFonts w:cs="Times New Roman"/>
        </w:rPr>
      </w:pPr>
      <w:r w:rsidRPr="006B6EF1">
        <w:t xml:space="preserve">на участие в открытом конкурсе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BC6387" w:rsidRPr="00C1279E">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BC6387" w:rsidRPr="00C1279E">
        <w:rPr>
          <w:rFonts w:cs="Times New Roman"/>
        </w:rPr>
        <w:t xml:space="preserve"> расположенных на территории </w:t>
      </w:r>
      <w:r w:rsidR="00BC6387" w:rsidRPr="00C1279E">
        <w:rPr>
          <w:rFonts w:cs="Times New Roman"/>
          <w:lang w:val="ru-RU"/>
        </w:rPr>
        <w:t xml:space="preserve">МО СП «Баргузинское </w:t>
      </w:r>
      <w:r w:rsidR="00BC6387" w:rsidRPr="00C1279E">
        <w:t>Баргузинского района Республики Бурятия</w:t>
      </w:r>
      <w:r w:rsidR="001A070C" w:rsidRPr="005B7DB7">
        <w:rPr>
          <w:rFonts w:cs="Times New Roman"/>
        </w:rPr>
        <w:t>.</w:t>
      </w:r>
    </w:p>
    <w:p w14:paraId="695ADA3D" w14:textId="46C936B0" w:rsidR="002624FC" w:rsidRPr="006B6EF1" w:rsidRDefault="002624FC" w:rsidP="00BC6387">
      <w:pPr>
        <w:pStyle w:val="Standard"/>
        <w:suppressAutoHyphens w:val="0"/>
        <w:ind w:firstLine="709"/>
        <w:jc w:val="both"/>
      </w:pPr>
      <w:r w:rsidRPr="006B6EF1">
        <w:t xml:space="preserve">1. Изучив конкурсную документацию </w:t>
      </w:r>
      <w:r w:rsidR="00D778DB" w:rsidRPr="00D778DB">
        <w:rPr>
          <w:color w:val="000000"/>
        </w:rPr>
        <w:t xml:space="preserve">на право заключения концессионного соглашения </w:t>
      </w:r>
      <w:r w:rsidR="00F01381" w:rsidRPr="005B7DB7">
        <w:t xml:space="preserve">в отношении </w:t>
      </w:r>
      <w:r w:rsidR="00BC6387" w:rsidRPr="00C1279E">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BC6387" w:rsidRPr="00C1279E">
        <w:rPr>
          <w:rFonts w:cs="Times New Roman"/>
        </w:rPr>
        <w:t xml:space="preserve"> расположенных на территории </w:t>
      </w:r>
      <w:r w:rsidR="00BC6387" w:rsidRPr="00C1279E">
        <w:rPr>
          <w:rFonts w:cs="Times New Roman"/>
          <w:lang w:val="ru-RU"/>
        </w:rPr>
        <w:t xml:space="preserve">МО СП «Баргузинское </w:t>
      </w:r>
      <w:r w:rsidR="00BC6387" w:rsidRPr="00C1279E">
        <w:t>Баргузинского района Республики Бурятия</w:t>
      </w:r>
      <w:r w:rsidRPr="006B6EF1">
        <w:t>____________________</w:t>
      </w:r>
    </w:p>
    <w:p w14:paraId="5D7337B7" w14:textId="77777777" w:rsidR="002624FC" w:rsidRPr="006B6EF1" w:rsidRDefault="002624FC" w:rsidP="001A070C">
      <w:pPr>
        <w:widowControl w:val="0"/>
        <w:jc w:val="both"/>
      </w:pPr>
      <w:r w:rsidRPr="006B6EF1">
        <w:t>(полное наименование юридического лица, индивидуального предпринимателя, ОГРН, ИНН, адрес)</w:t>
      </w:r>
    </w:p>
    <w:p w14:paraId="282D545A" w14:textId="77777777" w:rsidR="002624FC" w:rsidRPr="006B6EF1" w:rsidRDefault="002624FC" w:rsidP="00A81D7D">
      <w:pPr>
        <w:widowControl w:val="0"/>
      </w:pPr>
      <w:r w:rsidRPr="006B6EF1">
        <w:t>в лице _______________________________________________________________________,</w:t>
      </w:r>
    </w:p>
    <w:p w14:paraId="6E09D79C" w14:textId="77777777" w:rsidR="002624FC" w:rsidRPr="006B6EF1" w:rsidRDefault="002624FC" w:rsidP="00A81D7D">
      <w:pPr>
        <w:widowControl w:val="0"/>
      </w:pPr>
      <w:r w:rsidRPr="006B6EF1">
        <w:t>(фамилия, имя, отчество, должность)</w:t>
      </w:r>
    </w:p>
    <w:p w14:paraId="0AA1707D" w14:textId="77777777" w:rsidR="002624FC" w:rsidRPr="006B6EF1" w:rsidRDefault="002624FC" w:rsidP="00A81D7D">
      <w:pPr>
        <w:widowControl w:val="0"/>
      </w:pPr>
      <w:r w:rsidRPr="006B6EF1">
        <w:t>действующего на основании _______________________________________________,</w:t>
      </w:r>
    </w:p>
    <w:p w14:paraId="6E6525C7" w14:textId="50382166" w:rsidR="002624FC" w:rsidRPr="009D7027" w:rsidRDefault="002624FC" w:rsidP="00017D87">
      <w:pPr>
        <w:pStyle w:val="Standard"/>
        <w:suppressAutoHyphens w:val="0"/>
        <w:ind w:firstLine="709"/>
        <w:jc w:val="both"/>
      </w:pPr>
      <w:r w:rsidRPr="006B6EF1">
        <w:t xml:space="preserve">заявляет о согласии участвовать в конкурсе на условиях, установленных в конкурсной </w:t>
      </w:r>
      <w:r w:rsidRPr="009D7027">
        <w:t xml:space="preserve">документации, в случае победы заключить концессионное соглашение </w:t>
      </w:r>
      <w:r w:rsidR="00F01381" w:rsidRPr="009D7027">
        <w:t xml:space="preserve">в отношении </w:t>
      </w:r>
      <w:r w:rsidR="00BC6387" w:rsidRPr="00C1279E">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BC6387" w:rsidRPr="00C1279E">
        <w:rPr>
          <w:rFonts w:cs="Times New Roman"/>
        </w:rPr>
        <w:t xml:space="preserve"> расположенных на территории </w:t>
      </w:r>
      <w:r w:rsidR="00BC6387" w:rsidRPr="00C1279E">
        <w:rPr>
          <w:rFonts w:cs="Times New Roman"/>
          <w:lang w:val="ru-RU"/>
        </w:rPr>
        <w:t xml:space="preserve">МО СП «Баргузинское </w:t>
      </w:r>
      <w:r w:rsidR="00BC6387" w:rsidRPr="00C1279E">
        <w:t>Баргузинского района Республики Бурятия</w:t>
      </w:r>
      <w:r w:rsidRPr="009D7027">
        <w:t>, в соответствии с условиями открытого конкурса и нашего конкурсного предложения, и направляет настоящую заявку.</w:t>
      </w:r>
    </w:p>
    <w:p w14:paraId="3967303D" w14:textId="14FD722A" w:rsidR="002624FC" w:rsidRPr="006B6EF1" w:rsidRDefault="002624FC" w:rsidP="00BC6387">
      <w:pPr>
        <w:pStyle w:val="Standard"/>
        <w:suppressAutoHyphens w:val="0"/>
        <w:ind w:firstLine="709"/>
        <w:jc w:val="both"/>
      </w:pPr>
      <w:r w:rsidRPr="009D7027">
        <w:t>2. В случае, если наши предложения будут признаны лучшими, мы берем на себя обязательства</w:t>
      </w:r>
      <w:r w:rsidRPr="006B6EF1">
        <w:t xml:space="preserve"> подписать концессионное соглашение </w:t>
      </w:r>
      <w:r w:rsidR="00F01381" w:rsidRPr="005B7DB7">
        <w:t xml:space="preserve">в отношении </w:t>
      </w:r>
      <w:r w:rsidR="00BC6387" w:rsidRPr="00C1279E">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BC6387" w:rsidRPr="00C1279E">
        <w:rPr>
          <w:rFonts w:cs="Times New Roman"/>
        </w:rPr>
        <w:t xml:space="preserve"> расположенных на территории </w:t>
      </w:r>
      <w:r w:rsidR="00BC6387" w:rsidRPr="00C1279E">
        <w:rPr>
          <w:rFonts w:cs="Times New Roman"/>
          <w:lang w:val="ru-RU"/>
        </w:rPr>
        <w:t xml:space="preserve">МО СП «Баргузинское </w:t>
      </w:r>
      <w:r w:rsidR="00BC6387" w:rsidRPr="00C1279E">
        <w:t>Баргузинского района Республики Бурятия</w:t>
      </w:r>
      <w:r w:rsidRPr="006B6EF1">
        <w:t xml:space="preserve">, в соответствии с требованиями конкурсной документации и на условиях, которые мы назовём в нашем конкурсном предложении. </w:t>
      </w:r>
    </w:p>
    <w:p w14:paraId="46B27232" w14:textId="3F46C661" w:rsidR="002624FC" w:rsidRPr="006B6EF1" w:rsidRDefault="002624FC" w:rsidP="00017D87">
      <w:pPr>
        <w:pStyle w:val="Standard"/>
        <w:suppressAutoHyphens w:val="0"/>
        <w:ind w:firstLine="709"/>
        <w:jc w:val="both"/>
      </w:pPr>
      <w:r w:rsidRPr="006B6EF1">
        <w:t xml:space="preserve">3. В случае, если победитель конкурса будет признан уклонившимся от заключения концессионного соглашения </w:t>
      </w:r>
      <w:r w:rsidR="00F01381" w:rsidRPr="005B7DB7">
        <w:t xml:space="preserve">в отношении </w:t>
      </w:r>
      <w:r w:rsidR="00BC6387" w:rsidRPr="00C1279E">
        <w:rPr>
          <w:rFonts w:cs="Times New Roman"/>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BC6387" w:rsidRPr="00C1279E">
        <w:rPr>
          <w:rFonts w:cs="Times New Roman"/>
        </w:rPr>
        <w:t xml:space="preserve"> расположенных на территории </w:t>
      </w:r>
      <w:r w:rsidR="00BC6387" w:rsidRPr="00C1279E">
        <w:rPr>
          <w:rFonts w:cs="Times New Roman"/>
          <w:lang w:val="ru-RU"/>
        </w:rPr>
        <w:t xml:space="preserve">МО СП «Баргузинское </w:t>
      </w:r>
      <w:r w:rsidR="00BC6387" w:rsidRPr="00C1279E">
        <w:t>Баргузинского района Республики Бурятия</w:t>
      </w:r>
      <w:r w:rsidRPr="006B6EF1">
        <w:t xml:space="preserve">, с организатором конкурса и нашей заявке на участие в конкурсе будет присвоен второй номер, мы обязуемся подписать концессионное соглашение </w:t>
      </w:r>
      <w:r w:rsidR="00DB667A" w:rsidRPr="00DB667A">
        <w:t xml:space="preserve">отношении объектов коммунального хозяйства, в том числе объектов </w:t>
      </w:r>
      <w:r w:rsidR="00B95017">
        <w:rPr>
          <w:color w:val="000000"/>
        </w:rPr>
        <w:t xml:space="preserve">теплоснабжения, </w:t>
      </w:r>
      <w:r w:rsidR="00DB667A" w:rsidRPr="00DB667A">
        <w:t>находящихся в муниципальной собственности МО «</w:t>
      </w:r>
      <w:r w:rsidR="006A4E95">
        <w:t>Баргузинский</w:t>
      </w:r>
      <w:r w:rsidR="00CA4A0B">
        <w:t xml:space="preserve"> район</w:t>
      </w:r>
      <w:r w:rsidR="00DB667A" w:rsidRPr="00DB667A">
        <w:t>»</w:t>
      </w:r>
      <w:r w:rsidRPr="006B6EF1">
        <w:t>, с организатором конкурса.</w:t>
      </w:r>
    </w:p>
    <w:p w14:paraId="46D3C06E" w14:textId="77777777" w:rsidR="002624FC" w:rsidRPr="006B6EF1" w:rsidRDefault="002624FC" w:rsidP="00A81D7D">
      <w:pPr>
        <w:widowControl w:val="0"/>
        <w:jc w:val="both"/>
      </w:pPr>
      <w:r w:rsidRPr="006B6EF1">
        <w:t xml:space="preserve">4. На заявленные требования к участию в открытом конкурсе предоставляем документы согласно </w:t>
      </w:r>
      <w:proofErr w:type="gramStart"/>
      <w:r w:rsidRPr="006B6EF1">
        <w:t>описи</w:t>
      </w:r>
      <w:proofErr w:type="gramEnd"/>
      <w:r w:rsidRPr="006B6EF1">
        <w:t xml:space="preserve"> на _____ страницах.</w:t>
      </w:r>
    </w:p>
    <w:p w14:paraId="448A14C0" w14:textId="77777777" w:rsidR="002624FC" w:rsidRPr="006B6EF1" w:rsidRDefault="002624FC" w:rsidP="00A81D7D">
      <w:pPr>
        <w:widowControl w:val="0"/>
        <w:jc w:val="both"/>
      </w:pPr>
      <w:r w:rsidRPr="006B6EF1">
        <w:t>5. Настоящей заявкой подтверждаем, что _______________________________</w:t>
      </w:r>
    </w:p>
    <w:p w14:paraId="777F9372" w14:textId="77777777" w:rsidR="00090ABE" w:rsidRDefault="002624FC" w:rsidP="00A81D7D">
      <w:pPr>
        <w:widowControl w:val="0"/>
        <w:jc w:val="both"/>
      </w:pPr>
      <w:r w:rsidRPr="006B6EF1">
        <w:t>(наименование участника открытого конкурса)</w:t>
      </w:r>
      <w:r w:rsidR="00090ABE">
        <w:t xml:space="preserve"> </w:t>
      </w:r>
    </w:p>
    <w:p w14:paraId="5571395C" w14:textId="744875CC" w:rsidR="002624FC" w:rsidRPr="006B6EF1" w:rsidRDefault="002624FC" w:rsidP="00A81D7D">
      <w:pPr>
        <w:widowControl w:val="0"/>
        <w:jc w:val="both"/>
      </w:pPr>
      <w:r w:rsidRPr="006B6EF1">
        <w:t>соответствует требованиям, предъявляемым к участникам открытого конкурса, в том числе:</w:t>
      </w:r>
    </w:p>
    <w:p w14:paraId="73B26DC4" w14:textId="77777777" w:rsidR="002624FC" w:rsidRPr="006B6EF1" w:rsidRDefault="002624FC" w:rsidP="00A81D7D">
      <w:pPr>
        <w:widowControl w:val="0"/>
        <w:jc w:val="both"/>
      </w:pPr>
      <w:r w:rsidRPr="006B6EF1">
        <w:lastRenderedPageBreak/>
        <w:t>5.1. Против участника открытого конкурса не проводится процедура ликвидации или банкротства.</w:t>
      </w:r>
    </w:p>
    <w:p w14:paraId="1F29DD49" w14:textId="77777777" w:rsidR="002624FC" w:rsidRPr="006B6EF1" w:rsidRDefault="002624FC" w:rsidP="00A81D7D">
      <w:pPr>
        <w:widowControl w:val="0"/>
        <w:jc w:val="both"/>
      </w:pPr>
      <w:r w:rsidRPr="006B6EF1">
        <w:t>5.2. Не приостановлена деятельность участника открытого конкурса в порядке, предусмотренном Кодексом Российской Федерации об административных правонарушениях на день рассмотрения заявки на участие в открытом конкурсе.</w:t>
      </w:r>
    </w:p>
    <w:p w14:paraId="241AEE59" w14:textId="77777777" w:rsidR="002624FC" w:rsidRPr="006B6EF1" w:rsidRDefault="002624FC" w:rsidP="00A81D7D">
      <w:pPr>
        <w:widowControl w:val="0"/>
        <w:jc w:val="both"/>
      </w:pPr>
      <w:r w:rsidRPr="006B6EF1">
        <w:t>5.3.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открытого конкурса по данным бухгалтерской отчетности за последний завершенный отчетный период.</w:t>
      </w:r>
    </w:p>
    <w:p w14:paraId="383681FB" w14:textId="77777777" w:rsidR="002624FC" w:rsidRPr="006B6EF1" w:rsidRDefault="002624FC" w:rsidP="00A81D7D">
      <w:pPr>
        <w:widowControl w:val="0"/>
        <w:jc w:val="both"/>
      </w:pPr>
      <w:r w:rsidRPr="006B6EF1">
        <w:t>6. Настоящим гарантируем достоверность предоставленной нами в заявке информации и подтверждаем право организатора конкурса запрашивать у нас, в уполномоченных органах власти информацию, уточняющую предоставленные нами в ней сведения.</w:t>
      </w:r>
    </w:p>
    <w:p w14:paraId="1E25561F" w14:textId="77777777" w:rsidR="002624FC" w:rsidRPr="006B6EF1" w:rsidRDefault="002624FC" w:rsidP="00A81D7D">
      <w:pPr>
        <w:widowControl w:val="0"/>
        <w:jc w:val="both"/>
      </w:pPr>
      <w:r w:rsidRPr="006B6EF1">
        <w:t>7. Настоящая заявка действует до завершения процедуры проведения открытого конкурса.</w:t>
      </w:r>
    </w:p>
    <w:p w14:paraId="1965B83C" w14:textId="77777777" w:rsidR="002624FC" w:rsidRPr="006B6EF1" w:rsidRDefault="002624FC" w:rsidP="00A81D7D">
      <w:pPr>
        <w:widowControl w:val="0"/>
        <w:jc w:val="both"/>
      </w:pPr>
      <w:r w:rsidRPr="006B6EF1">
        <w:t>8. Наши юридический и фактический адреса: ____________________________</w:t>
      </w:r>
    </w:p>
    <w:p w14:paraId="6E598885" w14:textId="77777777" w:rsidR="002624FC" w:rsidRPr="006B6EF1" w:rsidRDefault="002624FC" w:rsidP="00A81D7D">
      <w:pPr>
        <w:widowControl w:val="0"/>
      </w:pPr>
      <w:r w:rsidRPr="006B6EF1">
        <w:t xml:space="preserve"> _______________________________________________________________________,</w:t>
      </w:r>
    </w:p>
    <w:p w14:paraId="7BD75564" w14:textId="77777777" w:rsidR="002624FC" w:rsidRPr="006B6EF1" w:rsidRDefault="002624FC" w:rsidP="00A81D7D">
      <w:pPr>
        <w:widowControl w:val="0"/>
      </w:pPr>
      <w:r w:rsidRPr="006B6EF1">
        <w:t xml:space="preserve">телефон _______________, факс __________________ </w:t>
      </w:r>
    </w:p>
    <w:p w14:paraId="0EF3DFEE" w14:textId="77777777" w:rsidR="002624FC" w:rsidRPr="006B6EF1" w:rsidRDefault="002624FC" w:rsidP="00A81D7D">
      <w:pPr>
        <w:widowControl w:val="0"/>
      </w:pPr>
      <w:r w:rsidRPr="006B6EF1">
        <w:t>9. Банковские реквизиты: _____________________________________________</w:t>
      </w:r>
    </w:p>
    <w:p w14:paraId="3CE27804" w14:textId="77777777" w:rsidR="002624FC" w:rsidRPr="006B6EF1" w:rsidRDefault="002624FC" w:rsidP="00A81D7D">
      <w:pPr>
        <w:widowControl w:val="0"/>
      </w:pPr>
      <w:r w:rsidRPr="006B6EF1">
        <w:t>10. Корреспонденцию в наш адрес просим направлять по адресу: ___________</w:t>
      </w:r>
    </w:p>
    <w:p w14:paraId="57230107" w14:textId="77777777" w:rsidR="002624FC" w:rsidRPr="006B6EF1" w:rsidRDefault="002624FC" w:rsidP="00A81D7D">
      <w:pPr>
        <w:widowControl w:val="0"/>
      </w:pPr>
      <w:r w:rsidRPr="006B6EF1">
        <w:t>________________________________________________________________________</w:t>
      </w:r>
    </w:p>
    <w:p w14:paraId="74EB3FA2" w14:textId="77777777" w:rsidR="002624FC" w:rsidRPr="006B6EF1" w:rsidRDefault="002624FC" w:rsidP="00A81D7D">
      <w:pPr>
        <w:widowControl w:val="0"/>
      </w:pPr>
    </w:p>
    <w:p w14:paraId="7FF51EBC" w14:textId="77777777" w:rsidR="002624FC" w:rsidRPr="006B6EF1" w:rsidRDefault="002624FC" w:rsidP="00A81D7D">
      <w:pPr>
        <w:widowControl w:val="0"/>
      </w:pPr>
    </w:p>
    <w:p w14:paraId="79A92048" w14:textId="77777777" w:rsidR="002624FC" w:rsidRPr="006B6EF1" w:rsidRDefault="002624FC" w:rsidP="00A81D7D">
      <w:pPr>
        <w:widowControl w:val="0"/>
      </w:pPr>
      <w:r w:rsidRPr="006B6EF1">
        <w:t xml:space="preserve">Руководитель </w:t>
      </w:r>
      <w:proofErr w:type="gramStart"/>
      <w:r w:rsidRPr="006B6EF1">
        <w:t>организации  _</w:t>
      </w:r>
      <w:proofErr w:type="gramEnd"/>
      <w:r w:rsidRPr="006B6EF1">
        <w:t>_______________________ (___________________)</w:t>
      </w:r>
    </w:p>
    <w:p w14:paraId="68487273" w14:textId="77777777" w:rsidR="002624FC" w:rsidRPr="006B6EF1" w:rsidRDefault="002624FC" w:rsidP="00A81D7D">
      <w:pPr>
        <w:widowControl w:val="0"/>
      </w:pPr>
      <w:r w:rsidRPr="006B6EF1">
        <w:t xml:space="preserve">(подпись) </w:t>
      </w:r>
      <w:r w:rsidRPr="006B6EF1">
        <w:tab/>
        <w:t xml:space="preserve">                              </w:t>
      </w:r>
      <w:proofErr w:type="gramStart"/>
      <w:r w:rsidRPr="006B6EF1">
        <w:t xml:space="preserve">   (</w:t>
      </w:r>
      <w:proofErr w:type="gramEnd"/>
      <w:r w:rsidRPr="006B6EF1">
        <w:t>фамилия, и., о.)</w:t>
      </w:r>
    </w:p>
    <w:p w14:paraId="3E5B8F34" w14:textId="77777777" w:rsidR="002624FC" w:rsidRPr="006B6EF1" w:rsidRDefault="002624FC" w:rsidP="00A81D7D">
      <w:pPr>
        <w:widowControl w:val="0"/>
      </w:pPr>
      <w:r w:rsidRPr="006B6EF1">
        <w:t>М.П.</w:t>
      </w:r>
    </w:p>
    <w:p w14:paraId="5991872B" w14:textId="77777777" w:rsidR="002624FC" w:rsidRPr="006B6EF1" w:rsidRDefault="002624FC" w:rsidP="00A81D7D">
      <w:pPr>
        <w:widowControl w:val="0"/>
      </w:pPr>
    </w:p>
    <w:p w14:paraId="3EFB6F30" w14:textId="204A6CFB" w:rsidR="002624FC" w:rsidRPr="006B6EF1" w:rsidRDefault="002624FC" w:rsidP="00A81D7D">
      <w:pPr>
        <w:widowControl w:val="0"/>
      </w:pPr>
      <w:r w:rsidRPr="006B6EF1">
        <w:t>«___» _______________ 201</w:t>
      </w:r>
      <w:r w:rsidR="00317D5B">
        <w:t>7</w:t>
      </w:r>
      <w:r w:rsidRPr="006B6EF1">
        <w:t xml:space="preserve"> г.</w:t>
      </w:r>
    </w:p>
    <w:p w14:paraId="4EE553DC" w14:textId="77777777" w:rsidR="002624FC" w:rsidRPr="006B6EF1" w:rsidRDefault="002624FC" w:rsidP="00A81D7D">
      <w:pPr>
        <w:widowControl w:val="0"/>
      </w:pPr>
    </w:p>
    <w:p w14:paraId="4ECF0D71" w14:textId="77777777" w:rsidR="002624FC" w:rsidRPr="006B6EF1" w:rsidRDefault="002624FC" w:rsidP="00A81D7D">
      <w:pPr>
        <w:widowControl w:val="0"/>
      </w:pPr>
    </w:p>
    <w:p w14:paraId="78437ED1" w14:textId="77777777" w:rsidR="002624FC" w:rsidRPr="006B6EF1" w:rsidRDefault="002624FC" w:rsidP="00A81D7D">
      <w:pPr>
        <w:widowControl w:val="0"/>
        <w:ind w:left="5670"/>
        <w:jc w:val="center"/>
        <w:rPr>
          <w:lang w:eastAsia="ar-SA"/>
        </w:rPr>
      </w:pPr>
    </w:p>
    <w:p w14:paraId="5064FECD" w14:textId="77777777" w:rsidR="002624FC" w:rsidRPr="006B6EF1" w:rsidRDefault="002624FC" w:rsidP="00A81D7D">
      <w:pPr>
        <w:widowControl w:val="0"/>
        <w:jc w:val="both"/>
        <w:rPr>
          <w:b/>
          <w:sz w:val="28"/>
          <w:szCs w:val="28"/>
          <w:lang w:eastAsia="ja-JP" w:bidi="fa-IR"/>
        </w:rPr>
      </w:pPr>
    </w:p>
    <w:p w14:paraId="4D8FE772" w14:textId="77777777" w:rsidR="002624FC" w:rsidRDefault="002624FC" w:rsidP="00A81D7D">
      <w:pPr>
        <w:widowControl w:val="0"/>
      </w:pPr>
      <w:r>
        <w:br w:type="page"/>
      </w:r>
    </w:p>
    <w:p w14:paraId="24AEEC9D" w14:textId="77777777" w:rsidR="002624FC" w:rsidRPr="006B6EF1" w:rsidRDefault="002624FC" w:rsidP="00A81D7D">
      <w:pPr>
        <w:widowControl w:val="0"/>
        <w:ind w:left="5670"/>
        <w:jc w:val="center"/>
        <w:rPr>
          <w:sz w:val="28"/>
          <w:szCs w:val="28"/>
        </w:rPr>
      </w:pPr>
      <w:proofErr w:type="gramStart"/>
      <w:r w:rsidRPr="006B6EF1">
        <w:rPr>
          <w:sz w:val="28"/>
          <w:szCs w:val="28"/>
        </w:rPr>
        <w:lastRenderedPageBreak/>
        <w:t>ПРИЛОЖЕНИЕ  №</w:t>
      </w:r>
      <w:proofErr w:type="gramEnd"/>
      <w:r>
        <w:rPr>
          <w:sz w:val="28"/>
          <w:szCs w:val="28"/>
        </w:rPr>
        <w:t>8</w:t>
      </w:r>
    </w:p>
    <w:p w14:paraId="65B80199" w14:textId="77777777" w:rsidR="002624FC" w:rsidRPr="002C6B23" w:rsidRDefault="002624FC" w:rsidP="00A81D7D">
      <w:pPr>
        <w:widowControl w:val="0"/>
        <w:ind w:left="5670"/>
        <w:jc w:val="center"/>
        <w:rPr>
          <w:sz w:val="28"/>
          <w:szCs w:val="28"/>
        </w:rPr>
      </w:pPr>
      <w:r w:rsidRPr="002C6B23">
        <w:rPr>
          <w:sz w:val="28"/>
          <w:szCs w:val="28"/>
        </w:rPr>
        <w:t>к конкурсной документации</w:t>
      </w:r>
    </w:p>
    <w:p w14:paraId="7A1376F1" w14:textId="77777777" w:rsidR="002C6B23" w:rsidRPr="002C6B23" w:rsidRDefault="002624FC" w:rsidP="002C6B23">
      <w:pPr>
        <w:pStyle w:val="Standard"/>
        <w:suppressAutoHyphens w:val="0"/>
        <w:ind w:firstLine="709"/>
        <w:jc w:val="center"/>
        <w:rPr>
          <w:sz w:val="28"/>
          <w:szCs w:val="28"/>
        </w:rPr>
      </w:pPr>
      <w:r w:rsidRPr="002C6B23">
        <w:rPr>
          <w:bCs/>
          <w:sz w:val="28"/>
          <w:szCs w:val="28"/>
        </w:rPr>
        <w:t xml:space="preserve">Форма описи документов, предоставляемых в заявке для участия в конкурсе </w:t>
      </w:r>
      <w:r w:rsidR="00D778DB" w:rsidRPr="002C6B23">
        <w:rPr>
          <w:color w:val="000000"/>
          <w:sz w:val="28"/>
          <w:szCs w:val="28"/>
        </w:rPr>
        <w:t xml:space="preserve">на право заключения концессионного соглашения </w:t>
      </w:r>
      <w:r w:rsidR="00F01381" w:rsidRPr="002C6B23">
        <w:rPr>
          <w:sz w:val="28"/>
          <w:szCs w:val="28"/>
        </w:rPr>
        <w:t xml:space="preserve">в отношении </w:t>
      </w:r>
      <w:r w:rsidR="002C6B23" w:rsidRPr="002C6B23">
        <w:rPr>
          <w:rFonts w:cs="Times New Roman"/>
          <w:sz w:val="28"/>
          <w:szCs w:val="28"/>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2C6B23" w:rsidRPr="002C6B23">
        <w:rPr>
          <w:rFonts w:cs="Times New Roman"/>
          <w:sz w:val="28"/>
          <w:szCs w:val="28"/>
        </w:rPr>
        <w:t xml:space="preserve"> расположенных на территории </w:t>
      </w:r>
      <w:r w:rsidR="002C6B23" w:rsidRPr="002C6B23">
        <w:rPr>
          <w:rFonts w:cs="Times New Roman"/>
          <w:sz w:val="28"/>
          <w:szCs w:val="28"/>
          <w:lang w:val="ru-RU"/>
        </w:rPr>
        <w:t xml:space="preserve">МО СП «Баргузинское </w:t>
      </w:r>
      <w:r w:rsidR="002C6B23" w:rsidRPr="002C6B23">
        <w:rPr>
          <w:sz w:val="28"/>
          <w:szCs w:val="28"/>
        </w:rPr>
        <w:t>Баргузинского района Республики Бурятия</w:t>
      </w:r>
    </w:p>
    <w:p w14:paraId="3FB6088C" w14:textId="0C0D6CCC" w:rsidR="002624FC" w:rsidRPr="006B5635" w:rsidRDefault="002624FC" w:rsidP="002C6B23">
      <w:pPr>
        <w:pStyle w:val="Standard"/>
        <w:suppressAutoHyphens w:val="0"/>
        <w:ind w:firstLine="709"/>
        <w:jc w:val="center"/>
        <w:rPr>
          <w:sz w:val="20"/>
          <w:szCs w:val="20"/>
        </w:rPr>
      </w:pPr>
      <w:r w:rsidRPr="006B5635">
        <w:rPr>
          <w:color w:val="000000"/>
          <w:spacing w:val="-7"/>
          <w:sz w:val="28"/>
          <w:szCs w:val="28"/>
        </w:rPr>
        <w:t>ОПИСЬ ДОКУМЕНТОВ,</w:t>
      </w:r>
    </w:p>
    <w:p w14:paraId="4572C22B" w14:textId="77777777" w:rsidR="002624FC" w:rsidRDefault="002624FC" w:rsidP="00A81D7D">
      <w:pPr>
        <w:widowControl w:val="0"/>
        <w:shd w:val="clear" w:color="auto" w:fill="FFFFFF"/>
        <w:autoSpaceDE w:val="0"/>
        <w:autoSpaceDN w:val="0"/>
        <w:adjustRightInd w:val="0"/>
        <w:jc w:val="center"/>
        <w:rPr>
          <w:color w:val="000000"/>
        </w:rPr>
      </w:pPr>
      <w:r w:rsidRPr="006B5635">
        <w:rPr>
          <w:color w:val="000000"/>
          <w:spacing w:val="-1"/>
        </w:rPr>
        <w:t xml:space="preserve">представляемых для участия в предварительном отборе открытого конкурса на </w:t>
      </w:r>
      <w:r w:rsidRPr="006B5635">
        <w:rPr>
          <w:color w:val="000000"/>
        </w:rPr>
        <w:t>право заключения концессионного соглашения</w:t>
      </w:r>
      <w:r>
        <w:rPr>
          <w:color w:val="000000"/>
        </w:rPr>
        <w:t>,</w:t>
      </w:r>
    </w:p>
    <w:p w14:paraId="5E8FC742" w14:textId="77777777" w:rsidR="002624FC" w:rsidRDefault="002624FC" w:rsidP="00A81D7D">
      <w:pPr>
        <w:widowControl w:val="0"/>
        <w:shd w:val="clear" w:color="auto" w:fill="FFFFFF"/>
        <w:autoSpaceDE w:val="0"/>
        <w:autoSpaceDN w:val="0"/>
        <w:adjustRightInd w:val="0"/>
        <w:jc w:val="center"/>
        <w:rPr>
          <w:color w:val="000000"/>
        </w:rPr>
      </w:pPr>
    </w:p>
    <w:p w14:paraId="4CDC0E6F" w14:textId="77777777" w:rsidR="002624FC" w:rsidRDefault="002624FC" w:rsidP="00A81D7D">
      <w:pPr>
        <w:widowControl w:val="0"/>
        <w:shd w:val="clear" w:color="auto" w:fill="FFFFFF"/>
        <w:autoSpaceDE w:val="0"/>
        <w:autoSpaceDN w:val="0"/>
        <w:adjustRightInd w:val="0"/>
        <w:jc w:val="center"/>
        <w:rPr>
          <w:i/>
          <w:iCs/>
          <w:color w:val="000000"/>
        </w:rPr>
      </w:pPr>
      <w:r w:rsidRPr="006B5635">
        <w:rPr>
          <w:i/>
          <w:iCs/>
          <w:color w:val="000000"/>
          <w:spacing w:val="-1"/>
        </w:rPr>
        <w:t xml:space="preserve">Заявка заявителем открытого конкурса подаётся в запечатанном конверте, на </w:t>
      </w:r>
      <w:r w:rsidRPr="006B5635">
        <w:rPr>
          <w:i/>
          <w:iCs/>
          <w:color w:val="000000"/>
        </w:rPr>
        <w:t>котором указывается полное название открытого конкурса. Заявитель открытого конкурса указывает на таком конверте свои реквизиты.</w:t>
      </w:r>
    </w:p>
    <w:p w14:paraId="3122A1E6" w14:textId="77777777" w:rsidR="002624FC" w:rsidRPr="00040DB6" w:rsidRDefault="002624FC" w:rsidP="00A81D7D">
      <w:pPr>
        <w:widowControl w:val="0"/>
        <w:shd w:val="clear" w:color="auto" w:fill="FFFFFF"/>
        <w:autoSpaceDE w:val="0"/>
        <w:autoSpaceDN w:val="0"/>
        <w:adjustRightInd w:val="0"/>
        <w:jc w:val="center"/>
        <w:rPr>
          <w:iCs/>
          <w:color w:val="000000"/>
        </w:rPr>
      </w:pPr>
      <w:r w:rsidRPr="00040DB6">
        <w:rPr>
          <w:iCs/>
          <w:color w:val="000000"/>
        </w:rPr>
        <w:t>Форма 1.</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1"/>
        <w:gridCol w:w="1577"/>
      </w:tblGrid>
      <w:tr w:rsidR="002624FC" w:rsidRPr="00040DB6" w14:paraId="7342B100" w14:textId="77777777" w:rsidTr="00B95D12">
        <w:trPr>
          <w:jc w:val="center"/>
        </w:trPr>
        <w:tc>
          <w:tcPr>
            <w:tcW w:w="8771" w:type="dxa"/>
          </w:tcPr>
          <w:p w14:paraId="18A9CBC6" w14:textId="77777777" w:rsidR="002624FC" w:rsidRPr="00040DB6" w:rsidRDefault="002624FC" w:rsidP="00A81D7D">
            <w:pPr>
              <w:widowControl w:val="0"/>
              <w:shd w:val="clear" w:color="auto" w:fill="FFFFFF"/>
              <w:autoSpaceDE w:val="0"/>
              <w:autoSpaceDN w:val="0"/>
              <w:adjustRightInd w:val="0"/>
            </w:pPr>
            <w:r w:rsidRPr="00040DB6">
              <w:rPr>
                <w:color w:val="000000"/>
                <w:spacing w:val="-5"/>
              </w:rPr>
              <w:t>Наименование</w:t>
            </w:r>
          </w:p>
        </w:tc>
        <w:tc>
          <w:tcPr>
            <w:tcW w:w="1577" w:type="dxa"/>
          </w:tcPr>
          <w:p w14:paraId="44FB2EE4" w14:textId="77777777" w:rsidR="002624FC" w:rsidRPr="00040DB6" w:rsidRDefault="002624FC" w:rsidP="00A81D7D">
            <w:pPr>
              <w:widowControl w:val="0"/>
              <w:shd w:val="clear" w:color="auto" w:fill="FFFFFF"/>
              <w:autoSpaceDE w:val="0"/>
              <w:autoSpaceDN w:val="0"/>
              <w:adjustRightInd w:val="0"/>
            </w:pPr>
            <w:r w:rsidRPr="00040DB6">
              <w:rPr>
                <w:color w:val="000000"/>
                <w:spacing w:val="-4"/>
              </w:rPr>
              <w:t xml:space="preserve">Количество </w:t>
            </w:r>
            <w:r w:rsidRPr="00040DB6">
              <w:rPr>
                <w:color w:val="000000"/>
                <w:spacing w:val="-5"/>
              </w:rPr>
              <w:t>страниц</w:t>
            </w:r>
          </w:p>
        </w:tc>
      </w:tr>
      <w:tr w:rsidR="002624FC" w:rsidRPr="00040DB6" w14:paraId="6DCFEEA7" w14:textId="77777777" w:rsidTr="00B95D12">
        <w:trPr>
          <w:jc w:val="center"/>
        </w:trPr>
        <w:tc>
          <w:tcPr>
            <w:tcW w:w="8771" w:type="dxa"/>
            <w:vAlign w:val="center"/>
          </w:tcPr>
          <w:p w14:paraId="608D3479" w14:textId="77777777" w:rsidR="002624FC" w:rsidRPr="00040DB6" w:rsidRDefault="002624FC" w:rsidP="00A81D7D">
            <w:pPr>
              <w:widowControl w:val="0"/>
              <w:autoSpaceDE w:val="0"/>
              <w:autoSpaceDN w:val="0"/>
              <w:adjustRightInd w:val="0"/>
              <w:jc w:val="both"/>
            </w:pPr>
            <w:r w:rsidRPr="00040DB6">
              <w:rPr>
                <w:color w:val="000000"/>
                <w:spacing w:val="-6"/>
              </w:rPr>
              <w:t xml:space="preserve">Заверенная заявителем открытого конкурса Заявка на участие в </w:t>
            </w:r>
            <w:r w:rsidRPr="00040DB6">
              <w:rPr>
                <w:color w:val="000000"/>
                <w:spacing w:val="-4"/>
              </w:rPr>
              <w:t>открытом конкурсе в двух экземплярах (оригинал и копия)</w:t>
            </w:r>
          </w:p>
        </w:tc>
        <w:tc>
          <w:tcPr>
            <w:tcW w:w="1577" w:type="dxa"/>
            <w:vAlign w:val="center"/>
          </w:tcPr>
          <w:p w14:paraId="24230051" w14:textId="77777777" w:rsidR="002624FC" w:rsidRPr="00040DB6" w:rsidRDefault="002624FC" w:rsidP="00A81D7D">
            <w:pPr>
              <w:widowControl w:val="0"/>
              <w:autoSpaceDE w:val="0"/>
              <w:autoSpaceDN w:val="0"/>
              <w:adjustRightInd w:val="0"/>
              <w:jc w:val="center"/>
            </w:pPr>
          </w:p>
        </w:tc>
      </w:tr>
      <w:tr w:rsidR="002624FC" w:rsidRPr="00040DB6" w14:paraId="65081642" w14:textId="77777777" w:rsidTr="00B95D12">
        <w:trPr>
          <w:jc w:val="center"/>
        </w:trPr>
        <w:tc>
          <w:tcPr>
            <w:tcW w:w="8771" w:type="dxa"/>
          </w:tcPr>
          <w:p w14:paraId="5D036498"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Оригинал выписки из Единого государственного реестра юридических </w:t>
            </w:r>
            <w:r w:rsidRPr="00040DB6">
              <w:rPr>
                <w:color w:val="000000"/>
                <w:spacing w:val="-5"/>
              </w:rPr>
              <w:t xml:space="preserve">лиц (индивидуальных предпринимателей) или заверенная </w:t>
            </w:r>
            <w:r w:rsidRPr="00040DB6">
              <w:rPr>
                <w:color w:val="000000"/>
                <w:spacing w:val="-4"/>
              </w:rPr>
              <w:t xml:space="preserve">копия такой выписки (для юридических лиц и индивидуальных предпринимателей);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w:t>
            </w:r>
            <w:r w:rsidRPr="00040DB6">
              <w:rPr>
                <w:color w:val="000000"/>
                <w:spacing w:val="-6"/>
              </w:rPr>
              <w:t xml:space="preserve">индивидуального предпринимателя в соответствии с законодательством </w:t>
            </w:r>
            <w:r w:rsidRPr="00040DB6">
              <w:rPr>
                <w:color w:val="000000"/>
                <w:spacing w:val="-5"/>
              </w:rPr>
              <w:t>соответствующего государства</w:t>
            </w:r>
          </w:p>
        </w:tc>
        <w:tc>
          <w:tcPr>
            <w:tcW w:w="1577" w:type="dxa"/>
          </w:tcPr>
          <w:p w14:paraId="6636F2A8" w14:textId="77777777" w:rsidR="002624FC" w:rsidRPr="00040DB6" w:rsidRDefault="002624FC" w:rsidP="00A81D7D">
            <w:pPr>
              <w:widowControl w:val="0"/>
              <w:autoSpaceDE w:val="0"/>
              <w:autoSpaceDN w:val="0"/>
              <w:adjustRightInd w:val="0"/>
            </w:pPr>
          </w:p>
        </w:tc>
      </w:tr>
      <w:tr w:rsidR="002624FC" w:rsidRPr="00040DB6" w14:paraId="6D107D23" w14:textId="77777777" w:rsidTr="00B95D12">
        <w:trPr>
          <w:jc w:val="center"/>
        </w:trPr>
        <w:tc>
          <w:tcPr>
            <w:tcW w:w="8771" w:type="dxa"/>
          </w:tcPr>
          <w:p w14:paraId="024ACC27"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Заверенная заявителем открытого конкурса Анкета участника открытого </w:t>
            </w:r>
            <w:r w:rsidRPr="00040DB6">
              <w:rPr>
                <w:color w:val="000000"/>
                <w:spacing w:val="-7"/>
              </w:rPr>
              <w:t>конкурса</w:t>
            </w:r>
          </w:p>
        </w:tc>
        <w:tc>
          <w:tcPr>
            <w:tcW w:w="1577" w:type="dxa"/>
          </w:tcPr>
          <w:p w14:paraId="0A86B668" w14:textId="77777777" w:rsidR="002624FC" w:rsidRPr="00040DB6" w:rsidRDefault="002624FC" w:rsidP="00A81D7D">
            <w:pPr>
              <w:widowControl w:val="0"/>
              <w:autoSpaceDE w:val="0"/>
              <w:autoSpaceDN w:val="0"/>
              <w:adjustRightInd w:val="0"/>
            </w:pPr>
          </w:p>
        </w:tc>
      </w:tr>
      <w:tr w:rsidR="002624FC" w:rsidRPr="00040DB6" w14:paraId="6F464636" w14:textId="77777777" w:rsidTr="00B95D12">
        <w:trPr>
          <w:jc w:val="center"/>
        </w:trPr>
        <w:tc>
          <w:tcPr>
            <w:tcW w:w="8771" w:type="dxa"/>
          </w:tcPr>
          <w:p w14:paraId="2C9D91E1"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Документ, подтверждающий полномочия лица на осуществление </w:t>
            </w:r>
            <w:r w:rsidRPr="00040DB6">
              <w:rPr>
                <w:color w:val="000000"/>
                <w:spacing w:val="-4"/>
              </w:rPr>
              <w:t>действий от имени участника открытого конкурса</w:t>
            </w:r>
          </w:p>
        </w:tc>
        <w:tc>
          <w:tcPr>
            <w:tcW w:w="1577" w:type="dxa"/>
          </w:tcPr>
          <w:p w14:paraId="33F23E21" w14:textId="77777777" w:rsidR="002624FC" w:rsidRPr="00040DB6" w:rsidRDefault="002624FC" w:rsidP="00A81D7D">
            <w:pPr>
              <w:widowControl w:val="0"/>
              <w:autoSpaceDE w:val="0"/>
              <w:autoSpaceDN w:val="0"/>
              <w:adjustRightInd w:val="0"/>
            </w:pPr>
          </w:p>
        </w:tc>
      </w:tr>
      <w:tr w:rsidR="002624FC" w:rsidRPr="00040DB6" w14:paraId="5504C542" w14:textId="77777777" w:rsidTr="00B95D12">
        <w:trPr>
          <w:jc w:val="center"/>
        </w:trPr>
        <w:tc>
          <w:tcPr>
            <w:tcW w:w="8771" w:type="dxa"/>
          </w:tcPr>
          <w:p w14:paraId="760077BB" w14:textId="71BFB1A4" w:rsidR="002624FC" w:rsidRPr="00040DB6" w:rsidRDefault="002624FC" w:rsidP="00332800">
            <w:pPr>
              <w:widowControl w:val="0"/>
              <w:autoSpaceDE w:val="0"/>
              <w:autoSpaceDN w:val="0"/>
              <w:adjustRightInd w:val="0"/>
              <w:jc w:val="both"/>
              <w:rPr>
                <w:color w:val="000000"/>
                <w:spacing w:val="-4"/>
              </w:rPr>
            </w:pPr>
            <w:r w:rsidRPr="00040DB6">
              <w:rPr>
                <w:color w:val="000000"/>
                <w:spacing w:val="-4"/>
              </w:rPr>
              <w:t xml:space="preserve">Заверенная заявителем открытого конкурса копия аудиторского </w:t>
            </w:r>
            <w:r w:rsidRPr="00040DB6">
              <w:rPr>
                <w:color w:val="000000"/>
                <w:spacing w:val="-5"/>
              </w:rPr>
              <w:t>заключения по годовой отчётности или годового отчёта, за 20</w:t>
            </w:r>
            <w:r w:rsidR="005F4F8C">
              <w:rPr>
                <w:color w:val="000000"/>
                <w:spacing w:val="-5"/>
              </w:rPr>
              <w:t>2</w:t>
            </w:r>
            <w:r w:rsidR="00332800">
              <w:rPr>
                <w:color w:val="000000"/>
                <w:spacing w:val="-5"/>
              </w:rPr>
              <w:t>3</w:t>
            </w:r>
            <w:r w:rsidRPr="00040DB6">
              <w:rPr>
                <w:color w:val="000000"/>
                <w:spacing w:val="-5"/>
              </w:rPr>
              <w:t xml:space="preserve"> год (при его наличии)</w:t>
            </w:r>
          </w:p>
        </w:tc>
        <w:tc>
          <w:tcPr>
            <w:tcW w:w="1577" w:type="dxa"/>
          </w:tcPr>
          <w:p w14:paraId="0AFE335A" w14:textId="77777777" w:rsidR="002624FC" w:rsidRPr="00040DB6" w:rsidRDefault="002624FC" w:rsidP="00A81D7D">
            <w:pPr>
              <w:widowControl w:val="0"/>
              <w:autoSpaceDE w:val="0"/>
              <w:autoSpaceDN w:val="0"/>
              <w:adjustRightInd w:val="0"/>
            </w:pPr>
          </w:p>
        </w:tc>
      </w:tr>
      <w:tr w:rsidR="002624FC" w:rsidRPr="00040DB6" w14:paraId="23AE1595" w14:textId="77777777" w:rsidTr="00B95D12">
        <w:trPr>
          <w:jc w:val="center"/>
        </w:trPr>
        <w:tc>
          <w:tcPr>
            <w:tcW w:w="8771" w:type="dxa"/>
          </w:tcPr>
          <w:p w14:paraId="33104C58" w14:textId="77777777" w:rsidR="002624FC" w:rsidRPr="00040DB6" w:rsidRDefault="002624FC" w:rsidP="00A81D7D">
            <w:pPr>
              <w:widowControl w:val="0"/>
              <w:autoSpaceDE w:val="0"/>
              <w:autoSpaceDN w:val="0"/>
              <w:adjustRightInd w:val="0"/>
              <w:jc w:val="both"/>
              <w:rPr>
                <w:color w:val="000000"/>
                <w:spacing w:val="-4"/>
              </w:rPr>
            </w:pPr>
            <w:r w:rsidRPr="00040DB6">
              <w:rPr>
                <w:color w:val="000000"/>
                <w:spacing w:val="-5"/>
              </w:rPr>
              <w:t xml:space="preserve">Заверенные заявителем открытого конкурса копии своих учредительных и регистрационных документов (устав юридического лица, </w:t>
            </w:r>
            <w:r w:rsidRPr="00040DB6">
              <w:rPr>
                <w:color w:val="000000"/>
                <w:spacing w:val="-4"/>
              </w:rPr>
              <w:t xml:space="preserve">учредительный договор с изменениями, свидетельство о государственной регистрации, свидетельство о постановке на учёт в </w:t>
            </w:r>
            <w:r w:rsidRPr="00040DB6">
              <w:rPr>
                <w:color w:val="000000"/>
                <w:spacing w:val="-5"/>
              </w:rPr>
              <w:t>налоговых органах, свидетельство о внесении записи в ЕГРЮЛ)</w:t>
            </w:r>
          </w:p>
        </w:tc>
        <w:tc>
          <w:tcPr>
            <w:tcW w:w="1577" w:type="dxa"/>
          </w:tcPr>
          <w:p w14:paraId="134D9DDE" w14:textId="77777777" w:rsidR="002624FC" w:rsidRPr="00040DB6" w:rsidRDefault="002624FC" w:rsidP="00A81D7D">
            <w:pPr>
              <w:widowControl w:val="0"/>
              <w:autoSpaceDE w:val="0"/>
              <w:autoSpaceDN w:val="0"/>
              <w:adjustRightInd w:val="0"/>
            </w:pPr>
          </w:p>
        </w:tc>
      </w:tr>
      <w:tr w:rsidR="002624FC" w:rsidRPr="00040DB6" w14:paraId="6B35C894" w14:textId="77777777" w:rsidTr="00B95D12">
        <w:trPr>
          <w:jc w:val="center"/>
        </w:trPr>
        <w:tc>
          <w:tcPr>
            <w:tcW w:w="8771" w:type="dxa"/>
          </w:tcPr>
          <w:p w14:paraId="687EB6FD"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Справка о состоянии расчётов участника открытого конкурса с бюджетами всех уровней и внебюджетными фондами за последний отчётный период</w:t>
            </w:r>
          </w:p>
        </w:tc>
        <w:tc>
          <w:tcPr>
            <w:tcW w:w="1577" w:type="dxa"/>
          </w:tcPr>
          <w:p w14:paraId="603EFB26" w14:textId="77777777" w:rsidR="002624FC" w:rsidRPr="00040DB6" w:rsidRDefault="002624FC" w:rsidP="00A81D7D">
            <w:pPr>
              <w:widowControl w:val="0"/>
              <w:autoSpaceDE w:val="0"/>
              <w:autoSpaceDN w:val="0"/>
              <w:adjustRightInd w:val="0"/>
            </w:pPr>
          </w:p>
        </w:tc>
      </w:tr>
      <w:tr w:rsidR="002624FC" w:rsidRPr="00040DB6" w14:paraId="5F7C0E89" w14:textId="77777777" w:rsidTr="00B95D12">
        <w:trPr>
          <w:jc w:val="center"/>
        </w:trPr>
        <w:tc>
          <w:tcPr>
            <w:tcW w:w="8771" w:type="dxa"/>
          </w:tcPr>
          <w:p w14:paraId="095CC590"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Иные документы, предусмотренные настоящей конкурсной документацией</w:t>
            </w:r>
          </w:p>
        </w:tc>
        <w:tc>
          <w:tcPr>
            <w:tcW w:w="1577" w:type="dxa"/>
          </w:tcPr>
          <w:p w14:paraId="4713D916" w14:textId="77777777" w:rsidR="002624FC" w:rsidRPr="00040DB6" w:rsidRDefault="002624FC" w:rsidP="00A81D7D">
            <w:pPr>
              <w:widowControl w:val="0"/>
              <w:autoSpaceDE w:val="0"/>
              <w:autoSpaceDN w:val="0"/>
              <w:adjustRightInd w:val="0"/>
            </w:pPr>
          </w:p>
        </w:tc>
      </w:tr>
    </w:tbl>
    <w:p w14:paraId="35468D0A"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6E9D885B"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2C84EF17"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r w:rsidRPr="006B5635">
        <w:rPr>
          <w:color w:val="000000"/>
          <w:spacing w:val="-5"/>
          <w:sz w:val="28"/>
          <w:szCs w:val="28"/>
        </w:rPr>
        <w:t>Участник конкурса:</w:t>
      </w:r>
      <w:r w:rsidRPr="006B5635">
        <w:rPr>
          <w:color w:val="000000"/>
          <w:spacing w:val="-5"/>
          <w:sz w:val="28"/>
          <w:szCs w:val="28"/>
        </w:rPr>
        <w:br/>
        <w:t>Руководитель ________________ (Ф.И.О.)</w:t>
      </w:r>
    </w:p>
    <w:p w14:paraId="02D50BB8"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(подпись и печать)</w:t>
      </w:r>
    </w:p>
    <w:p w14:paraId="422F3476"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м.п.</w:t>
      </w:r>
    </w:p>
    <w:p w14:paraId="27FC6990" w14:textId="77777777" w:rsidR="002624FC" w:rsidRDefault="002624FC" w:rsidP="00A81D7D">
      <w:pPr>
        <w:widowControl w:val="0"/>
        <w:shd w:val="clear" w:color="auto" w:fill="FFFFFF"/>
        <w:autoSpaceDE w:val="0"/>
        <w:autoSpaceDN w:val="0"/>
        <w:adjustRightInd w:val="0"/>
        <w:ind w:left="48" w:right="998" w:firstLine="1086"/>
        <w:jc w:val="center"/>
        <w:rPr>
          <w:color w:val="000000"/>
          <w:spacing w:val="-5"/>
          <w:sz w:val="28"/>
          <w:szCs w:val="28"/>
        </w:rPr>
      </w:pPr>
    </w:p>
    <w:p w14:paraId="71835907" w14:textId="54DA44E1" w:rsidR="00260B1F" w:rsidRDefault="00260B1F" w:rsidP="00A81D7D">
      <w:pPr>
        <w:widowControl w:val="0"/>
        <w:shd w:val="clear" w:color="auto" w:fill="FFFFFF"/>
        <w:autoSpaceDE w:val="0"/>
        <w:autoSpaceDN w:val="0"/>
        <w:adjustRightInd w:val="0"/>
        <w:ind w:left="48" w:right="998" w:firstLine="1086"/>
        <w:jc w:val="center"/>
        <w:rPr>
          <w:color w:val="000000"/>
          <w:spacing w:val="-5"/>
          <w:sz w:val="28"/>
          <w:szCs w:val="28"/>
        </w:rPr>
      </w:pPr>
    </w:p>
    <w:p w14:paraId="54914D98" w14:textId="77777777" w:rsidR="002C6B23" w:rsidRDefault="002C6B23" w:rsidP="00A81D7D">
      <w:pPr>
        <w:widowControl w:val="0"/>
        <w:shd w:val="clear" w:color="auto" w:fill="FFFFFF"/>
        <w:autoSpaceDE w:val="0"/>
        <w:autoSpaceDN w:val="0"/>
        <w:adjustRightInd w:val="0"/>
        <w:ind w:left="48" w:right="998" w:firstLine="1086"/>
        <w:jc w:val="center"/>
        <w:rPr>
          <w:color w:val="000000"/>
          <w:spacing w:val="-5"/>
          <w:sz w:val="28"/>
          <w:szCs w:val="28"/>
        </w:rPr>
      </w:pPr>
    </w:p>
    <w:p w14:paraId="1C66BA39" w14:textId="77777777" w:rsidR="002624FC" w:rsidRPr="006B5635" w:rsidRDefault="002624FC" w:rsidP="00A81D7D">
      <w:pPr>
        <w:widowControl w:val="0"/>
        <w:shd w:val="clear" w:color="auto" w:fill="FFFFFF"/>
        <w:autoSpaceDE w:val="0"/>
        <w:autoSpaceDN w:val="0"/>
        <w:adjustRightInd w:val="0"/>
        <w:spacing w:before="470"/>
        <w:ind w:left="1478"/>
        <w:rPr>
          <w:sz w:val="20"/>
          <w:szCs w:val="20"/>
        </w:rPr>
      </w:pPr>
      <w:r w:rsidRPr="006B5635">
        <w:rPr>
          <w:b/>
          <w:bCs/>
          <w:color w:val="000000"/>
          <w:spacing w:val="6"/>
          <w:sz w:val="26"/>
          <w:szCs w:val="26"/>
        </w:rPr>
        <w:lastRenderedPageBreak/>
        <w:t>АНКЕТА УЧАСТНИКА ОТКРЫТОГО КОНКУРСА</w:t>
      </w:r>
    </w:p>
    <w:tbl>
      <w:tblPr>
        <w:tblW w:w="0" w:type="auto"/>
        <w:tblInd w:w="40" w:type="dxa"/>
        <w:tblLayout w:type="fixed"/>
        <w:tblCellMar>
          <w:left w:w="40" w:type="dxa"/>
          <w:right w:w="40" w:type="dxa"/>
        </w:tblCellMar>
        <w:tblLook w:val="0000" w:firstRow="0" w:lastRow="0" w:firstColumn="0" w:lastColumn="0" w:noHBand="0" w:noVBand="0"/>
      </w:tblPr>
      <w:tblGrid>
        <w:gridCol w:w="614"/>
        <w:gridCol w:w="6010"/>
        <w:gridCol w:w="3293"/>
      </w:tblGrid>
      <w:tr w:rsidR="002624FC" w:rsidRPr="007778CF" w14:paraId="49FF8624" w14:textId="77777777" w:rsidTr="00B95D12">
        <w:trPr>
          <w:trHeight w:hRule="exact" w:val="6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C02D0C9" w14:textId="77777777" w:rsidR="002624FC" w:rsidRPr="007778CF" w:rsidRDefault="002624FC" w:rsidP="00A81D7D">
            <w:pPr>
              <w:widowControl w:val="0"/>
              <w:shd w:val="clear" w:color="auto" w:fill="FFFFFF"/>
              <w:autoSpaceDE w:val="0"/>
              <w:autoSpaceDN w:val="0"/>
              <w:adjustRightInd w:val="0"/>
              <w:ind w:hanging="14"/>
            </w:pPr>
            <w:r w:rsidRPr="007778CF">
              <w:rPr>
                <w:color w:val="000000"/>
              </w:rPr>
              <w:t xml:space="preserve">№ </w:t>
            </w:r>
            <w:r w:rsidRPr="007778CF">
              <w:rPr>
                <w:color w:val="000000"/>
                <w:spacing w:val="-11"/>
              </w:rPr>
              <w:t>п/п</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3106BB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80103E7"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 xml:space="preserve">Данные участника </w:t>
            </w:r>
            <w:r w:rsidRPr="007778CF">
              <w:rPr>
                <w:color w:val="000000"/>
                <w:spacing w:val="-3"/>
              </w:rPr>
              <w:t>открытого конкурса</w:t>
            </w:r>
          </w:p>
        </w:tc>
      </w:tr>
      <w:tr w:rsidR="002624FC" w:rsidRPr="007778CF" w14:paraId="3FEE37C4" w14:textId="77777777" w:rsidTr="00B95D12">
        <w:trPr>
          <w:trHeight w:hRule="exact" w:val="42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CA0006" w14:textId="77777777" w:rsidR="002624FC" w:rsidRPr="007778CF" w:rsidRDefault="002624FC" w:rsidP="00A81D7D">
            <w:pPr>
              <w:widowControl w:val="0"/>
              <w:shd w:val="clear" w:color="auto" w:fill="FFFFFF"/>
              <w:autoSpaceDE w:val="0"/>
              <w:autoSpaceDN w:val="0"/>
              <w:adjustRightInd w:val="0"/>
            </w:pPr>
            <w:r w:rsidRPr="007778CF">
              <w:rPr>
                <w:color w:val="000000"/>
              </w:rPr>
              <w:t>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26FC410"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Организационно-правовая форма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74C18A94" w14:textId="77777777" w:rsidR="002624FC" w:rsidRPr="007778CF" w:rsidRDefault="002624FC" w:rsidP="00A81D7D">
            <w:pPr>
              <w:widowControl w:val="0"/>
              <w:shd w:val="clear" w:color="auto" w:fill="FFFFFF"/>
              <w:autoSpaceDE w:val="0"/>
              <w:autoSpaceDN w:val="0"/>
              <w:adjustRightInd w:val="0"/>
            </w:pPr>
          </w:p>
        </w:tc>
      </w:tr>
      <w:tr w:rsidR="002624FC" w:rsidRPr="007778CF" w14:paraId="1220A3FC" w14:textId="77777777" w:rsidTr="00B95D12">
        <w:trPr>
          <w:trHeight w:hRule="exact" w:val="43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0DE388A" w14:textId="77777777" w:rsidR="002624FC" w:rsidRPr="007778CF" w:rsidRDefault="002624FC" w:rsidP="00A81D7D">
            <w:pPr>
              <w:widowControl w:val="0"/>
              <w:shd w:val="clear" w:color="auto" w:fill="FFFFFF"/>
              <w:autoSpaceDE w:val="0"/>
              <w:autoSpaceDN w:val="0"/>
              <w:adjustRightInd w:val="0"/>
            </w:pPr>
            <w:r w:rsidRPr="007778CF">
              <w:rPr>
                <w:color w:val="000000"/>
              </w:rPr>
              <w:t>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82BD3E8"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Фирменное 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46D59F4" w14:textId="77777777" w:rsidR="002624FC" w:rsidRPr="007778CF" w:rsidRDefault="002624FC" w:rsidP="00A81D7D">
            <w:pPr>
              <w:widowControl w:val="0"/>
              <w:shd w:val="clear" w:color="auto" w:fill="FFFFFF"/>
              <w:autoSpaceDE w:val="0"/>
              <w:autoSpaceDN w:val="0"/>
              <w:adjustRightInd w:val="0"/>
            </w:pPr>
          </w:p>
        </w:tc>
      </w:tr>
      <w:tr w:rsidR="002624FC" w:rsidRPr="007778CF" w14:paraId="4E665EC5"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93FB2D2" w14:textId="77777777" w:rsidR="002624FC" w:rsidRPr="007778CF" w:rsidRDefault="002624FC" w:rsidP="00A81D7D">
            <w:pPr>
              <w:widowControl w:val="0"/>
              <w:shd w:val="clear" w:color="auto" w:fill="FFFFFF"/>
              <w:autoSpaceDE w:val="0"/>
              <w:autoSpaceDN w:val="0"/>
              <w:adjustRightInd w:val="0"/>
            </w:pPr>
            <w:r w:rsidRPr="007778CF">
              <w:rPr>
                <w:color w:val="000000"/>
              </w:rPr>
              <w:t>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BBBE593"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Адрес фактического местоположения</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2631697" w14:textId="77777777" w:rsidR="002624FC" w:rsidRPr="007778CF" w:rsidRDefault="002624FC" w:rsidP="00A81D7D">
            <w:pPr>
              <w:widowControl w:val="0"/>
              <w:shd w:val="clear" w:color="auto" w:fill="FFFFFF"/>
              <w:autoSpaceDE w:val="0"/>
              <w:autoSpaceDN w:val="0"/>
              <w:adjustRightInd w:val="0"/>
            </w:pPr>
          </w:p>
        </w:tc>
      </w:tr>
      <w:tr w:rsidR="002624FC" w:rsidRPr="007778CF" w14:paraId="06696059" w14:textId="77777777" w:rsidTr="00B95D12">
        <w:trPr>
          <w:trHeight w:hRule="exact" w:val="428"/>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484E8315" w14:textId="77777777" w:rsidR="002624FC" w:rsidRPr="007778CF" w:rsidRDefault="002624FC" w:rsidP="00A81D7D">
            <w:pPr>
              <w:widowControl w:val="0"/>
              <w:shd w:val="clear" w:color="auto" w:fill="FFFFFF"/>
              <w:autoSpaceDE w:val="0"/>
              <w:autoSpaceDN w:val="0"/>
              <w:adjustRightInd w:val="0"/>
            </w:pPr>
            <w:r w:rsidRPr="007778CF">
              <w:rPr>
                <w:color w:val="000000"/>
              </w:rPr>
              <w:t>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7079C7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Почтовый адрес</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A0A40EB" w14:textId="77777777" w:rsidR="002624FC" w:rsidRPr="007778CF" w:rsidRDefault="002624FC" w:rsidP="00A81D7D">
            <w:pPr>
              <w:widowControl w:val="0"/>
              <w:shd w:val="clear" w:color="auto" w:fill="FFFFFF"/>
              <w:autoSpaceDE w:val="0"/>
              <w:autoSpaceDN w:val="0"/>
              <w:adjustRightInd w:val="0"/>
            </w:pPr>
          </w:p>
        </w:tc>
      </w:tr>
      <w:tr w:rsidR="002624FC" w:rsidRPr="007778CF" w14:paraId="48A64652" w14:textId="77777777" w:rsidTr="00B95D12">
        <w:trPr>
          <w:trHeight w:hRule="exact" w:val="41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13A1FC2B" w14:textId="77777777" w:rsidR="002624FC" w:rsidRPr="007778CF" w:rsidRDefault="002624FC" w:rsidP="00A81D7D">
            <w:pPr>
              <w:widowControl w:val="0"/>
              <w:shd w:val="clear" w:color="auto" w:fill="FFFFFF"/>
              <w:autoSpaceDE w:val="0"/>
              <w:autoSpaceDN w:val="0"/>
              <w:adjustRightInd w:val="0"/>
            </w:pPr>
            <w:r w:rsidRPr="007778CF">
              <w:rPr>
                <w:color w:val="000000"/>
              </w:rPr>
              <w:t>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853BC30"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Номер контактного телефона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F674A9D" w14:textId="77777777" w:rsidR="002624FC" w:rsidRPr="007778CF" w:rsidRDefault="002624FC" w:rsidP="00A81D7D">
            <w:pPr>
              <w:widowControl w:val="0"/>
              <w:shd w:val="clear" w:color="auto" w:fill="FFFFFF"/>
              <w:autoSpaceDE w:val="0"/>
              <w:autoSpaceDN w:val="0"/>
              <w:adjustRightInd w:val="0"/>
            </w:pPr>
          </w:p>
        </w:tc>
      </w:tr>
      <w:tr w:rsidR="002624FC" w:rsidRPr="007778CF" w14:paraId="51DFBA8C" w14:textId="77777777" w:rsidTr="00B95D12">
        <w:trPr>
          <w:trHeight w:hRule="exact" w:val="99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DE49719" w14:textId="77777777" w:rsidR="002624FC" w:rsidRPr="007778CF" w:rsidRDefault="002624FC" w:rsidP="00A81D7D">
            <w:pPr>
              <w:widowControl w:val="0"/>
              <w:shd w:val="clear" w:color="auto" w:fill="FFFFFF"/>
              <w:autoSpaceDE w:val="0"/>
              <w:autoSpaceDN w:val="0"/>
              <w:adjustRightInd w:val="0"/>
            </w:pPr>
            <w:r w:rsidRPr="007778CF">
              <w:rPr>
                <w:color w:val="000000"/>
              </w:rPr>
              <w:t>6.</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58575B8" w14:textId="77777777" w:rsidR="002624FC" w:rsidRPr="007778CF" w:rsidRDefault="002624FC" w:rsidP="00A81D7D">
            <w:pPr>
              <w:widowControl w:val="0"/>
              <w:shd w:val="clear" w:color="auto" w:fill="FFFFFF"/>
              <w:autoSpaceDE w:val="0"/>
              <w:autoSpaceDN w:val="0"/>
              <w:adjustRightInd w:val="0"/>
            </w:pPr>
            <w:r w:rsidRPr="007778CF">
              <w:rPr>
                <w:color w:val="000000"/>
                <w:spacing w:val="5"/>
              </w:rPr>
              <w:t xml:space="preserve">Банковские реквизиты: наименование обслуживающего банка; </w:t>
            </w:r>
            <w:r w:rsidRPr="007778CF">
              <w:rPr>
                <w:color w:val="000000"/>
                <w:spacing w:val="3"/>
              </w:rPr>
              <w:t xml:space="preserve">расчетный счет; корреспондентский счет; </w:t>
            </w:r>
            <w:r w:rsidRPr="007778CF">
              <w:rPr>
                <w:color w:val="000000"/>
                <w:spacing w:val="7"/>
              </w:rPr>
              <w:t>БИК; ОКПО; ОКОНХ</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C01F34D" w14:textId="77777777" w:rsidR="002624FC" w:rsidRPr="007778CF" w:rsidRDefault="002624FC" w:rsidP="00A81D7D">
            <w:pPr>
              <w:widowControl w:val="0"/>
              <w:shd w:val="clear" w:color="auto" w:fill="FFFFFF"/>
              <w:autoSpaceDE w:val="0"/>
              <w:autoSpaceDN w:val="0"/>
              <w:adjustRightInd w:val="0"/>
            </w:pPr>
          </w:p>
        </w:tc>
      </w:tr>
      <w:tr w:rsidR="002624FC" w:rsidRPr="007778CF" w14:paraId="27991E00" w14:textId="77777777" w:rsidTr="00B95D12">
        <w:trPr>
          <w:trHeight w:hRule="exact" w:val="56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F046414" w14:textId="77777777" w:rsidR="002624FC" w:rsidRPr="007778CF" w:rsidRDefault="002624FC" w:rsidP="00A81D7D">
            <w:pPr>
              <w:widowControl w:val="0"/>
              <w:shd w:val="clear" w:color="auto" w:fill="FFFFFF"/>
              <w:autoSpaceDE w:val="0"/>
              <w:autoSpaceDN w:val="0"/>
              <w:adjustRightInd w:val="0"/>
              <w:ind w:left="101"/>
            </w:pPr>
            <w:r w:rsidRPr="007778CF">
              <w:rPr>
                <w:color w:val="000000"/>
              </w:rPr>
              <w:t>7.</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680173A" w14:textId="77777777" w:rsidR="002624FC" w:rsidRPr="007778CF" w:rsidRDefault="002624FC" w:rsidP="00A81D7D">
            <w:pPr>
              <w:widowControl w:val="0"/>
              <w:shd w:val="clear" w:color="auto" w:fill="FFFFFF"/>
              <w:autoSpaceDE w:val="0"/>
              <w:autoSpaceDN w:val="0"/>
              <w:adjustRightInd w:val="0"/>
              <w:ind w:right="624" w:hanging="5"/>
            </w:pPr>
            <w:r w:rsidRPr="007778CF">
              <w:rPr>
                <w:color w:val="000000"/>
                <w:spacing w:val="5"/>
              </w:rPr>
              <w:t xml:space="preserve">Регистрационные данные: </w:t>
            </w:r>
            <w:r w:rsidRPr="007778CF">
              <w:rPr>
                <w:color w:val="000000"/>
                <w:spacing w:val="3"/>
              </w:rPr>
              <w:t>дата и место регистрации; орган регистрации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6B07DC3E" w14:textId="77777777" w:rsidR="002624FC" w:rsidRPr="007778CF" w:rsidRDefault="002624FC" w:rsidP="00A81D7D">
            <w:pPr>
              <w:widowControl w:val="0"/>
              <w:shd w:val="clear" w:color="auto" w:fill="FFFFFF"/>
              <w:autoSpaceDE w:val="0"/>
              <w:autoSpaceDN w:val="0"/>
              <w:adjustRightInd w:val="0"/>
            </w:pPr>
          </w:p>
        </w:tc>
      </w:tr>
      <w:tr w:rsidR="002624FC" w:rsidRPr="007778CF" w14:paraId="35A582FC" w14:textId="77777777" w:rsidTr="00B95D12">
        <w:trPr>
          <w:trHeight w:hRule="exact" w:val="42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820B9FF" w14:textId="77777777" w:rsidR="002624FC" w:rsidRPr="007778CF" w:rsidRDefault="002624FC" w:rsidP="00A81D7D">
            <w:pPr>
              <w:widowControl w:val="0"/>
              <w:shd w:val="clear" w:color="auto" w:fill="FFFFFF"/>
              <w:autoSpaceDE w:val="0"/>
              <w:autoSpaceDN w:val="0"/>
              <w:adjustRightInd w:val="0"/>
              <w:ind w:left="110"/>
            </w:pPr>
            <w:r w:rsidRPr="007778CF">
              <w:rPr>
                <w:color w:val="000000"/>
              </w:rPr>
              <w:t>8.</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A8C36DD"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Размер уставного капитала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021A436" w14:textId="77777777" w:rsidR="002624FC" w:rsidRPr="007778CF" w:rsidRDefault="002624FC" w:rsidP="00A81D7D">
            <w:pPr>
              <w:widowControl w:val="0"/>
              <w:shd w:val="clear" w:color="auto" w:fill="FFFFFF"/>
              <w:autoSpaceDE w:val="0"/>
              <w:autoSpaceDN w:val="0"/>
              <w:adjustRightInd w:val="0"/>
            </w:pPr>
          </w:p>
        </w:tc>
      </w:tr>
      <w:tr w:rsidR="002624FC" w:rsidRPr="007778CF" w14:paraId="0B8C930B" w14:textId="77777777" w:rsidTr="00B95D12">
        <w:trPr>
          <w:trHeight w:hRule="exact" w:val="99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99ECF72" w14:textId="77777777" w:rsidR="002624FC" w:rsidRPr="007778CF" w:rsidRDefault="002624FC" w:rsidP="00A81D7D">
            <w:pPr>
              <w:widowControl w:val="0"/>
              <w:shd w:val="clear" w:color="auto" w:fill="FFFFFF"/>
              <w:autoSpaceDE w:val="0"/>
              <w:autoSpaceDN w:val="0"/>
              <w:adjustRightInd w:val="0"/>
              <w:ind w:left="106"/>
            </w:pPr>
            <w:r w:rsidRPr="007778CF">
              <w:rPr>
                <w:color w:val="000000"/>
              </w:rPr>
              <w:t>9.</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C891058" w14:textId="77777777" w:rsidR="002624FC" w:rsidRPr="007778CF" w:rsidRDefault="002624FC" w:rsidP="00A81D7D">
            <w:pPr>
              <w:widowControl w:val="0"/>
              <w:shd w:val="clear" w:color="auto" w:fill="FFFFFF"/>
              <w:autoSpaceDE w:val="0"/>
              <w:autoSpaceDN w:val="0"/>
              <w:adjustRightInd w:val="0"/>
              <w:ind w:right="499"/>
            </w:pPr>
            <w:r w:rsidRPr="007778CF">
              <w:rPr>
                <w:color w:val="000000"/>
                <w:spacing w:val="5"/>
              </w:rPr>
              <w:t xml:space="preserve">Номер и почтовый адрес ИФНС, </w:t>
            </w:r>
            <w:r w:rsidRPr="007778CF">
              <w:rPr>
                <w:color w:val="000000"/>
                <w:spacing w:val="4"/>
              </w:rPr>
              <w:t xml:space="preserve">в которой участник конкурса зарегистрирован </w:t>
            </w:r>
            <w:r w:rsidRPr="007778CF">
              <w:rPr>
                <w:color w:val="000000"/>
                <w:spacing w:val="6"/>
              </w:rPr>
              <w:t>в качестве налогоплательщика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144E832" w14:textId="77777777" w:rsidR="002624FC" w:rsidRPr="007778CF" w:rsidRDefault="002624FC" w:rsidP="00A81D7D">
            <w:pPr>
              <w:widowControl w:val="0"/>
              <w:shd w:val="clear" w:color="auto" w:fill="FFFFFF"/>
              <w:autoSpaceDE w:val="0"/>
              <w:autoSpaceDN w:val="0"/>
              <w:adjustRightInd w:val="0"/>
            </w:pPr>
          </w:p>
        </w:tc>
      </w:tr>
      <w:tr w:rsidR="002624FC" w:rsidRPr="007778CF" w14:paraId="4071CBAE" w14:textId="77777777" w:rsidTr="00B95D12">
        <w:trPr>
          <w:trHeight w:hRule="exact" w:val="42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AF1CE69"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10.</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9885B94"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ИНН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1F2DF08B" w14:textId="77777777" w:rsidR="002624FC" w:rsidRPr="007778CF" w:rsidRDefault="002624FC" w:rsidP="00A81D7D">
            <w:pPr>
              <w:widowControl w:val="0"/>
              <w:shd w:val="clear" w:color="auto" w:fill="FFFFFF"/>
              <w:autoSpaceDE w:val="0"/>
              <w:autoSpaceDN w:val="0"/>
              <w:adjustRightInd w:val="0"/>
            </w:pPr>
          </w:p>
        </w:tc>
      </w:tr>
      <w:tr w:rsidR="002624FC" w:rsidRPr="007778CF" w14:paraId="210DF208" w14:textId="77777777" w:rsidTr="00B95D12">
        <w:trPr>
          <w:trHeight w:hRule="exact" w:val="29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89F9B1D"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0E9D9F"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КПП</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1C1C0CB" w14:textId="77777777" w:rsidR="002624FC" w:rsidRPr="007778CF" w:rsidRDefault="002624FC" w:rsidP="00A81D7D">
            <w:pPr>
              <w:widowControl w:val="0"/>
              <w:shd w:val="clear" w:color="auto" w:fill="FFFFFF"/>
              <w:autoSpaceDE w:val="0"/>
              <w:autoSpaceDN w:val="0"/>
              <w:adjustRightInd w:val="0"/>
            </w:pPr>
          </w:p>
        </w:tc>
      </w:tr>
      <w:tr w:rsidR="002624FC" w:rsidRPr="007778CF" w14:paraId="0CCAA4DB"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F0ADEEB"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F16B82F"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ОГРН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5A4C29C" w14:textId="77777777" w:rsidR="002624FC" w:rsidRPr="007778CF" w:rsidRDefault="002624FC" w:rsidP="00A81D7D">
            <w:pPr>
              <w:widowControl w:val="0"/>
              <w:shd w:val="clear" w:color="auto" w:fill="FFFFFF"/>
              <w:autoSpaceDE w:val="0"/>
              <w:autoSpaceDN w:val="0"/>
              <w:adjustRightInd w:val="0"/>
            </w:pPr>
          </w:p>
        </w:tc>
      </w:tr>
      <w:tr w:rsidR="002624FC" w:rsidRPr="007778CF" w14:paraId="51028E87" w14:textId="77777777" w:rsidTr="00B95D12">
        <w:trPr>
          <w:trHeight w:hRule="exact" w:val="4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523124A" w14:textId="77777777" w:rsidR="002624FC" w:rsidRPr="007778CF" w:rsidRDefault="002624FC" w:rsidP="00A81D7D">
            <w:pPr>
              <w:widowControl w:val="0"/>
              <w:shd w:val="clear" w:color="auto" w:fill="FFFFFF"/>
              <w:autoSpaceDE w:val="0"/>
              <w:autoSpaceDN w:val="0"/>
              <w:adjustRightInd w:val="0"/>
              <w:ind w:left="67"/>
            </w:pPr>
            <w:r w:rsidRPr="007778CF">
              <w:rPr>
                <w:color w:val="000000"/>
              </w:rPr>
              <w:t>13.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D818B95"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ОКПО</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DD49FC8" w14:textId="77777777" w:rsidR="002624FC" w:rsidRPr="007778CF" w:rsidRDefault="002624FC" w:rsidP="00A81D7D">
            <w:pPr>
              <w:widowControl w:val="0"/>
              <w:shd w:val="clear" w:color="auto" w:fill="FFFFFF"/>
              <w:autoSpaceDE w:val="0"/>
              <w:autoSpaceDN w:val="0"/>
              <w:adjustRightInd w:val="0"/>
            </w:pPr>
          </w:p>
        </w:tc>
      </w:tr>
      <w:tr w:rsidR="002624FC" w:rsidRPr="007778CF" w14:paraId="50B55147" w14:textId="77777777" w:rsidTr="00B95D12">
        <w:trPr>
          <w:trHeight w:hRule="exact" w:val="170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22A6D5"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6738C2" w14:textId="77777777" w:rsidR="002624FC" w:rsidRPr="007778CF" w:rsidRDefault="002624FC" w:rsidP="00A81D7D">
            <w:pPr>
              <w:widowControl w:val="0"/>
              <w:shd w:val="clear" w:color="auto" w:fill="FFFFFF"/>
              <w:autoSpaceDE w:val="0"/>
              <w:autoSpaceDN w:val="0"/>
              <w:adjustRightInd w:val="0"/>
              <w:ind w:right="62" w:hanging="5"/>
            </w:pPr>
            <w:r w:rsidRPr="007778CF">
              <w:rPr>
                <w:color w:val="000000"/>
                <w:spacing w:val="5"/>
              </w:rPr>
              <w:t xml:space="preserve">Является ли сделка крупной </w:t>
            </w:r>
            <w:r w:rsidRPr="007778CF">
              <w:rPr>
                <w:i/>
                <w:iCs/>
                <w:color w:val="000000"/>
                <w:spacing w:val="5"/>
              </w:rPr>
              <w:t xml:space="preserve">(да, нет)? </w:t>
            </w:r>
            <w:r w:rsidRPr="007778CF">
              <w:rPr>
                <w:color w:val="000000"/>
                <w:spacing w:val="2"/>
              </w:rPr>
              <w:t>В случае, если сделка является крупной:</w:t>
            </w:r>
          </w:p>
          <w:p w14:paraId="68F93C39" w14:textId="77777777" w:rsidR="002624FC" w:rsidRPr="007778CF" w:rsidRDefault="002624FC" w:rsidP="00A81D7D">
            <w:pPr>
              <w:widowControl w:val="0"/>
              <w:shd w:val="clear" w:color="auto" w:fill="FFFFFF"/>
              <w:autoSpaceDE w:val="0"/>
              <w:autoSpaceDN w:val="0"/>
              <w:adjustRightInd w:val="0"/>
              <w:ind w:right="62" w:firstLine="5"/>
            </w:pPr>
            <w:r w:rsidRPr="007778CF">
              <w:rPr>
                <w:color w:val="000000"/>
                <w:spacing w:val="5"/>
              </w:rPr>
              <w:t xml:space="preserve">орган управления участника конкурса, </w:t>
            </w:r>
            <w:r w:rsidRPr="007778CF">
              <w:rPr>
                <w:color w:val="000000"/>
                <w:spacing w:val="3"/>
              </w:rPr>
              <w:t xml:space="preserve">уполномоченный на одобрение крупной сделки, и </w:t>
            </w:r>
            <w:r w:rsidRPr="007778CF">
              <w:rPr>
                <w:color w:val="000000"/>
                <w:spacing w:val="5"/>
              </w:rPr>
              <w:t>порядок одобрения соответствующей сделки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C883711" w14:textId="77777777" w:rsidR="002624FC" w:rsidRPr="007778CF" w:rsidRDefault="002624FC" w:rsidP="00A81D7D">
            <w:pPr>
              <w:widowControl w:val="0"/>
              <w:shd w:val="clear" w:color="auto" w:fill="FFFFFF"/>
              <w:autoSpaceDE w:val="0"/>
              <w:autoSpaceDN w:val="0"/>
              <w:adjustRightInd w:val="0"/>
            </w:pPr>
          </w:p>
        </w:tc>
      </w:tr>
      <w:tr w:rsidR="002624FC" w:rsidRPr="007778CF" w14:paraId="1100737A" w14:textId="77777777" w:rsidTr="00B95D12">
        <w:trPr>
          <w:trHeight w:hRule="exact" w:val="41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6FC0348"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D16CFFA"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Адрес электронной почты</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0F35761A" w14:textId="77777777" w:rsidR="002624FC" w:rsidRPr="007778CF" w:rsidRDefault="002624FC" w:rsidP="00A81D7D">
            <w:pPr>
              <w:widowControl w:val="0"/>
              <w:shd w:val="clear" w:color="auto" w:fill="FFFFFF"/>
              <w:autoSpaceDE w:val="0"/>
              <w:autoSpaceDN w:val="0"/>
              <w:adjustRightInd w:val="0"/>
            </w:pPr>
          </w:p>
        </w:tc>
      </w:tr>
    </w:tbl>
    <w:p w14:paraId="595AD35B" w14:textId="77777777" w:rsidR="002624FC" w:rsidRPr="006B5635" w:rsidRDefault="002624FC" w:rsidP="00A81D7D">
      <w:pPr>
        <w:widowControl w:val="0"/>
        <w:shd w:val="clear" w:color="auto" w:fill="FFFFFF"/>
        <w:autoSpaceDE w:val="0"/>
        <w:autoSpaceDN w:val="0"/>
        <w:adjustRightInd w:val="0"/>
        <w:spacing w:before="86" w:after="792"/>
        <w:ind w:right="251"/>
        <w:rPr>
          <w:color w:val="000000"/>
          <w:sz w:val="26"/>
          <w:szCs w:val="26"/>
        </w:rPr>
      </w:pPr>
      <w:r w:rsidRPr="006B5635">
        <w:rPr>
          <w:color w:val="000000"/>
          <w:spacing w:val="4"/>
          <w:sz w:val="26"/>
          <w:szCs w:val="26"/>
        </w:rPr>
        <w:t xml:space="preserve">Мы, нижеподписавшиеся, заверяем правильность всех данных, указанных в </w:t>
      </w:r>
      <w:r w:rsidRPr="006B5635">
        <w:rPr>
          <w:color w:val="000000"/>
          <w:sz w:val="26"/>
          <w:szCs w:val="26"/>
        </w:rPr>
        <w:t>анкете.</w:t>
      </w:r>
    </w:p>
    <w:p w14:paraId="0C6B2134" w14:textId="77777777" w:rsidR="002624FC" w:rsidRPr="006B5635" w:rsidRDefault="002624FC" w:rsidP="00A81D7D">
      <w:pPr>
        <w:widowControl w:val="0"/>
        <w:shd w:val="clear" w:color="auto" w:fill="FFFFFF"/>
        <w:autoSpaceDE w:val="0"/>
        <w:autoSpaceDN w:val="0"/>
        <w:adjustRightInd w:val="0"/>
        <w:rPr>
          <w:color w:val="000000"/>
          <w:spacing w:val="-5"/>
          <w:sz w:val="26"/>
          <w:szCs w:val="26"/>
        </w:rPr>
      </w:pPr>
      <w:r w:rsidRPr="006B5635">
        <w:rPr>
          <w:color w:val="000000"/>
          <w:spacing w:val="-5"/>
          <w:sz w:val="26"/>
          <w:szCs w:val="26"/>
        </w:rPr>
        <w:t>Участник конкурса:</w:t>
      </w:r>
      <w:r w:rsidRPr="006B5635">
        <w:rPr>
          <w:color w:val="000000"/>
          <w:spacing w:val="-5"/>
          <w:sz w:val="26"/>
          <w:szCs w:val="26"/>
        </w:rPr>
        <w:br/>
        <w:t>Руководитель ________________ (Ф.И.О.)</w:t>
      </w:r>
    </w:p>
    <w:p w14:paraId="04E584E3" w14:textId="77777777" w:rsidR="002624FC" w:rsidRPr="006B5635" w:rsidRDefault="002624FC" w:rsidP="00A81D7D">
      <w:pPr>
        <w:widowControl w:val="0"/>
        <w:shd w:val="clear" w:color="auto" w:fill="FFFFFF"/>
        <w:autoSpaceDE w:val="0"/>
        <w:autoSpaceDN w:val="0"/>
        <w:adjustRightInd w:val="0"/>
        <w:ind w:hanging="10"/>
        <w:rPr>
          <w:color w:val="000000"/>
          <w:spacing w:val="-5"/>
          <w:sz w:val="26"/>
          <w:szCs w:val="26"/>
        </w:rPr>
      </w:pPr>
      <w:r w:rsidRPr="006B5635">
        <w:rPr>
          <w:color w:val="000000"/>
          <w:spacing w:val="-5"/>
          <w:sz w:val="26"/>
          <w:szCs w:val="26"/>
        </w:rPr>
        <w:t>(подпись и печать)</w:t>
      </w:r>
    </w:p>
    <w:p w14:paraId="7427A665"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pacing w:val="-5"/>
          <w:sz w:val="26"/>
          <w:szCs w:val="26"/>
        </w:rPr>
      </w:pPr>
      <w:r w:rsidRPr="006B5635">
        <w:rPr>
          <w:color w:val="000000"/>
          <w:spacing w:val="-5"/>
          <w:sz w:val="26"/>
          <w:szCs w:val="26"/>
        </w:rPr>
        <w:t>м.п.</w:t>
      </w:r>
    </w:p>
    <w:p w14:paraId="302757CB"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z w:val="26"/>
          <w:szCs w:val="26"/>
        </w:rPr>
      </w:pPr>
      <w:r w:rsidRPr="006B5635">
        <w:rPr>
          <w:color w:val="000000"/>
          <w:spacing w:val="5"/>
          <w:sz w:val="26"/>
          <w:szCs w:val="26"/>
        </w:rPr>
        <w:t>(для юридического лица)</w:t>
      </w:r>
      <w:r w:rsidRPr="006B5635">
        <w:rPr>
          <w:color w:val="000000"/>
          <w:spacing w:val="5"/>
          <w:sz w:val="26"/>
          <w:szCs w:val="26"/>
        </w:rPr>
        <w:br/>
        <w:t>Главный бухгалтер</w:t>
      </w:r>
      <w:r w:rsidRPr="006B5635">
        <w:rPr>
          <w:color w:val="000000"/>
          <w:sz w:val="26"/>
          <w:szCs w:val="26"/>
        </w:rPr>
        <w:t xml:space="preserve"> __________(Ф.И.О.)</w:t>
      </w:r>
    </w:p>
    <w:p w14:paraId="705FDE2F" w14:textId="77777777" w:rsidR="002624FC" w:rsidRPr="006B5635" w:rsidRDefault="002624FC" w:rsidP="00A81D7D">
      <w:pPr>
        <w:widowControl w:val="0"/>
        <w:shd w:val="clear" w:color="auto" w:fill="FFFFFF"/>
        <w:tabs>
          <w:tab w:val="left" w:leader="underscore" w:pos="2981"/>
        </w:tabs>
        <w:autoSpaceDE w:val="0"/>
        <w:autoSpaceDN w:val="0"/>
        <w:adjustRightInd w:val="0"/>
        <w:spacing w:after="100" w:afterAutospacing="1"/>
        <w:rPr>
          <w:color w:val="000000"/>
          <w:spacing w:val="6"/>
          <w:sz w:val="26"/>
          <w:szCs w:val="26"/>
        </w:rPr>
      </w:pPr>
      <w:r w:rsidRPr="006B5635">
        <w:rPr>
          <w:color w:val="000000"/>
          <w:spacing w:val="6"/>
          <w:sz w:val="26"/>
          <w:szCs w:val="26"/>
        </w:rPr>
        <w:t>М.П.</w:t>
      </w:r>
    </w:p>
    <w:p w14:paraId="0F07644D" w14:textId="77777777" w:rsidR="002624FC" w:rsidRPr="006B5635" w:rsidRDefault="002624FC" w:rsidP="00A81D7D">
      <w:pPr>
        <w:widowControl w:val="0"/>
        <w:shd w:val="clear" w:color="auto" w:fill="FFFFFF"/>
        <w:autoSpaceDE w:val="0"/>
        <w:autoSpaceDN w:val="0"/>
        <w:adjustRightInd w:val="0"/>
        <w:spacing w:before="1210"/>
        <w:ind w:left="139"/>
        <w:jc w:val="center"/>
        <w:rPr>
          <w:sz w:val="20"/>
          <w:szCs w:val="20"/>
        </w:rPr>
      </w:pPr>
      <w:r w:rsidRPr="006B5635">
        <w:rPr>
          <w:color w:val="000000"/>
          <w:spacing w:val="46"/>
          <w:sz w:val="28"/>
          <w:szCs w:val="28"/>
        </w:rPr>
        <w:lastRenderedPageBreak/>
        <w:t>ЗАПРОС</w:t>
      </w:r>
    </w:p>
    <w:p w14:paraId="299F87C9" w14:textId="77777777" w:rsidR="002624FC" w:rsidRPr="006B5635" w:rsidRDefault="002624FC" w:rsidP="00A81D7D">
      <w:pPr>
        <w:widowControl w:val="0"/>
        <w:shd w:val="clear" w:color="auto" w:fill="FFFFFF"/>
        <w:autoSpaceDE w:val="0"/>
        <w:autoSpaceDN w:val="0"/>
        <w:adjustRightInd w:val="0"/>
        <w:ind w:firstLine="691"/>
        <w:jc w:val="center"/>
        <w:rPr>
          <w:sz w:val="20"/>
          <w:szCs w:val="20"/>
        </w:rPr>
      </w:pPr>
      <w:r w:rsidRPr="006B5635">
        <w:rPr>
          <w:color w:val="000000"/>
          <w:spacing w:val="-7"/>
          <w:sz w:val="28"/>
          <w:szCs w:val="28"/>
        </w:rPr>
        <w:t xml:space="preserve">на разъяснение отдельных положений конкурсной документации, </w:t>
      </w:r>
      <w:r w:rsidRPr="006B5635">
        <w:rPr>
          <w:color w:val="000000"/>
          <w:spacing w:val="-5"/>
          <w:sz w:val="28"/>
          <w:szCs w:val="28"/>
        </w:rPr>
        <w:t>представляемой для участия в открытом конкурсе на право заключения</w:t>
      </w:r>
    </w:p>
    <w:p w14:paraId="6828EB21" w14:textId="77777777" w:rsidR="002624FC" w:rsidRPr="006B5635" w:rsidRDefault="002624FC" w:rsidP="00A81D7D">
      <w:pPr>
        <w:widowControl w:val="0"/>
        <w:shd w:val="clear" w:color="auto" w:fill="FFFFFF"/>
        <w:autoSpaceDE w:val="0"/>
        <w:autoSpaceDN w:val="0"/>
        <w:adjustRightInd w:val="0"/>
        <w:jc w:val="center"/>
        <w:rPr>
          <w:sz w:val="20"/>
          <w:szCs w:val="20"/>
        </w:rPr>
      </w:pPr>
      <w:r w:rsidRPr="006B5635">
        <w:rPr>
          <w:color w:val="000000"/>
          <w:spacing w:val="-5"/>
          <w:sz w:val="28"/>
          <w:szCs w:val="28"/>
        </w:rPr>
        <w:t>концессионного соглашения</w:t>
      </w:r>
    </w:p>
    <w:p w14:paraId="04D14B46" w14:textId="5139A72C" w:rsidR="002624FC" w:rsidRDefault="002624FC" w:rsidP="00A81D7D">
      <w:pPr>
        <w:widowControl w:val="0"/>
        <w:shd w:val="clear" w:color="auto" w:fill="FFFFFF"/>
        <w:autoSpaceDE w:val="0"/>
        <w:autoSpaceDN w:val="0"/>
        <w:adjustRightInd w:val="0"/>
        <w:jc w:val="center"/>
        <w:rPr>
          <w:color w:val="000000"/>
          <w:spacing w:val="-5"/>
          <w:sz w:val="28"/>
          <w:szCs w:val="28"/>
        </w:rPr>
      </w:pPr>
      <w:r w:rsidRPr="006B5635">
        <w:rPr>
          <w:color w:val="000000"/>
          <w:spacing w:val="-5"/>
          <w:sz w:val="28"/>
          <w:szCs w:val="28"/>
        </w:rPr>
        <w:t xml:space="preserve">в отношении объектов </w:t>
      </w:r>
      <w:r w:rsidR="00B95017">
        <w:rPr>
          <w:color w:val="000000"/>
        </w:rPr>
        <w:t xml:space="preserve">теплоснабжения, водоснабжения </w:t>
      </w:r>
    </w:p>
    <w:p w14:paraId="6C4180B0" w14:textId="77777777" w:rsidR="002624FC" w:rsidRPr="006B5635" w:rsidRDefault="002624FC" w:rsidP="00A81D7D">
      <w:pPr>
        <w:widowControl w:val="0"/>
        <w:shd w:val="clear" w:color="auto" w:fill="FFFFFF"/>
        <w:autoSpaceDE w:val="0"/>
        <w:autoSpaceDN w:val="0"/>
        <w:adjustRightInd w:val="0"/>
        <w:jc w:val="center"/>
        <w:rPr>
          <w:sz w:val="20"/>
          <w:szCs w:val="20"/>
        </w:rPr>
      </w:pPr>
    </w:p>
    <w:p w14:paraId="27F2CBFC" w14:textId="77777777" w:rsidR="002624FC" w:rsidRPr="006B5635" w:rsidRDefault="002624FC" w:rsidP="00A81D7D">
      <w:pPr>
        <w:widowControl w:val="0"/>
        <w:shd w:val="clear" w:color="auto" w:fill="FFFFFF"/>
        <w:autoSpaceDE w:val="0"/>
        <w:autoSpaceDN w:val="0"/>
        <w:adjustRightInd w:val="0"/>
        <w:rPr>
          <w:sz w:val="20"/>
          <w:szCs w:val="20"/>
        </w:rPr>
      </w:pPr>
      <w:r w:rsidRPr="006B5635">
        <w:rPr>
          <w:color w:val="000000"/>
          <w:spacing w:val="-6"/>
          <w:sz w:val="28"/>
          <w:szCs w:val="28"/>
        </w:rPr>
        <w:t>Прошу Вас разъяснить следующие положения конкурсной документации:</w:t>
      </w:r>
    </w:p>
    <w:p w14:paraId="288859B1" w14:textId="77777777" w:rsidR="002624FC" w:rsidRPr="006B5635" w:rsidRDefault="002624FC" w:rsidP="00A81D7D">
      <w:pPr>
        <w:widowControl w:val="0"/>
        <w:autoSpaceDE w:val="0"/>
        <w:autoSpaceDN w:val="0"/>
        <w:adjustRightInd w:val="0"/>
        <w:spacing w:after="499"/>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400"/>
        <w:gridCol w:w="6960"/>
      </w:tblGrid>
      <w:tr w:rsidR="002624FC" w:rsidRPr="006B5635" w14:paraId="2C15473D" w14:textId="77777777" w:rsidTr="00B95D12">
        <w:trPr>
          <w:trHeight w:hRule="exact" w:val="1027"/>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11E5984C" w14:textId="77777777" w:rsidR="002624FC" w:rsidRPr="006B5635" w:rsidRDefault="002624FC" w:rsidP="00A81D7D">
            <w:pPr>
              <w:widowControl w:val="0"/>
              <w:shd w:val="clear" w:color="auto" w:fill="FFFFFF"/>
              <w:autoSpaceDE w:val="0"/>
              <w:autoSpaceDN w:val="0"/>
              <w:adjustRightInd w:val="0"/>
              <w:ind w:left="77" w:right="72"/>
              <w:rPr>
                <w:sz w:val="20"/>
                <w:szCs w:val="20"/>
              </w:rPr>
            </w:pPr>
            <w:r w:rsidRPr="006B5635">
              <w:rPr>
                <w:b/>
                <w:bCs/>
                <w:color w:val="000000"/>
                <w:sz w:val="22"/>
                <w:szCs w:val="22"/>
              </w:rPr>
              <w:t xml:space="preserve">№ </w:t>
            </w:r>
            <w:r w:rsidRPr="006B5635">
              <w:rPr>
                <w:b/>
                <w:bCs/>
                <w:color w:val="000000"/>
                <w:spacing w:val="-8"/>
                <w:sz w:val="22"/>
                <w:szCs w:val="22"/>
              </w:rPr>
              <w:t>п/п</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3010498B" w14:textId="77777777" w:rsidR="002624FC" w:rsidRPr="006B5635" w:rsidRDefault="002624FC" w:rsidP="00A81D7D">
            <w:pPr>
              <w:widowControl w:val="0"/>
              <w:shd w:val="clear" w:color="auto" w:fill="FFFFFF"/>
              <w:autoSpaceDE w:val="0"/>
              <w:autoSpaceDN w:val="0"/>
              <w:adjustRightInd w:val="0"/>
              <w:ind w:left="355" w:right="374"/>
              <w:rPr>
                <w:sz w:val="20"/>
                <w:szCs w:val="20"/>
              </w:rPr>
            </w:pPr>
            <w:r w:rsidRPr="006B5635">
              <w:rPr>
                <w:b/>
                <w:bCs/>
                <w:color w:val="000000"/>
                <w:spacing w:val="1"/>
                <w:sz w:val="22"/>
                <w:szCs w:val="22"/>
              </w:rPr>
              <w:t xml:space="preserve">Раздел, пункт </w:t>
            </w:r>
            <w:r w:rsidRPr="006B5635">
              <w:rPr>
                <w:b/>
                <w:bCs/>
                <w:color w:val="000000"/>
                <w:spacing w:val="-1"/>
                <w:sz w:val="22"/>
                <w:szCs w:val="22"/>
              </w:rPr>
              <w:t>конкурсной документации</w:t>
            </w: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7BE21A3B" w14:textId="77777777" w:rsidR="002624FC" w:rsidRPr="006B5635" w:rsidRDefault="002624FC" w:rsidP="00A81D7D">
            <w:pPr>
              <w:widowControl w:val="0"/>
              <w:shd w:val="clear" w:color="auto" w:fill="FFFFFF"/>
              <w:autoSpaceDE w:val="0"/>
              <w:autoSpaceDN w:val="0"/>
              <w:adjustRightInd w:val="0"/>
              <w:ind w:left="677" w:right="643"/>
              <w:rPr>
                <w:sz w:val="20"/>
                <w:szCs w:val="20"/>
              </w:rPr>
            </w:pPr>
            <w:r w:rsidRPr="006B5635">
              <w:rPr>
                <w:b/>
                <w:bCs/>
                <w:color w:val="000000"/>
                <w:sz w:val="22"/>
                <w:szCs w:val="22"/>
              </w:rPr>
              <w:t xml:space="preserve">Содержание запроса </w:t>
            </w:r>
            <w:r w:rsidRPr="006B5635">
              <w:rPr>
                <w:b/>
                <w:bCs/>
                <w:color w:val="000000"/>
                <w:spacing w:val="-2"/>
                <w:sz w:val="22"/>
                <w:szCs w:val="22"/>
              </w:rPr>
              <w:t>на разъяснение положений конкурсной документации</w:t>
            </w:r>
          </w:p>
        </w:tc>
      </w:tr>
      <w:tr w:rsidR="002624FC" w:rsidRPr="006B5635" w14:paraId="2B67662B" w14:textId="77777777" w:rsidTr="00B95D12">
        <w:trPr>
          <w:trHeight w:hRule="exact" w:val="778"/>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475AC81A" w14:textId="77777777" w:rsidR="002624FC" w:rsidRPr="006B5635" w:rsidRDefault="002624FC" w:rsidP="00A81D7D">
            <w:pPr>
              <w:widowControl w:val="0"/>
              <w:shd w:val="clear" w:color="auto" w:fill="FFFFFF"/>
              <w:autoSpaceDE w:val="0"/>
              <w:autoSpaceDN w:val="0"/>
              <w:adjustRightInd w:val="0"/>
              <w:rPr>
                <w:sz w:val="20"/>
                <w:szCs w:val="20"/>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00BB583A" w14:textId="77777777" w:rsidR="002624FC" w:rsidRPr="006B5635" w:rsidRDefault="002624FC" w:rsidP="00A81D7D">
            <w:pPr>
              <w:widowControl w:val="0"/>
              <w:shd w:val="clear" w:color="auto" w:fill="FFFFFF"/>
              <w:autoSpaceDE w:val="0"/>
              <w:autoSpaceDN w:val="0"/>
              <w:adjustRightInd w:val="0"/>
              <w:rPr>
                <w:sz w:val="20"/>
                <w:szCs w:val="20"/>
              </w:rPr>
            </w:pP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2E346730" w14:textId="77777777" w:rsidR="002624FC" w:rsidRPr="006B5635" w:rsidRDefault="002624FC" w:rsidP="00A81D7D">
            <w:pPr>
              <w:widowControl w:val="0"/>
              <w:shd w:val="clear" w:color="auto" w:fill="FFFFFF"/>
              <w:autoSpaceDE w:val="0"/>
              <w:autoSpaceDN w:val="0"/>
              <w:adjustRightInd w:val="0"/>
              <w:rPr>
                <w:sz w:val="20"/>
                <w:szCs w:val="20"/>
              </w:rPr>
            </w:pPr>
          </w:p>
        </w:tc>
      </w:tr>
    </w:tbl>
    <w:p w14:paraId="38C75AC6" w14:textId="77777777" w:rsidR="002624FC" w:rsidRPr="006B5635" w:rsidRDefault="002624FC" w:rsidP="00A81D7D">
      <w:pPr>
        <w:widowControl w:val="0"/>
        <w:shd w:val="clear" w:color="auto" w:fill="FFFFFF"/>
        <w:autoSpaceDE w:val="0"/>
        <w:autoSpaceDN w:val="0"/>
        <w:adjustRightInd w:val="0"/>
        <w:spacing w:before="590"/>
        <w:ind w:right="4493"/>
        <w:rPr>
          <w:sz w:val="20"/>
          <w:szCs w:val="20"/>
        </w:rPr>
      </w:pPr>
      <w:r w:rsidRPr="006B5635">
        <w:rPr>
          <w:color w:val="000000"/>
          <w:spacing w:val="-5"/>
          <w:sz w:val="28"/>
          <w:szCs w:val="28"/>
        </w:rPr>
        <w:t xml:space="preserve">Ответ на запрос прошу направить по факсу: </w:t>
      </w:r>
      <w:r w:rsidRPr="006B5635">
        <w:rPr>
          <w:color w:val="000000"/>
          <w:spacing w:val="-7"/>
          <w:sz w:val="28"/>
          <w:szCs w:val="28"/>
        </w:rPr>
        <w:t>(телефон-факс участника открытого конкурса)</w:t>
      </w:r>
    </w:p>
    <w:p w14:paraId="52F22346" w14:textId="77777777" w:rsidR="002624FC" w:rsidRPr="006B5635" w:rsidRDefault="002624FC" w:rsidP="00A81D7D">
      <w:pPr>
        <w:widowControl w:val="0"/>
        <w:shd w:val="clear" w:color="auto" w:fill="FFFFFF"/>
        <w:autoSpaceDE w:val="0"/>
        <w:autoSpaceDN w:val="0"/>
        <w:adjustRightInd w:val="0"/>
        <w:spacing w:before="432" w:after="475"/>
        <w:ind w:left="48"/>
        <w:rPr>
          <w:color w:val="000000"/>
          <w:spacing w:val="-7"/>
          <w:sz w:val="28"/>
          <w:szCs w:val="28"/>
        </w:rPr>
      </w:pPr>
      <w:r w:rsidRPr="006B5635">
        <w:rPr>
          <w:color w:val="000000"/>
          <w:spacing w:val="-7"/>
          <w:sz w:val="28"/>
          <w:szCs w:val="28"/>
        </w:rPr>
        <w:t>Руководитель организации</w:t>
      </w:r>
    </w:p>
    <w:p w14:paraId="2E402593" w14:textId="77777777" w:rsidR="002624FC" w:rsidRPr="006B5635" w:rsidRDefault="002624FC" w:rsidP="00A81D7D">
      <w:pPr>
        <w:widowControl w:val="0"/>
        <w:shd w:val="clear" w:color="auto" w:fill="FFFFFF"/>
        <w:autoSpaceDE w:val="0"/>
        <w:autoSpaceDN w:val="0"/>
        <w:adjustRightInd w:val="0"/>
        <w:spacing w:before="432" w:after="475"/>
        <w:ind w:left="48"/>
        <w:rPr>
          <w:sz w:val="20"/>
          <w:szCs w:val="20"/>
        </w:rPr>
      </w:pPr>
      <w:r w:rsidRPr="006B5635">
        <w:rPr>
          <w:color w:val="000000"/>
          <w:spacing w:val="-7"/>
          <w:sz w:val="28"/>
          <w:szCs w:val="28"/>
        </w:rPr>
        <w:t>М.П.</w:t>
      </w:r>
    </w:p>
    <w:p w14:paraId="6DEE3684" w14:textId="77777777" w:rsidR="002624FC" w:rsidRDefault="002624FC" w:rsidP="00A81D7D">
      <w:pPr>
        <w:widowControl w:val="0"/>
        <w:shd w:val="clear" w:color="auto" w:fill="FFFFFF"/>
        <w:autoSpaceDE w:val="0"/>
        <w:autoSpaceDN w:val="0"/>
        <w:adjustRightInd w:val="0"/>
        <w:spacing w:before="446"/>
        <w:ind w:left="2400"/>
        <w:jc w:val="right"/>
        <w:rPr>
          <w:color w:val="000000"/>
          <w:spacing w:val="3"/>
          <w:sz w:val="26"/>
          <w:szCs w:val="26"/>
        </w:rPr>
      </w:pPr>
    </w:p>
    <w:p w14:paraId="66AE560B" w14:textId="77777777" w:rsidR="002624FC" w:rsidRPr="00A33AB1" w:rsidRDefault="002624FC" w:rsidP="00A81D7D">
      <w:pPr>
        <w:widowControl w:val="0"/>
        <w:jc w:val="center"/>
      </w:pPr>
    </w:p>
    <w:p w14:paraId="639FDF0D" w14:textId="77777777" w:rsidR="00DF05BF" w:rsidRDefault="00DF05BF" w:rsidP="00A81D7D">
      <w:pPr>
        <w:widowControl w:val="0"/>
        <w:tabs>
          <w:tab w:val="left" w:pos="6848"/>
        </w:tabs>
        <w:rPr>
          <w:lang w:eastAsia="ja-JP" w:bidi="fa-IR"/>
        </w:rPr>
      </w:pPr>
    </w:p>
    <w:p w14:paraId="073CD51C" w14:textId="77777777" w:rsidR="00DF05BF" w:rsidRDefault="00DF05BF" w:rsidP="00A81D7D">
      <w:pPr>
        <w:widowControl w:val="0"/>
        <w:tabs>
          <w:tab w:val="left" w:pos="6848"/>
        </w:tabs>
        <w:rPr>
          <w:lang w:eastAsia="ja-JP" w:bidi="fa-IR"/>
        </w:rPr>
      </w:pPr>
    </w:p>
    <w:p w14:paraId="43C84F6A" w14:textId="5C025952" w:rsidR="0070452A" w:rsidRDefault="0070452A">
      <w:pPr>
        <w:rPr>
          <w:lang w:eastAsia="ja-JP" w:bidi="fa-IR"/>
        </w:rPr>
      </w:pPr>
      <w:r>
        <w:rPr>
          <w:lang w:eastAsia="ja-JP" w:bidi="fa-IR"/>
        </w:rPr>
        <w:br w:type="page"/>
      </w:r>
    </w:p>
    <w:p w14:paraId="7226981D" w14:textId="77777777" w:rsidR="0070452A" w:rsidRPr="0070452A" w:rsidRDefault="0070452A" w:rsidP="0070452A">
      <w:pPr>
        <w:widowControl w:val="0"/>
        <w:tabs>
          <w:tab w:val="left" w:pos="6848"/>
        </w:tabs>
        <w:jc w:val="right"/>
        <w:rPr>
          <w:sz w:val="28"/>
          <w:szCs w:val="28"/>
        </w:rPr>
      </w:pPr>
      <w:r w:rsidRPr="0070452A">
        <w:rPr>
          <w:sz w:val="28"/>
          <w:szCs w:val="28"/>
        </w:rPr>
        <w:lastRenderedPageBreak/>
        <w:t xml:space="preserve">Приложение № 9. </w:t>
      </w:r>
    </w:p>
    <w:p w14:paraId="07C6CE89" w14:textId="70EE0C39" w:rsidR="0070452A" w:rsidRPr="0070452A" w:rsidRDefault="0070452A" w:rsidP="0070452A">
      <w:pPr>
        <w:widowControl w:val="0"/>
        <w:tabs>
          <w:tab w:val="left" w:pos="6848"/>
        </w:tabs>
        <w:jc w:val="right"/>
        <w:rPr>
          <w:sz w:val="28"/>
          <w:szCs w:val="28"/>
        </w:rPr>
      </w:pPr>
      <w:r w:rsidRPr="0070452A">
        <w:rPr>
          <w:sz w:val="28"/>
          <w:szCs w:val="28"/>
        </w:rPr>
        <w:t>К конкурсной документации</w:t>
      </w:r>
    </w:p>
    <w:p w14:paraId="7757D838" w14:textId="77777777" w:rsidR="0070452A" w:rsidRPr="006D64C1" w:rsidRDefault="0070452A" w:rsidP="0070452A">
      <w:pPr>
        <w:widowControl w:val="0"/>
        <w:tabs>
          <w:tab w:val="left" w:pos="6848"/>
        </w:tabs>
        <w:jc w:val="center"/>
        <w:rPr>
          <w:sz w:val="28"/>
          <w:szCs w:val="28"/>
        </w:rPr>
      </w:pPr>
    </w:p>
    <w:p w14:paraId="2E27F388" w14:textId="61CF5141" w:rsidR="00895BD7" w:rsidRPr="002C6B23" w:rsidRDefault="0070452A" w:rsidP="002C6B23">
      <w:pPr>
        <w:pStyle w:val="Standard"/>
        <w:suppressAutoHyphens w:val="0"/>
        <w:ind w:firstLine="709"/>
        <w:jc w:val="center"/>
        <w:rPr>
          <w:color w:val="000000"/>
          <w:sz w:val="28"/>
          <w:szCs w:val="28"/>
        </w:rPr>
      </w:pPr>
      <w:r w:rsidRPr="002C6B23">
        <w:rPr>
          <w:sz w:val="28"/>
          <w:szCs w:val="28"/>
        </w:rPr>
        <w:t xml:space="preserve">Акты технического обследования </w:t>
      </w:r>
      <w:r w:rsidR="00F01381" w:rsidRPr="002C6B23">
        <w:rPr>
          <w:sz w:val="28"/>
          <w:szCs w:val="28"/>
        </w:rPr>
        <w:t xml:space="preserve">в отношении </w:t>
      </w:r>
      <w:r w:rsidR="002C6B23" w:rsidRPr="002C6B23">
        <w:rPr>
          <w:rFonts w:cs="Times New Roman"/>
          <w:sz w:val="28"/>
          <w:szCs w:val="28"/>
          <w:lang w:val="ru-RU"/>
        </w:rPr>
        <w:t>объектов теплоснабжения, централизованных систем горячего водоснабжения, холодного водоснабжения, отдельных объектов таких систем,</w:t>
      </w:r>
      <w:r w:rsidR="002C6B23" w:rsidRPr="002C6B23">
        <w:rPr>
          <w:rFonts w:cs="Times New Roman"/>
          <w:sz w:val="28"/>
          <w:szCs w:val="28"/>
        </w:rPr>
        <w:t xml:space="preserve"> расположенных на территории </w:t>
      </w:r>
      <w:r w:rsidR="002C6B23" w:rsidRPr="002C6B23">
        <w:rPr>
          <w:rFonts w:cs="Times New Roman"/>
          <w:sz w:val="28"/>
          <w:szCs w:val="28"/>
          <w:lang w:val="ru-RU"/>
        </w:rPr>
        <w:t xml:space="preserve">МО СП «Баргузинское </w:t>
      </w:r>
      <w:r w:rsidR="002C6B23" w:rsidRPr="002C6B23">
        <w:rPr>
          <w:sz w:val="28"/>
          <w:szCs w:val="28"/>
        </w:rPr>
        <w:t>Баргузинского района Республики Бурятия</w:t>
      </w:r>
    </w:p>
    <w:p w14:paraId="4DB684CB" w14:textId="4CF6FEA2" w:rsidR="00895BD7" w:rsidRPr="002C6B23" w:rsidRDefault="00895BD7" w:rsidP="0070452A">
      <w:pPr>
        <w:widowControl w:val="0"/>
        <w:tabs>
          <w:tab w:val="left" w:pos="6848"/>
        </w:tabs>
        <w:jc w:val="center"/>
        <w:rPr>
          <w:sz w:val="28"/>
          <w:szCs w:val="28"/>
          <w:lang w:eastAsia="ja-JP" w:bidi="fa-IR"/>
        </w:rPr>
      </w:pPr>
    </w:p>
    <w:sectPr w:rsidR="00895BD7" w:rsidRPr="002C6B23" w:rsidSect="00CA4A0B">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86260" w14:textId="77777777" w:rsidR="002C354B" w:rsidRDefault="002C354B">
      <w:r>
        <w:separator/>
      </w:r>
    </w:p>
  </w:endnote>
  <w:endnote w:type="continuationSeparator" w:id="0">
    <w:p w14:paraId="10C37FC7" w14:textId="77777777" w:rsidR="002C354B" w:rsidRDefault="002C354B">
      <w:r>
        <w:continuationSeparator/>
      </w:r>
    </w:p>
  </w:endnote>
  <w:endnote w:type="continuationNotice" w:id="1">
    <w:p w14:paraId="08969F80" w14:textId="77777777" w:rsidR="002C354B" w:rsidRDefault="002C35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8B5422" w:rsidRDefault="008B5422"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8B5422" w:rsidRDefault="008B5422" w:rsidP="00502B30">
    <w:pPr>
      <w:pStyle w:val="af"/>
      <w:ind w:right="360"/>
    </w:pPr>
  </w:p>
  <w:p w14:paraId="5F9AF733" w14:textId="77777777" w:rsidR="008B5422" w:rsidRDefault="008B542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3CBAC8" w14:textId="77777777" w:rsidR="002C354B" w:rsidRDefault="002C354B">
      <w:r>
        <w:separator/>
      </w:r>
    </w:p>
  </w:footnote>
  <w:footnote w:type="continuationSeparator" w:id="0">
    <w:p w14:paraId="5EB783D9" w14:textId="77777777" w:rsidR="002C354B" w:rsidRDefault="002C354B">
      <w:r>
        <w:continuationSeparator/>
      </w:r>
    </w:p>
  </w:footnote>
  <w:footnote w:type="continuationNotice" w:id="1">
    <w:p w14:paraId="518189B1" w14:textId="77777777" w:rsidR="002C354B" w:rsidRDefault="002C354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EndPr/>
    <w:sdtContent>
      <w:p w14:paraId="2EE24967" w14:textId="722E26B5" w:rsidR="008B5422" w:rsidRDefault="008B5422">
        <w:pPr>
          <w:pStyle w:val="afc"/>
          <w:jc w:val="center"/>
        </w:pPr>
        <w:r>
          <w:fldChar w:fldCharType="begin"/>
        </w:r>
        <w:r>
          <w:instrText>PAGE   \* MERGEFORMAT</w:instrText>
        </w:r>
        <w:r>
          <w:fldChar w:fldCharType="separate"/>
        </w:r>
        <w:r w:rsidR="00E4645A" w:rsidRPr="00E4645A">
          <w:rPr>
            <w:noProof/>
            <w:lang w:val="ru-RU"/>
          </w:rPr>
          <w:t>21</w:t>
        </w:r>
        <w:r>
          <w:fldChar w:fldCharType="end"/>
        </w:r>
      </w:p>
    </w:sdtContent>
  </w:sdt>
  <w:p w14:paraId="3DEDB1BC" w14:textId="77777777" w:rsidR="008B5422" w:rsidRPr="001769AE" w:rsidRDefault="008B5422" w:rsidP="001769AE">
    <w:pPr>
      <w:pStyle w:val="afc"/>
      <w:jc w:val="both"/>
      <w:rPr>
        <w:b/>
        <w:i/>
        <w:lang w:val="ru-RU"/>
      </w:rPr>
    </w:pPr>
  </w:p>
  <w:p w14:paraId="580DC11F" w14:textId="77777777" w:rsidR="008B5422" w:rsidRDefault="008B5422"/>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7"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8"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0"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3"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5"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15:restartNumberingAfterBreak="0">
    <w:nsid w:val="4ABE30F0"/>
    <w:multiLevelType w:val="multilevel"/>
    <w:tmpl w:val="B3B6C6E4"/>
    <w:lvl w:ilvl="0">
      <w:start w:val="2"/>
      <w:numFmt w:val="decimal"/>
      <w:lvlText w:val="%1."/>
      <w:lvlJc w:val="left"/>
      <w:pPr>
        <w:tabs>
          <w:tab w:val="num" w:pos="786"/>
        </w:tabs>
        <w:ind w:left="786"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2"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3"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5"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6"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8"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0"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7"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38"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11"/>
  </w:num>
  <w:num w:numId="2">
    <w:abstractNumId w:val="6"/>
  </w:num>
  <w:num w:numId="3">
    <w:abstractNumId w:val="28"/>
  </w:num>
  <w:num w:numId="4">
    <w:abstractNumId w:val="8"/>
  </w:num>
  <w:num w:numId="5">
    <w:abstractNumId w:val="34"/>
  </w:num>
  <w:num w:numId="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4"/>
  </w:num>
  <w:num w:numId="9">
    <w:abstractNumId w:val="25"/>
  </w:num>
  <w:num w:numId="10">
    <w:abstractNumId w:val="16"/>
  </w:num>
  <w:num w:numId="11">
    <w:abstractNumId w:val="18"/>
  </w:num>
  <w:num w:numId="12">
    <w:abstractNumId w:val="10"/>
  </w:num>
  <w:num w:numId="13">
    <w:abstractNumId w:val="30"/>
  </w:num>
  <w:num w:numId="14">
    <w:abstractNumId w:val="38"/>
  </w:num>
  <w:num w:numId="15">
    <w:abstractNumId w:val="32"/>
    <w:lvlOverride w:ilvl="1">
      <w:lvl w:ilvl="1">
        <w:start w:val="1"/>
        <w:numFmt w:val="decimal"/>
        <w:lvlText w:val="%1.%2."/>
        <w:lvlJc w:val="left"/>
        <w:pPr>
          <w:ind w:left="432" w:hanging="432"/>
        </w:pPr>
        <w:rPr>
          <w:rFonts w:cs="Times New Roman"/>
          <w:i w:val="0"/>
          <w:color w:val="00000A"/>
          <w:sz w:val="24"/>
          <w:szCs w:val="24"/>
        </w:rPr>
      </w:lvl>
    </w:lvlOverride>
    <w:lvlOverride w:ilvl="2">
      <w:lvl w:ilvl="2">
        <w:start w:val="1"/>
        <w:numFmt w:val="decimal"/>
        <w:lvlText w:val="%1.%2.%3."/>
        <w:lvlJc w:val="left"/>
        <w:pPr>
          <w:ind w:left="142" w:firstLine="709"/>
        </w:pPr>
      </w:lvl>
    </w:lvlOverride>
  </w:num>
  <w:num w:numId="16">
    <w:abstractNumId w:val="12"/>
  </w:num>
  <w:num w:numId="17">
    <w:abstractNumId w:val="27"/>
  </w:num>
  <w:num w:numId="18">
    <w:abstractNumId w:val="35"/>
  </w:num>
  <w:num w:numId="19">
    <w:abstractNumId w:val="23"/>
  </w:num>
  <w:num w:numId="20">
    <w:abstractNumId w:val="29"/>
  </w:num>
  <w:num w:numId="21">
    <w:abstractNumId w:val="26"/>
  </w:num>
  <w:num w:numId="22">
    <w:abstractNumId w:val="15"/>
  </w:num>
  <w:num w:numId="23">
    <w:abstractNumId w:val="5"/>
  </w:num>
  <w:num w:numId="24">
    <w:abstractNumId w:val="19"/>
  </w:num>
  <w:num w:numId="25">
    <w:abstractNumId w:val="9"/>
  </w:num>
  <w:num w:numId="26">
    <w:abstractNumId w:val="7"/>
  </w:num>
  <w:num w:numId="27">
    <w:abstractNumId w:val="14"/>
  </w:num>
  <w:num w:numId="28">
    <w:abstractNumId w:val="37"/>
  </w:num>
  <w:num w:numId="29">
    <w:abstractNumId w:val="22"/>
  </w:num>
  <w:num w:numId="30">
    <w:abstractNumId w:val="17"/>
  </w:num>
  <w:num w:numId="31">
    <w:abstractNumId w:val="21"/>
  </w:num>
  <w:num w:numId="32">
    <w:abstractNumId w:val="32"/>
    <w:lvlOverride w:ilvl="0">
      <w:startOverride w:val="1"/>
    </w:lvlOverride>
  </w:num>
  <w:num w:numId="33">
    <w:abstractNumId w:val="29"/>
    <w:lvlOverride w:ilvl="0">
      <w:startOverride w:val="1"/>
    </w:lvlOverride>
  </w:num>
  <w:num w:numId="34">
    <w:abstractNumId w:val="12"/>
  </w:num>
  <w:num w:numId="35">
    <w:abstractNumId w:val="27"/>
  </w:num>
  <w:num w:numId="36">
    <w:abstractNumId w:val="32"/>
  </w:num>
  <w:num w:numId="37">
    <w:abstractNumId w:val="4"/>
    <w:lvlOverride w:ilvl="0">
      <w:startOverride w:val="1"/>
    </w:lvlOverride>
  </w:num>
  <w:num w:numId="38">
    <w:abstractNumId w:val="20"/>
  </w:num>
  <w:num w:numId="39">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23D5"/>
    <w:rsid w:val="00006F7D"/>
    <w:rsid w:val="0000731D"/>
    <w:rsid w:val="000078D9"/>
    <w:rsid w:val="00010108"/>
    <w:rsid w:val="00010317"/>
    <w:rsid w:val="00011A1E"/>
    <w:rsid w:val="00012081"/>
    <w:rsid w:val="00012A96"/>
    <w:rsid w:val="000149D6"/>
    <w:rsid w:val="00016029"/>
    <w:rsid w:val="0001733C"/>
    <w:rsid w:val="00017ADD"/>
    <w:rsid w:val="00017B03"/>
    <w:rsid w:val="00017D87"/>
    <w:rsid w:val="0002005F"/>
    <w:rsid w:val="000215FF"/>
    <w:rsid w:val="000219BD"/>
    <w:rsid w:val="000252D2"/>
    <w:rsid w:val="0002640E"/>
    <w:rsid w:val="00026CBA"/>
    <w:rsid w:val="00035ACA"/>
    <w:rsid w:val="00035B3D"/>
    <w:rsid w:val="00036415"/>
    <w:rsid w:val="000404AF"/>
    <w:rsid w:val="000404B3"/>
    <w:rsid w:val="00040DFC"/>
    <w:rsid w:val="00042922"/>
    <w:rsid w:val="00044EC3"/>
    <w:rsid w:val="00045E6B"/>
    <w:rsid w:val="000460FE"/>
    <w:rsid w:val="000468BC"/>
    <w:rsid w:val="000473F6"/>
    <w:rsid w:val="00051301"/>
    <w:rsid w:val="00055351"/>
    <w:rsid w:val="00055756"/>
    <w:rsid w:val="0005657E"/>
    <w:rsid w:val="00056D83"/>
    <w:rsid w:val="000571F1"/>
    <w:rsid w:val="000603C7"/>
    <w:rsid w:val="000605B2"/>
    <w:rsid w:val="00060831"/>
    <w:rsid w:val="00060B8C"/>
    <w:rsid w:val="00061F2D"/>
    <w:rsid w:val="00062559"/>
    <w:rsid w:val="0006432A"/>
    <w:rsid w:val="00064928"/>
    <w:rsid w:val="00065655"/>
    <w:rsid w:val="00065FD6"/>
    <w:rsid w:val="00066B30"/>
    <w:rsid w:val="00066F7F"/>
    <w:rsid w:val="000672C4"/>
    <w:rsid w:val="00067BC0"/>
    <w:rsid w:val="00070B29"/>
    <w:rsid w:val="00071242"/>
    <w:rsid w:val="0007172E"/>
    <w:rsid w:val="000724A7"/>
    <w:rsid w:val="00072727"/>
    <w:rsid w:val="00072C75"/>
    <w:rsid w:val="00073FF5"/>
    <w:rsid w:val="00074CA1"/>
    <w:rsid w:val="00075E50"/>
    <w:rsid w:val="0007722F"/>
    <w:rsid w:val="00077B81"/>
    <w:rsid w:val="00080511"/>
    <w:rsid w:val="00081AAB"/>
    <w:rsid w:val="00081F11"/>
    <w:rsid w:val="00082984"/>
    <w:rsid w:val="00084223"/>
    <w:rsid w:val="0008604C"/>
    <w:rsid w:val="0008699E"/>
    <w:rsid w:val="000901A8"/>
    <w:rsid w:val="00090ABE"/>
    <w:rsid w:val="00092869"/>
    <w:rsid w:val="00094D7A"/>
    <w:rsid w:val="0009572F"/>
    <w:rsid w:val="00095FBB"/>
    <w:rsid w:val="0009699B"/>
    <w:rsid w:val="0009751C"/>
    <w:rsid w:val="00097EB3"/>
    <w:rsid w:val="000A0D65"/>
    <w:rsid w:val="000A1CFF"/>
    <w:rsid w:val="000A2CE5"/>
    <w:rsid w:val="000A3939"/>
    <w:rsid w:val="000A56ED"/>
    <w:rsid w:val="000A63E3"/>
    <w:rsid w:val="000B09A0"/>
    <w:rsid w:val="000B111B"/>
    <w:rsid w:val="000B11F1"/>
    <w:rsid w:val="000B1949"/>
    <w:rsid w:val="000B34E5"/>
    <w:rsid w:val="000B39B3"/>
    <w:rsid w:val="000B4768"/>
    <w:rsid w:val="000B4E66"/>
    <w:rsid w:val="000B6BCA"/>
    <w:rsid w:val="000B6C63"/>
    <w:rsid w:val="000B6EF6"/>
    <w:rsid w:val="000B7445"/>
    <w:rsid w:val="000B7782"/>
    <w:rsid w:val="000B7C27"/>
    <w:rsid w:val="000C0163"/>
    <w:rsid w:val="000C02F3"/>
    <w:rsid w:val="000C06BD"/>
    <w:rsid w:val="000C1F89"/>
    <w:rsid w:val="000C2085"/>
    <w:rsid w:val="000C3BB4"/>
    <w:rsid w:val="000C41C5"/>
    <w:rsid w:val="000C5DB6"/>
    <w:rsid w:val="000C62D0"/>
    <w:rsid w:val="000C7196"/>
    <w:rsid w:val="000C7970"/>
    <w:rsid w:val="000D00D1"/>
    <w:rsid w:val="000D12AE"/>
    <w:rsid w:val="000D3542"/>
    <w:rsid w:val="000D3FCF"/>
    <w:rsid w:val="000D4406"/>
    <w:rsid w:val="000D5B57"/>
    <w:rsid w:val="000D5F49"/>
    <w:rsid w:val="000D61CF"/>
    <w:rsid w:val="000D705E"/>
    <w:rsid w:val="000D747E"/>
    <w:rsid w:val="000D76B6"/>
    <w:rsid w:val="000D7CDA"/>
    <w:rsid w:val="000E0227"/>
    <w:rsid w:val="000E15C0"/>
    <w:rsid w:val="000E181C"/>
    <w:rsid w:val="000E295D"/>
    <w:rsid w:val="000E3478"/>
    <w:rsid w:val="000E40BE"/>
    <w:rsid w:val="000E44A5"/>
    <w:rsid w:val="000E69D3"/>
    <w:rsid w:val="000F2442"/>
    <w:rsid w:val="000F3DB8"/>
    <w:rsid w:val="000F4F48"/>
    <w:rsid w:val="000F5460"/>
    <w:rsid w:val="000F62CA"/>
    <w:rsid w:val="000F6B82"/>
    <w:rsid w:val="000F70B1"/>
    <w:rsid w:val="000F71AC"/>
    <w:rsid w:val="000F7F40"/>
    <w:rsid w:val="00101B44"/>
    <w:rsid w:val="001028E4"/>
    <w:rsid w:val="0010362C"/>
    <w:rsid w:val="001054BF"/>
    <w:rsid w:val="00105721"/>
    <w:rsid w:val="001063AD"/>
    <w:rsid w:val="0010720D"/>
    <w:rsid w:val="00107E01"/>
    <w:rsid w:val="00110BA4"/>
    <w:rsid w:val="00111F39"/>
    <w:rsid w:val="0011336A"/>
    <w:rsid w:val="00114DBB"/>
    <w:rsid w:val="001153BA"/>
    <w:rsid w:val="00116ADC"/>
    <w:rsid w:val="00117590"/>
    <w:rsid w:val="00117A95"/>
    <w:rsid w:val="00117C1F"/>
    <w:rsid w:val="00117CB4"/>
    <w:rsid w:val="00122E29"/>
    <w:rsid w:val="00123A7F"/>
    <w:rsid w:val="00125424"/>
    <w:rsid w:val="00125AAA"/>
    <w:rsid w:val="0012624B"/>
    <w:rsid w:val="00126FFD"/>
    <w:rsid w:val="00130FB1"/>
    <w:rsid w:val="00132AFF"/>
    <w:rsid w:val="00133220"/>
    <w:rsid w:val="00133D86"/>
    <w:rsid w:val="001345D6"/>
    <w:rsid w:val="0013551E"/>
    <w:rsid w:val="0013553F"/>
    <w:rsid w:val="001367D3"/>
    <w:rsid w:val="00136C25"/>
    <w:rsid w:val="00136EE7"/>
    <w:rsid w:val="00141706"/>
    <w:rsid w:val="00141C6E"/>
    <w:rsid w:val="00142CD7"/>
    <w:rsid w:val="00143143"/>
    <w:rsid w:val="001436F8"/>
    <w:rsid w:val="001441F0"/>
    <w:rsid w:val="001450AA"/>
    <w:rsid w:val="00145AB9"/>
    <w:rsid w:val="001463AA"/>
    <w:rsid w:val="001469E0"/>
    <w:rsid w:val="00146B0B"/>
    <w:rsid w:val="00150D6D"/>
    <w:rsid w:val="001512A6"/>
    <w:rsid w:val="0015153C"/>
    <w:rsid w:val="00152112"/>
    <w:rsid w:val="00152552"/>
    <w:rsid w:val="00152E05"/>
    <w:rsid w:val="00153D4F"/>
    <w:rsid w:val="0015432C"/>
    <w:rsid w:val="001545B6"/>
    <w:rsid w:val="00155233"/>
    <w:rsid w:val="00155687"/>
    <w:rsid w:val="001557F6"/>
    <w:rsid w:val="00157D15"/>
    <w:rsid w:val="00160075"/>
    <w:rsid w:val="00160153"/>
    <w:rsid w:val="001603D9"/>
    <w:rsid w:val="0016169C"/>
    <w:rsid w:val="00164574"/>
    <w:rsid w:val="00164D93"/>
    <w:rsid w:val="001716AE"/>
    <w:rsid w:val="00172D3B"/>
    <w:rsid w:val="00172DA8"/>
    <w:rsid w:val="00172FE8"/>
    <w:rsid w:val="0017455C"/>
    <w:rsid w:val="00174C11"/>
    <w:rsid w:val="00175F0C"/>
    <w:rsid w:val="001769AE"/>
    <w:rsid w:val="0017702A"/>
    <w:rsid w:val="00177802"/>
    <w:rsid w:val="001809F3"/>
    <w:rsid w:val="00181275"/>
    <w:rsid w:val="00182190"/>
    <w:rsid w:val="0018571C"/>
    <w:rsid w:val="001906F2"/>
    <w:rsid w:val="00193E16"/>
    <w:rsid w:val="00194E3D"/>
    <w:rsid w:val="001951ED"/>
    <w:rsid w:val="001952BE"/>
    <w:rsid w:val="00195A40"/>
    <w:rsid w:val="001962F2"/>
    <w:rsid w:val="0019638C"/>
    <w:rsid w:val="00197B86"/>
    <w:rsid w:val="00197BA9"/>
    <w:rsid w:val="001A017F"/>
    <w:rsid w:val="001A070C"/>
    <w:rsid w:val="001A35E0"/>
    <w:rsid w:val="001A3D20"/>
    <w:rsid w:val="001A3E36"/>
    <w:rsid w:val="001A5CD1"/>
    <w:rsid w:val="001A7F6B"/>
    <w:rsid w:val="001B0B21"/>
    <w:rsid w:val="001B1DDE"/>
    <w:rsid w:val="001B2353"/>
    <w:rsid w:val="001B26B2"/>
    <w:rsid w:val="001B363B"/>
    <w:rsid w:val="001B37FC"/>
    <w:rsid w:val="001B387D"/>
    <w:rsid w:val="001B4712"/>
    <w:rsid w:val="001B4A99"/>
    <w:rsid w:val="001B4BA2"/>
    <w:rsid w:val="001B598C"/>
    <w:rsid w:val="001B6E6F"/>
    <w:rsid w:val="001C0AE2"/>
    <w:rsid w:val="001C1A69"/>
    <w:rsid w:val="001C2718"/>
    <w:rsid w:val="001C4CD7"/>
    <w:rsid w:val="001C56C0"/>
    <w:rsid w:val="001C6D20"/>
    <w:rsid w:val="001C6F1B"/>
    <w:rsid w:val="001C7674"/>
    <w:rsid w:val="001D038B"/>
    <w:rsid w:val="001D1C81"/>
    <w:rsid w:val="001D3576"/>
    <w:rsid w:val="001D3BB3"/>
    <w:rsid w:val="001D3D83"/>
    <w:rsid w:val="001D3F39"/>
    <w:rsid w:val="001D4D59"/>
    <w:rsid w:val="001D610F"/>
    <w:rsid w:val="001E13F1"/>
    <w:rsid w:val="001E2303"/>
    <w:rsid w:val="001E3334"/>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F3D"/>
    <w:rsid w:val="00200218"/>
    <w:rsid w:val="0020042B"/>
    <w:rsid w:val="0020051B"/>
    <w:rsid w:val="00201812"/>
    <w:rsid w:val="00202323"/>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6452"/>
    <w:rsid w:val="00217A0B"/>
    <w:rsid w:val="00221FA4"/>
    <w:rsid w:val="0022223C"/>
    <w:rsid w:val="00222821"/>
    <w:rsid w:val="002233AF"/>
    <w:rsid w:val="00223DB6"/>
    <w:rsid w:val="00224296"/>
    <w:rsid w:val="00224E97"/>
    <w:rsid w:val="002266FF"/>
    <w:rsid w:val="002268CD"/>
    <w:rsid w:val="00226A41"/>
    <w:rsid w:val="00230367"/>
    <w:rsid w:val="00230933"/>
    <w:rsid w:val="00232E80"/>
    <w:rsid w:val="002344BB"/>
    <w:rsid w:val="00234693"/>
    <w:rsid w:val="00234D95"/>
    <w:rsid w:val="002352D2"/>
    <w:rsid w:val="00236469"/>
    <w:rsid w:val="002367A6"/>
    <w:rsid w:val="00236846"/>
    <w:rsid w:val="00240EC5"/>
    <w:rsid w:val="00241C07"/>
    <w:rsid w:val="00241FB1"/>
    <w:rsid w:val="002449DA"/>
    <w:rsid w:val="00244D2E"/>
    <w:rsid w:val="00245443"/>
    <w:rsid w:val="00245C1F"/>
    <w:rsid w:val="00245E26"/>
    <w:rsid w:val="002461DE"/>
    <w:rsid w:val="002468CF"/>
    <w:rsid w:val="00247F9A"/>
    <w:rsid w:val="002504EA"/>
    <w:rsid w:val="00251DCF"/>
    <w:rsid w:val="002538BA"/>
    <w:rsid w:val="0025426D"/>
    <w:rsid w:val="00254811"/>
    <w:rsid w:val="00254934"/>
    <w:rsid w:val="002551EC"/>
    <w:rsid w:val="00255955"/>
    <w:rsid w:val="00255D72"/>
    <w:rsid w:val="00256089"/>
    <w:rsid w:val="00256532"/>
    <w:rsid w:val="00256892"/>
    <w:rsid w:val="00256CEB"/>
    <w:rsid w:val="00257382"/>
    <w:rsid w:val="00260646"/>
    <w:rsid w:val="00260B16"/>
    <w:rsid w:val="00260B1F"/>
    <w:rsid w:val="002624FC"/>
    <w:rsid w:val="002633BF"/>
    <w:rsid w:val="00263417"/>
    <w:rsid w:val="00263AA1"/>
    <w:rsid w:val="00263C1C"/>
    <w:rsid w:val="00264A1D"/>
    <w:rsid w:val="00265AAF"/>
    <w:rsid w:val="00270B8E"/>
    <w:rsid w:val="00270D75"/>
    <w:rsid w:val="00271566"/>
    <w:rsid w:val="00271FA7"/>
    <w:rsid w:val="00272421"/>
    <w:rsid w:val="00274D2F"/>
    <w:rsid w:val="00280498"/>
    <w:rsid w:val="002806E6"/>
    <w:rsid w:val="00281FF2"/>
    <w:rsid w:val="00283E8C"/>
    <w:rsid w:val="0028498E"/>
    <w:rsid w:val="00285954"/>
    <w:rsid w:val="00286A3A"/>
    <w:rsid w:val="00287F3B"/>
    <w:rsid w:val="00292649"/>
    <w:rsid w:val="00292999"/>
    <w:rsid w:val="00293535"/>
    <w:rsid w:val="00293C44"/>
    <w:rsid w:val="00294D4B"/>
    <w:rsid w:val="00295861"/>
    <w:rsid w:val="002959A1"/>
    <w:rsid w:val="00295E1F"/>
    <w:rsid w:val="00296AF8"/>
    <w:rsid w:val="00296B7B"/>
    <w:rsid w:val="002A0B40"/>
    <w:rsid w:val="002A1ADA"/>
    <w:rsid w:val="002A1B82"/>
    <w:rsid w:val="002A3E9C"/>
    <w:rsid w:val="002A44C3"/>
    <w:rsid w:val="002A542E"/>
    <w:rsid w:val="002A752C"/>
    <w:rsid w:val="002B0721"/>
    <w:rsid w:val="002B0E7D"/>
    <w:rsid w:val="002B381B"/>
    <w:rsid w:val="002B386A"/>
    <w:rsid w:val="002B4222"/>
    <w:rsid w:val="002B5582"/>
    <w:rsid w:val="002B58C0"/>
    <w:rsid w:val="002B6407"/>
    <w:rsid w:val="002B65FD"/>
    <w:rsid w:val="002C01B4"/>
    <w:rsid w:val="002C0F5B"/>
    <w:rsid w:val="002C29CE"/>
    <w:rsid w:val="002C354B"/>
    <w:rsid w:val="002C35E8"/>
    <w:rsid w:val="002C401B"/>
    <w:rsid w:val="002C4C46"/>
    <w:rsid w:val="002C508C"/>
    <w:rsid w:val="002C6B23"/>
    <w:rsid w:val="002C7819"/>
    <w:rsid w:val="002C7C47"/>
    <w:rsid w:val="002D0826"/>
    <w:rsid w:val="002D090A"/>
    <w:rsid w:val="002D32A6"/>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44F0"/>
    <w:rsid w:val="002F4D47"/>
    <w:rsid w:val="002F77E9"/>
    <w:rsid w:val="003019BA"/>
    <w:rsid w:val="00302412"/>
    <w:rsid w:val="003027B5"/>
    <w:rsid w:val="00303D96"/>
    <w:rsid w:val="00304231"/>
    <w:rsid w:val="00305B97"/>
    <w:rsid w:val="00306399"/>
    <w:rsid w:val="00306521"/>
    <w:rsid w:val="003068B8"/>
    <w:rsid w:val="00307F6A"/>
    <w:rsid w:val="003102EE"/>
    <w:rsid w:val="00310AD0"/>
    <w:rsid w:val="003127B1"/>
    <w:rsid w:val="00313838"/>
    <w:rsid w:val="0031471D"/>
    <w:rsid w:val="0031478D"/>
    <w:rsid w:val="003150E0"/>
    <w:rsid w:val="003169A1"/>
    <w:rsid w:val="00317D5B"/>
    <w:rsid w:val="0032034D"/>
    <w:rsid w:val="003225AC"/>
    <w:rsid w:val="00322C05"/>
    <w:rsid w:val="0032432F"/>
    <w:rsid w:val="003248EE"/>
    <w:rsid w:val="00325CDF"/>
    <w:rsid w:val="00326260"/>
    <w:rsid w:val="003267A3"/>
    <w:rsid w:val="003269A9"/>
    <w:rsid w:val="00327003"/>
    <w:rsid w:val="003272F0"/>
    <w:rsid w:val="00330109"/>
    <w:rsid w:val="003310F7"/>
    <w:rsid w:val="00332800"/>
    <w:rsid w:val="0034091C"/>
    <w:rsid w:val="00342D30"/>
    <w:rsid w:val="00342EC2"/>
    <w:rsid w:val="00343092"/>
    <w:rsid w:val="003430CA"/>
    <w:rsid w:val="0034440F"/>
    <w:rsid w:val="00344590"/>
    <w:rsid w:val="00344FD2"/>
    <w:rsid w:val="00345032"/>
    <w:rsid w:val="00345093"/>
    <w:rsid w:val="00345B02"/>
    <w:rsid w:val="0034697C"/>
    <w:rsid w:val="0034753B"/>
    <w:rsid w:val="00347B1D"/>
    <w:rsid w:val="003528FF"/>
    <w:rsid w:val="00355368"/>
    <w:rsid w:val="00356357"/>
    <w:rsid w:val="00357EC2"/>
    <w:rsid w:val="00360A52"/>
    <w:rsid w:val="00360CDD"/>
    <w:rsid w:val="0036240E"/>
    <w:rsid w:val="00362422"/>
    <w:rsid w:val="00364B53"/>
    <w:rsid w:val="00364D4D"/>
    <w:rsid w:val="0036533D"/>
    <w:rsid w:val="00365C5F"/>
    <w:rsid w:val="00365DC5"/>
    <w:rsid w:val="00366B8B"/>
    <w:rsid w:val="003715FD"/>
    <w:rsid w:val="003716F4"/>
    <w:rsid w:val="003722A9"/>
    <w:rsid w:val="00374D3D"/>
    <w:rsid w:val="003757E5"/>
    <w:rsid w:val="00375E2F"/>
    <w:rsid w:val="00377EFF"/>
    <w:rsid w:val="00380AE2"/>
    <w:rsid w:val="00382842"/>
    <w:rsid w:val="00382847"/>
    <w:rsid w:val="00383487"/>
    <w:rsid w:val="003839C7"/>
    <w:rsid w:val="00383B63"/>
    <w:rsid w:val="00385416"/>
    <w:rsid w:val="00387795"/>
    <w:rsid w:val="00387DC0"/>
    <w:rsid w:val="003902E1"/>
    <w:rsid w:val="0039131C"/>
    <w:rsid w:val="00392864"/>
    <w:rsid w:val="00393517"/>
    <w:rsid w:val="00393B68"/>
    <w:rsid w:val="00393E8E"/>
    <w:rsid w:val="0039633B"/>
    <w:rsid w:val="0039694A"/>
    <w:rsid w:val="0039724B"/>
    <w:rsid w:val="00397595"/>
    <w:rsid w:val="003A1398"/>
    <w:rsid w:val="003A13E4"/>
    <w:rsid w:val="003A2673"/>
    <w:rsid w:val="003A348E"/>
    <w:rsid w:val="003A6D34"/>
    <w:rsid w:val="003A6DAA"/>
    <w:rsid w:val="003A715A"/>
    <w:rsid w:val="003B039A"/>
    <w:rsid w:val="003B06D5"/>
    <w:rsid w:val="003B10C2"/>
    <w:rsid w:val="003B10D5"/>
    <w:rsid w:val="003B16AE"/>
    <w:rsid w:val="003B2539"/>
    <w:rsid w:val="003B284C"/>
    <w:rsid w:val="003B3FDD"/>
    <w:rsid w:val="003B404A"/>
    <w:rsid w:val="003B4912"/>
    <w:rsid w:val="003B567C"/>
    <w:rsid w:val="003B5819"/>
    <w:rsid w:val="003B611E"/>
    <w:rsid w:val="003B67A4"/>
    <w:rsid w:val="003B6C2B"/>
    <w:rsid w:val="003B6C89"/>
    <w:rsid w:val="003B7A0C"/>
    <w:rsid w:val="003C4CCD"/>
    <w:rsid w:val="003C4FBF"/>
    <w:rsid w:val="003C589A"/>
    <w:rsid w:val="003C706E"/>
    <w:rsid w:val="003C740C"/>
    <w:rsid w:val="003D0853"/>
    <w:rsid w:val="003D0934"/>
    <w:rsid w:val="003D2A09"/>
    <w:rsid w:val="003D2CC3"/>
    <w:rsid w:val="003D4014"/>
    <w:rsid w:val="003D4525"/>
    <w:rsid w:val="003D4BEF"/>
    <w:rsid w:val="003D6523"/>
    <w:rsid w:val="003D6B94"/>
    <w:rsid w:val="003D74C0"/>
    <w:rsid w:val="003E0080"/>
    <w:rsid w:val="003E0ECE"/>
    <w:rsid w:val="003E26F6"/>
    <w:rsid w:val="003E2E12"/>
    <w:rsid w:val="003E3D0C"/>
    <w:rsid w:val="003E4401"/>
    <w:rsid w:val="003E4D79"/>
    <w:rsid w:val="003E7808"/>
    <w:rsid w:val="003F109B"/>
    <w:rsid w:val="003F10A7"/>
    <w:rsid w:val="003F22A6"/>
    <w:rsid w:val="003F3732"/>
    <w:rsid w:val="003F40AA"/>
    <w:rsid w:val="003F552D"/>
    <w:rsid w:val="003F79A1"/>
    <w:rsid w:val="00401A1A"/>
    <w:rsid w:val="00402971"/>
    <w:rsid w:val="0040331A"/>
    <w:rsid w:val="00405097"/>
    <w:rsid w:val="0040648E"/>
    <w:rsid w:val="00406F98"/>
    <w:rsid w:val="00407ACF"/>
    <w:rsid w:val="00410CA1"/>
    <w:rsid w:val="00412676"/>
    <w:rsid w:val="00412B11"/>
    <w:rsid w:val="00413D82"/>
    <w:rsid w:val="00413F14"/>
    <w:rsid w:val="004154E0"/>
    <w:rsid w:val="00421685"/>
    <w:rsid w:val="00422FB9"/>
    <w:rsid w:val="004244EF"/>
    <w:rsid w:val="004259DE"/>
    <w:rsid w:val="0042609B"/>
    <w:rsid w:val="00426755"/>
    <w:rsid w:val="00426D98"/>
    <w:rsid w:val="00427040"/>
    <w:rsid w:val="00430164"/>
    <w:rsid w:val="004304A1"/>
    <w:rsid w:val="00430648"/>
    <w:rsid w:val="00430B3A"/>
    <w:rsid w:val="004312BB"/>
    <w:rsid w:val="00431C9C"/>
    <w:rsid w:val="00431E78"/>
    <w:rsid w:val="0043461C"/>
    <w:rsid w:val="0043480E"/>
    <w:rsid w:val="00435353"/>
    <w:rsid w:val="00435A0B"/>
    <w:rsid w:val="00435AAB"/>
    <w:rsid w:val="00435BB6"/>
    <w:rsid w:val="00435CEA"/>
    <w:rsid w:val="004369CC"/>
    <w:rsid w:val="00436F56"/>
    <w:rsid w:val="0044051E"/>
    <w:rsid w:val="0044084A"/>
    <w:rsid w:val="004427BA"/>
    <w:rsid w:val="00443882"/>
    <w:rsid w:val="00443E8B"/>
    <w:rsid w:val="004442FF"/>
    <w:rsid w:val="00444C47"/>
    <w:rsid w:val="00444FBD"/>
    <w:rsid w:val="0044769F"/>
    <w:rsid w:val="004517FC"/>
    <w:rsid w:val="0045366C"/>
    <w:rsid w:val="00453838"/>
    <w:rsid w:val="004555A5"/>
    <w:rsid w:val="004565C2"/>
    <w:rsid w:val="00456F7E"/>
    <w:rsid w:val="00457428"/>
    <w:rsid w:val="004603B7"/>
    <w:rsid w:val="004603EB"/>
    <w:rsid w:val="004609EA"/>
    <w:rsid w:val="004614A9"/>
    <w:rsid w:val="00461E86"/>
    <w:rsid w:val="00463D77"/>
    <w:rsid w:val="00465654"/>
    <w:rsid w:val="0046612D"/>
    <w:rsid w:val="004662A8"/>
    <w:rsid w:val="004664D0"/>
    <w:rsid w:val="004709E0"/>
    <w:rsid w:val="00471818"/>
    <w:rsid w:val="0047506F"/>
    <w:rsid w:val="00475A41"/>
    <w:rsid w:val="00475E36"/>
    <w:rsid w:val="004760EE"/>
    <w:rsid w:val="0047717D"/>
    <w:rsid w:val="00477537"/>
    <w:rsid w:val="00477C3F"/>
    <w:rsid w:val="0048102C"/>
    <w:rsid w:val="004835E2"/>
    <w:rsid w:val="00483D2C"/>
    <w:rsid w:val="00483D75"/>
    <w:rsid w:val="00483F9F"/>
    <w:rsid w:val="0048535F"/>
    <w:rsid w:val="0048560E"/>
    <w:rsid w:val="00486B72"/>
    <w:rsid w:val="0048716C"/>
    <w:rsid w:val="00490FA9"/>
    <w:rsid w:val="004916F4"/>
    <w:rsid w:val="00491846"/>
    <w:rsid w:val="00492D9E"/>
    <w:rsid w:val="004930C4"/>
    <w:rsid w:val="0049318B"/>
    <w:rsid w:val="00493C47"/>
    <w:rsid w:val="00494385"/>
    <w:rsid w:val="00495137"/>
    <w:rsid w:val="004975C2"/>
    <w:rsid w:val="004A0722"/>
    <w:rsid w:val="004A0822"/>
    <w:rsid w:val="004A10B9"/>
    <w:rsid w:val="004A1FAB"/>
    <w:rsid w:val="004A2314"/>
    <w:rsid w:val="004A2F97"/>
    <w:rsid w:val="004A3974"/>
    <w:rsid w:val="004A4E65"/>
    <w:rsid w:val="004A506A"/>
    <w:rsid w:val="004A507E"/>
    <w:rsid w:val="004A5505"/>
    <w:rsid w:val="004A634E"/>
    <w:rsid w:val="004A7244"/>
    <w:rsid w:val="004A7B60"/>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222B"/>
    <w:rsid w:val="004C2791"/>
    <w:rsid w:val="004C2D0A"/>
    <w:rsid w:val="004C3764"/>
    <w:rsid w:val="004C4788"/>
    <w:rsid w:val="004C4F20"/>
    <w:rsid w:val="004C642B"/>
    <w:rsid w:val="004C727D"/>
    <w:rsid w:val="004D028E"/>
    <w:rsid w:val="004D0C4D"/>
    <w:rsid w:val="004D2B25"/>
    <w:rsid w:val="004D40D3"/>
    <w:rsid w:val="004D5961"/>
    <w:rsid w:val="004D5AF4"/>
    <w:rsid w:val="004D5F0F"/>
    <w:rsid w:val="004D6479"/>
    <w:rsid w:val="004D68BB"/>
    <w:rsid w:val="004D73B0"/>
    <w:rsid w:val="004D7F3A"/>
    <w:rsid w:val="004E2B7D"/>
    <w:rsid w:val="004E4B4C"/>
    <w:rsid w:val="004E5076"/>
    <w:rsid w:val="004E5411"/>
    <w:rsid w:val="004E548F"/>
    <w:rsid w:val="004E6475"/>
    <w:rsid w:val="004E7F08"/>
    <w:rsid w:val="004F0B22"/>
    <w:rsid w:val="004F1B7E"/>
    <w:rsid w:val="004F1C1E"/>
    <w:rsid w:val="004F1C70"/>
    <w:rsid w:val="004F2A7A"/>
    <w:rsid w:val="004F3F20"/>
    <w:rsid w:val="004F593F"/>
    <w:rsid w:val="004F7222"/>
    <w:rsid w:val="004F7D1E"/>
    <w:rsid w:val="00501C13"/>
    <w:rsid w:val="005023E7"/>
    <w:rsid w:val="00502B30"/>
    <w:rsid w:val="005034CD"/>
    <w:rsid w:val="00505B4A"/>
    <w:rsid w:val="0050629F"/>
    <w:rsid w:val="00506410"/>
    <w:rsid w:val="00506419"/>
    <w:rsid w:val="00510155"/>
    <w:rsid w:val="00511B30"/>
    <w:rsid w:val="00511DA3"/>
    <w:rsid w:val="005121FA"/>
    <w:rsid w:val="00512E41"/>
    <w:rsid w:val="00513FA8"/>
    <w:rsid w:val="00514EAD"/>
    <w:rsid w:val="0051672B"/>
    <w:rsid w:val="0051779C"/>
    <w:rsid w:val="0052000F"/>
    <w:rsid w:val="00521431"/>
    <w:rsid w:val="0052189B"/>
    <w:rsid w:val="00521FAC"/>
    <w:rsid w:val="005231F2"/>
    <w:rsid w:val="005235E8"/>
    <w:rsid w:val="00523FC8"/>
    <w:rsid w:val="005249DE"/>
    <w:rsid w:val="00526BF6"/>
    <w:rsid w:val="00527200"/>
    <w:rsid w:val="00527391"/>
    <w:rsid w:val="005274DC"/>
    <w:rsid w:val="00527E14"/>
    <w:rsid w:val="0053160D"/>
    <w:rsid w:val="005317F0"/>
    <w:rsid w:val="0053216D"/>
    <w:rsid w:val="0053247E"/>
    <w:rsid w:val="005326DC"/>
    <w:rsid w:val="00532948"/>
    <w:rsid w:val="00532CBD"/>
    <w:rsid w:val="005356D2"/>
    <w:rsid w:val="005379C0"/>
    <w:rsid w:val="00540785"/>
    <w:rsid w:val="005415AA"/>
    <w:rsid w:val="0054189F"/>
    <w:rsid w:val="005424A4"/>
    <w:rsid w:val="00542F51"/>
    <w:rsid w:val="00543153"/>
    <w:rsid w:val="0054411D"/>
    <w:rsid w:val="00544D3C"/>
    <w:rsid w:val="00545648"/>
    <w:rsid w:val="00547D08"/>
    <w:rsid w:val="005507FC"/>
    <w:rsid w:val="00551EB6"/>
    <w:rsid w:val="00552BF2"/>
    <w:rsid w:val="00553051"/>
    <w:rsid w:val="005530AE"/>
    <w:rsid w:val="005539CB"/>
    <w:rsid w:val="00553A05"/>
    <w:rsid w:val="00554D39"/>
    <w:rsid w:val="0055529F"/>
    <w:rsid w:val="005575D0"/>
    <w:rsid w:val="00557DA8"/>
    <w:rsid w:val="005617B2"/>
    <w:rsid w:val="00561E25"/>
    <w:rsid w:val="0056341B"/>
    <w:rsid w:val="00563660"/>
    <w:rsid w:val="00563992"/>
    <w:rsid w:val="005645F9"/>
    <w:rsid w:val="00564D95"/>
    <w:rsid w:val="00567107"/>
    <w:rsid w:val="00567B90"/>
    <w:rsid w:val="005714C0"/>
    <w:rsid w:val="005716D5"/>
    <w:rsid w:val="0057285C"/>
    <w:rsid w:val="005728D7"/>
    <w:rsid w:val="00572E5B"/>
    <w:rsid w:val="005737EA"/>
    <w:rsid w:val="00574C9C"/>
    <w:rsid w:val="00575F54"/>
    <w:rsid w:val="005767D0"/>
    <w:rsid w:val="00576A20"/>
    <w:rsid w:val="00577D3A"/>
    <w:rsid w:val="005857C0"/>
    <w:rsid w:val="00585B8B"/>
    <w:rsid w:val="00587BAB"/>
    <w:rsid w:val="00591C6F"/>
    <w:rsid w:val="0059342D"/>
    <w:rsid w:val="00594220"/>
    <w:rsid w:val="005950FE"/>
    <w:rsid w:val="0059539E"/>
    <w:rsid w:val="005957E7"/>
    <w:rsid w:val="00596AAC"/>
    <w:rsid w:val="005975D0"/>
    <w:rsid w:val="00597887"/>
    <w:rsid w:val="00597E59"/>
    <w:rsid w:val="005A0596"/>
    <w:rsid w:val="005A1CA7"/>
    <w:rsid w:val="005A2503"/>
    <w:rsid w:val="005A25A2"/>
    <w:rsid w:val="005A2D9A"/>
    <w:rsid w:val="005A3188"/>
    <w:rsid w:val="005A489F"/>
    <w:rsid w:val="005A55FC"/>
    <w:rsid w:val="005A5AFD"/>
    <w:rsid w:val="005A5B7C"/>
    <w:rsid w:val="005A5CD0"/>
    <w:rsid w:val="005A7A83"/>
    <w:rsid w:val="005A7EB7"/>
    <w:rsid w:val="005B0930"/>
    <w:rsid w:val="005B09F0"/>
    <w:rsid w:val="005B0A36"/>
    <w:rsid w:val="005B14BC"/>
    <w:rsid w:val="005B15AA"/>
    <w:rsid w:val="005B1810"/>
    <w:rsid w:val="005B33A8"/>
    <w:rsid w:val="005B4EE8"/>
    <w:rsid w:val="005B6AFD"/>
    <w:rsid w:val="005B6BF9"/>
    <w:rsid w:val="005B6F49"/>
    <w:rsid w:val="005B7DB7"/>
    <w:rsid w:val="005C07E3"/>
    <w:rsid w:val="005C1EFE"/>
    <w:rsid w:val="005C4E96"/>
    <w:rsid w:val="005C6554"/>
    <w:rsid w:val="005D16A1"/>
    <w:rsid w:val="005D2535"/>
    <w:rsid w:val="005D4364"/>
    <w:rsid w:val="005D54D6"/>
    <w:rsid w:val="005D5E1A"/>
    <w:rsid w:val="005D61AB"/>
    <w:rsid w:val="005E03DD"/>
    <w:rsid w:val="005E0906"/>
    <w:rsid w:val="005E0EED"/>
    <w:rsid w:val="005E1FF6"/>
    <w:rsid w:val="005E4D32"/>
    <w:rsid w:val="005E5C6B"/>
    <w:rsid w:val="005E6AD1"/>
    <w:rsid w:val="005F06F1"/>
    <w:rsid w:val="005F0EF7"/>
    <w:rsid w:val="005F16C2"/>
    <w:rsid w:val="005F2437"/>
    <w:rsid w:val="005F497E"/>
    <w:rsid w:val="005F4F8C"/>
    <w:rsid w:val="00601BB5"/>
    <w:rsid w:val="006023B0"/>
    <w:rsid w:val="00602742"/>
    <w:rsid w:val="006032C7"/>
    <w:rsid w:val="00603439"/>
    <w:rsid w:val="00603C33"/>
    <w:rsid w:val="00604BDA"/>
    <w:rsid w:val="006050A2"/>
    <w:rsid w:val="00606900"/>
    <w:rsid w:val="00607935"/>
    <w:rsid w:val="00607F5E"/>
    <w:rsid w:val="00610F7A"/>
    <w:rsid w:val="0061111A"/>
    <w:rsid w:val="0061265F"/>
    <w:rsid w:val="00614C01"/>
    <w:rsid w:val="00614EE9"/>
    <w:rsid w:val="00615200"/>
    <w:rsid w:val="006153BA"/>
    <w:rsid w:val="006154A9"/>
    <w:rsid w:val="00615503"/>
    <w:rsid w:val="00615553"/>
    <w:rsid w:val="00616A3C"/>
    <w:rsid w:val="0061711C"/>
    <w:rsid w:val="00617B22"/>
    <w:rsid w:val="006209BA"/>
    <w:rsid w:val="00620AF3"/>
    <w:rsid w:val="00620B6F"/>
    <w:rsid w:val="006247E4"/>
    <w:rsid w:val="00624A21"/>
    <w:rsid w:val="006254CE"/>
    <w:rsid w:val="0062639F"/>
    <w:rsid w:val="00627500"/>
    <w:rsid w:val="00627526"/>
    <w:rsid w:val="00627A25"/>
    <w:rsid w:val="006308EB"/>
    <w:rsid w:val="00632CB0"/>
    <w:rsid w:val="00634AC0"/>
    <w:rsid w:val="00635908"/>
    <w:rsid w:val="00636161"/>
    <w:rsid w:val="0063683B"/>
    <w:rsid w:val="00637BA3"/>
    <w:rsid w:val="00643280"/>
    <w:rsid w:val="006433E0"/>
    <w:rsid w:val="006437DC"/>
    <w:rsid w:val="006443C8"/>
    <w:rsid w:val="00644423"/>
    <w:rsid w:val="00645B0D"/>
    <w:rsid w:val="00645D32"/>
    <w:rsid w:val="00647C16"/>
    <w:rsid w:val="00647C64"/>
    <w:rsid w:val="00647F42"/>
    <w:rsid w:val="006525C2"/>
    <w:rsid w:val="00654089"/>
    <w:rsid w:val="006557E6"/>
    <w:rsid w:val="006560B8"/>
    <w:rsid w:val="006616B0"/>
    <w:rsid w:val="006617FD"/>
    <w:rsid w:val="006619CF"/>
    <w:rsid w:val="00661D30"/>
    <w:rsid w:val="006621B0"/>
    <w:rsid w:val="006622A5"/>
    <w:rsid w:val="00662455"/>
    <w:rsid w:val="006625CB"/>
    <w:rsid w:val="0066327D"/>
    <w:rsid w:val="00663D9A"/>
    <w:rsid w:val="0066465F"/>
    <w:rsid w:val="00665025"/>
    <w:rsid w:val="00665AAC"/>
    <w:rsid w:val="00665CF9"/>
    <w:rsid w:val="006663D1"/>
    <w:rsid w:val="00666C43"/>
    <w:rsid w:val="006672C3"/>
    <w:rsid w:val="00670098"/>
    <w:rsid w:val="006705DF"/>
    <w:rsid w:val="006714DD"/>
    <w:rsid w:val="00671D6B"/>
    <w:rsid w:val="006723D5"/>
    <w:rsid w:val="00672D1A"/>
    <w:rsid w:val="00672ECA"/>
    <w:rsid w:val="006747D2"/>
    <w:rsid w:val="00674AFC"/>
    <w:rsid w:val="006757FE"/>
    <w:rsid w:val="00676610"/>
    <w:rsid w:val="00676F5B"/>
    <w:rsid w:val="00677AFB"/>
    <w:rsid w:val="00681E5A"/>
    <w:rsid w:val="00682015"/>
    <w:rsid w:val="00683EF6"/>
    <w:rsid w:val="00684781"/>
    <w:rsid w:val="00687AEE"/>
    <w:rsid w:val="00690254"/>
    <w:rsid w:val="00692FC4"/>
    <w:rsid w:val="00693925"/>
    <w:rsid w:val="00694E26"/>
    <w:rsid w:val="00696D21"/>
    <w:rsid w:val="006A0331"/>
    <w:rsid w:val="006A05A4"/>
    <w:rsid w:val="006A0AFB"/>
    <w:rsid w:val="006A1D0F"/>
    <w:rsid w:val="006A1E80"/>
    <w:rsid w:val="006A2F93"/>
    <w:rsid w:val="006A42E1"/>
    <w:rsid w:val="006A4A40"/>
    <w:rsid w:val="006A4E95"/>
    <w:rsid w:val="006A5C2F"/>
    <w:rsid w:val="006B12C7"/>
    <w:rsid w:val="006B2423"/>
    <w:rsid w:val="006B253A"/>
    <w:rsid w:val="006B36EB"/>
    <w:rsid w:val="006B379B"/>
    <w:rsid w:val="006B4F41"/>
    <w:rsid w:val="006B5630"/>
    <w:rsid w:val="006B6384"/>
    <w:rsid w:val="006B64CE"/>
    <w:rsid w:val="006B7BF7"/>
    <w:rsid w:val="006C0060"/>
    <w:rsid w:val="006C0A7C"/>
    <w:rsid w:val="006C1E00"/>
    <w:rsid w:val="006C1EC9"/>
    <w:rsid w:val="006C24AE"/>
    <w:rsid w:val="006C2A10"/>
    <w:rsid w:val="006C2D4D"/>
    <w:rsid w:val="006C4898"/>
    <w:rsid w:val="006C5F11"/>
    <w:rsid w:val="006C601B"/>
    <w:rsid w:val="006C7127"/>
    <w:rsid w:val="006D15BB"/>
    <w:rsid w:val="006D18FE"/>
    <w:rsid w:val="006D2356"/>
    <w:rsid w:val="006D30F7"/>
    <w:rsid w:val="006D37A6"/>
    <w:rsid w:val="006D40D5"/>
    <w:rsid w:val="006D4F22"/>
    <w:rsid w:val="006D56AF"/>
    <w:rsid w:val="006D5817"/>
    <w:rsid w:val="006D588C"/>
    <w:rsid w:val="006D5D49"/>
    <w:rsid w:val="006D5F54"/>
    <w:rsid w:val="006D64C1"/>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6972"/>
    <w:rsid w:val="00707292"/>
    <w:rsid w:val="00710059"/>
    <w:rsid w:val="007108B8"/>
    <w:rsid w:val="0071092B"/>
    <w:rsid w:val="007120C7"/>
    <w:rsid w:val="00712B0C"/>
    <w:rsid w:val="0071444A"/>
    <w:rsid w:val="00714B1D"/>
    <w:rsid w:val="007154A7"/>
    <w:rsid w:val="007174B4"/>
    <w:rsid w:val="00717865"/>
    <w:rsid w:val="00717B55"/>
    <w:rsid w:val="00717BAD"/>
    <w:rsid w:val="00717D3A"/>
    <w:rsid w:val="00721194"/>
    <w:rsid w:val="00721F51"/>
    <w:rsid w:val="00723542"/>
    <w:rsid w:val="00723A84"/>
    <w:rsid w:val="00724B5C"/>
    <w:rsid w:val="0072504B"/>
    <w:rsid w:val="00730F11"/>
    <w:rsid w:val="007310CA"/>
    <w:rsid w:val="00733908"/>
    <w:rsid w:val="00733B0E"/>
    <w:rsid w:val="007359C8"/>
    <w:rsid w:val="00736962"/>
    <w:rsid w:val="00736BA9"/>
    <w:rsid w:val="007373BB"/>
    <w:rsid w:val="00737D85"/>
    <w:rsid w:val="00740384"/>
    <w:rsid w:val="00740B47"/>
    <w:rsid w:val="00741A8F"/>
    <w:rsid w:val="00743672"/>
    <w:rsid w:val="007455F9"/>
    <w:rsid w:val="00746187"/>
    <w:rsid w:val="00747068"/>
    <w:rsid w:val="00751A92"/>
    <w:rsid w:val="00751B6A"/>
    <w:rsid w:val="0075281C"/>
    <w:rsid w:val="00754962"/>
    <w:rsid w:val="00754D95"/>
    <w:rsid w:val="00754E9B"/>
    <w:rsid w:val="00755932"/>
    <w:rsid w:val="00757921"/>
    <w:rsid w:val="00760505"/>
    <w:rsid w:val="0076082E"/>
    <w:rsid w:val="00762760"/>
    <w:rsid w:val="007633AF"/>
    <w:rsid w:val="007635BF"/>
    <w:rsid w:val="00763956"/>
    <w:rsid w:val="00765484"/>
    <w:rsid w:val="007655AF"/>
    <w:rsid w:val="00765AE0"/>
    <w:rsid w:val="00767834"/>
    <w:rsid w:val="00767970"/>
    <w:rsid w:val="007701E3"/>
    <w:rsid w:val="00770AD9"/>
    <w:rsid w:val="0077141B"/>
    <w:rsid w:val="00775F86"/>
    <w:rsid w:val="0077714B"/>
    <w:rsid w:val="00777A3D"/>
    <w:rsid w:val="007801FD"/>
    <w:rsid w:val="00782052"/>
    <w:rsid w:val="007823A8"/>
    <w:rsid w:val="00782B4A"/>
    <w:rsid w:val="00783707"/>
    <w:rsid w:val="00785061"/>
    <w:rsid w:val="007854CA"/>
    <w:rsid w:val="00785678"/>
    <w:rsid w:val="00786686"/>
    <w:rsid w:val="00786818"/>
    <w:rsid w:val="00787061"/>
    <w:rsid w:val="00787914"/>
    <w:rsid w:val="007901FE"/>
    <w:rsid w:val="00790742"/>
    <w:rsid w:val="00790CB6"/>
    <w:rsid w:val="00793718"/>
    <w:rsid w:val="00795111"/>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FB2"/>
    <w:rsid w:val="007A6F0C"/>
    <w:rsid w:val="007A780C"/>
    <w:rsid w:val="007A7E92"/>
    <w:rsid w:val="007B02D0"/>
    <w:rsid w:val="007B08D9"/>
    <w:rsid w:val="007B18C0"/>
    <w:rsid w:val="007B1992"/>
    <w:rsid w:val="007B2547"/>
    <w:rsid w:val="007B2B18"/>
    <w:rsid w:val="007B2FF2"/>
    <w:rsid w:val="007B4C16"/>
    <w:rsid w:val="007B510A"/>
    <w:rsid w:val="007B5900"/>
    <w:rsid w:val="007B6D14"/>
    <w:rsid w:val="007B700D"/>
    <w:rsid w:val="007C04BE"/>
    <w:rsid w:val="007C164E"/>
    <w:rsid w:val="007C1E08"/>
    <w:rsid w:val="007C24DF"/>
    <w:rsid w:val="007C2961"/>
    <w:rsid w:val="007C3C7E"/>
    <w:rsid w:val="007C4714"/>
    <w:rsid w:val="007D1442"/>
    <w:rsid w:val="007D234B"/>
    <w:rsid w:val="007D3183"/>
    <w:rsid w:val="007D3A7A"/>
    <w:rsid w:val="007D49FD"/>
    <w:rsid w:val="007D4AB2"/>
    <w:rsid w:val="007D4E20"/>
    <w:rsid w:val="007D5941"/>
    <w:rsid w:val="007D770A"/>
    <w:rsid w:val="007E03F2"/>
    <w:rsid w:val="007E2B01"/>
    <w:rsid w:val="007E3B00"/>
    <w:rsid w:val="007E47C3"/>
    <w:rsid w:val="007E6B45"/>
    <w:rsid w:val="007E7A87"/>
    <w:rsid w:val="007F0D47"/>
    <w:rsid w:val="007F141A"/>
    <w:rsid w:val="007F21D3"/>
    <w:rsid w:val="007F24D1"/>
    <w:rsid w:val="007F349D"/>
    <w:rsid w:val="007F3ECC"/>
    <w:rsid w:val="007F7424"/>
    <w:rsid w:val="007F7A0D"/>
    <w:rsid w:val="008026A8"/>
    <w:rsid w:val="008027C1"/>
    <w:rsid w:val="008040BF"/>
    <w:rsid w:val="008043C9"/>
    <w:rsid w:val="008063EB"/>
    <w:rsid w:val="00806A2A"/>
    <w:rsid w:val="0080733D"/>
    <w:rsid w:val="008073B0"/>
    <w:rsid w:val="00807FA2"/>
    <w:rsid w:val="00811D12"/>
    <w:rsid w:val="008125F9"/>
    <w:rsid w:val="008126FD"/>
    <w:rsid w:val="008130DF"/>
    <w:rsid w:val="0081380F"/>
    <w:rsid w:val="0081559A"/>
    <w:rsid w:val="0081592D"/>
    <w:rsid w:val="00821191"/>
    <w:rsid w:val="0082316B"/>
    <w:rsid w:val="00823CF1"/>
    <w:rsid w:val="0082616A"/>
    <w:rsid w:val="008265ED"/>
    <w:rsid w:val="008276AE"/>
    <w:rsid w:val="008300A5"/>
    <w:rsid w:val="008302EF"/>
    <w:rsid w:val="00831123"/>
    <w:rsid w:val="00831A11"/>
    <w:rsid w:val="00832057"/>
    <w:rsid w:val="0083293A"/>
    <w:rsid w:val="008330F9"/>
    <w:rsid w:val="008351E7"/>
    <w:rsid w:val="008362AB"/>
    <w:rsid w:val="0083670E"/>
    <w:rsid w:val="0084269F"/>
    <w:rsid w:val="0084362B"/>
    <w:rsid w:val="008448BD"/>
    <w:rsid w:val="00844AF7"/>
    <w:rsid w:val="008453C5"/>
    <w:rsid w:val="008460EB"/>
    <w:rsid w:val="00846B00"/>
    <w:rsid w:val="00847801"/>
    <w:rsid w:val="0085156C"/>
    <w:rsid w:val="00853DAD"/>
    <w:rsid w:val="00857E80"/>
    <w:rsid w:val="00857F59"/>
    <w:rsid w:val="00860122"/>
    <w:rsid w:val="00860B4A"/>
    <w:rsid w:val="00860BD8"/>
    <w:rsid w:val="00862B3A"/>
    <w:rsid w:val="0086302A"/>
    <w:rsid w:val="0086408E"/>
    <w:rsid w:val="00864AE4"/>
    <w:rsid w:val="00867427"/>
    <w:rsid w:val="00867628"/>
    <w:rsid w:val="00870EF2"/>
    <w:rsid w:val="00871346"/>
    <w:rsid w:val="00871BF8"/>
    <w:rsid w:val="008728CE"/>
    <w:rsid w:val="00872B80"/>
    <w:rsid w:val="008771BD"/>
    <w:rsid w:val="00877256"/>
    <w:rsid w:val="00877E09"/>
    <w:rsid w:val="0088267C"/>
    <w:rsid w:val="00884BA2"/>
    <w:rsid w:val="00884C24"/>
    <w:rsid w:val="00884D2A"/>
    <w:rsid w:val="008862C2"/>
    <w:rsid w:val="00886AAC"/>
    <w:rsid w:val="00886D12"/>
    <w:rsid w:val="00887B6E"/>
    <w:rsid w:val="00891253"/>
    <w:rsid w:val="00892392"/>
    <w:rsid w:val="0089290A"/>
    <w:rsid w:val="00892C16"/>
    <w:rsid w:val="00892FA2"/>
    <w:rsid w:val="008938E7"/>
    <w:rsid w:val="00893FFA"/>
    <w:rsid w:val="00895BD7"/>
    <w:rsid w:val="00895E11"/>
    <w:rsid w:val="00896488"/>
    <w:rsid w:val="00896656"/>
    <w:rsid w:val="008967BD"/>
    <w:rsid w:val="00896F78"/>
    <w:rsid w:val="0089715C"/>
    <w:rsid w:val="00897300"/>
    <w:rsid w:val="00897FB5"/>
    <w:rsid w:val="008A033F"/>
    <w:rsid w:val="008A0346"/>
    <w:rsid w:val="008A3708"/>
    <w:rsid w:val="008A3FEB"/>
    <w:rsid w:val="008A48A5"/>
    <w:rsid w:val="008A5104"/>
    <w:rsid w:val="008A66FA"/>
    <w:rsid w:val="008A6ADC"/>
    <w:rsid w:val="008A7ED0"/>
    <w:rsid w:val="008B20C7"/>
    <w:rsid w:val="008B21A4"/>
    <w:rsid w:val="008B27D9"/>
    <w:rsid w:val="008B2C16"/>
    <w:rsid w:val="008B383A"/>
    <w:rsid w:val="008B49F6"/>
    <w:rsid w:val="008B50BE"/>
    <w:rsid w:val="008B5422"/>
    <w:rsid w:val="008B56BD"/>
    <w:rsid w:val="008B6193"/>
    <w:rsid w:val="008B6614"/>
    <w:rsid w:val="008C0DFA"/>
    <w:rsid w:val="008C1062"/>
    <w:rsid w:val="008C1476"/>
    <w:rsid w:val="008C1693"/>
    <w:rsid w:val="008C3FCD"/>
    <w:rsid w:val="008C4990"/>
    <w:rsid w:val="008C7BE0"/>
    <w:rsid w:val="008D0216"/>
    <w:rsid w:val="008D105E"/>
    <w:rsid w:val="008D19DE"/>
    <w:rsid w:val="008D1A11"/>
    <w:rsid w:val="008D1AED"/>
    <w:rsid w:val="008D2C6D"/>
    <w:rsid w:val="008D3D54"/>
    <w:rsid w:val="008D3EED"/>
    <w:rsid w:val="008D43A6"/>
    <w:rsid w:val="008D5551"/>
    <w:rsid w:val="008D57E5"/>
    <w:rsid w:val="008D5F16"/>
    <w:rsid w:val="008D797E"/>
    <w:rsid w:val="008E028C"/>
    <w:rsid w:val="008E0473"/>
    <w:rsid w:val="008E05FB"/>
    <w:rsid w:val="008E1767"/>
    <w:rsid w:val="008E1BE4"/>
    <w:rsid w:val="008E4800"/>
    <w:rsid w:val="008E5A26"/>
    <w:rsid w:val="008E6020"/>
    <w:rsid w:val="008E6F54"/>
    <w:rsid w:val="008F0002"/>
    <w:rsid w:val="008F1020"/>
    <w:rsid w:val="008F2EC7"/>
    <w:rsid w:val="008F2FAD"/>
    <w:rsid w:val="008F4B0D"/>
    <w:rsid w:val="008F616A"/>
    <w:rsid w:val="008F62F3"/>
    <w:rsid w:val="008F714D"/>
    <w:rsid w:val="008F759D"/>
    <w:rsid w:val="008F7C00"/>
    <w:rsid w:val="00900527"/>
    <w:rsid w:val="0090066E"/>
    <w:rsid w:val="00900A16"/>
    <w:rsid w:val="00900BD1"/>
    <w:rsid w:val="00901A46"/>
    <w:rsid w:val="00902181"/>
    <w:rsid w:val="0090239D"/>
    <w:rsid w:val="009033E6"/>
    <w:rsid w:val="00903532"/>
    <w:rsid w:val="00903D3A"/>
    <w:rsid w:val="00905A86"/>
    <w:rsid w:val="00906F72"/>
    <w:rsid w:val="00907EC1"/>
    <w:rsid w:val="00910A73"/>
    <w:rsid w:val="00912AA6"/>
    <w:rsid w:val="00914D8D"/>
    <w:rsid w:val="009152FA"/>
    <w:rsid w:val="00915A05"/>
    <w:rsid w:val="00915B64"/>
    <w:rsid w:val="00915B6E"/>
    <w:rsid w:val="00917937"/>
    <w:rsid w:val="00920287"/>
    <w:rsid w:val="0092030F"/>
    <w:rsid w:val="009232EF"/>
    <w:rsid w:val="00924C18"/>
    <w:rsid w:val="009253F7"/>
    <w:rsid w:val="009254B2"/>
    <w:rsid w:val="009262BE"/>
    <w:rsid w:val="0092654C"/>
    <w:rsid w:val="00930549"/>
    <w:rsid w:val="00931395"/>
    <w:rsid w:val="00931C4A"/>
    <w:rsid w:val="00931F3B"/>
    <w:rsid w:val="00932809"/>
    <w:rsid w:val="009343AB"/>
    <w:rsid w:val="0093500D"/>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339"/>
    <w:rsid w:val="0095235A"/>
    <w:rsid w:val="009527CD"/>
    <w:rsid w:val="00952F46"/>
    <w:rsid w:val="009542FB"/>
    <w:rsid w:val="009543CB"/>
    <w:rsid w:val="009573B6"/>
    <w:rsid w:val="0095797C"/>
    <w:rsid w:val="00960E69"/>
    <w:rsid w:val="00960EB1"/>
    <w:rsid w:val="009612C8"/>
    <w:rsid w:val="00961692"/>
    <w:rsid w:val="009629E7"/>
    <w:rsid w:val="0096428B"/>
    <w:rsid w:val="009649E0"/>
    <w:rsid w:val="00965858"/>
    <w:rsid w:val="009663E5"/>
    <w:rsid w:val="009664C3"/>
    <w:rsid w:val="0096765C"/>
    <w:rsid w:val="009718B1"/>
    <w:rsid w:val="009728EF"/>
    <w:rsid w:val="0097782B"/>
    <w:rsid w:val="00977A07"/>
    <w:rsid w:val="0098026E"/>
    <w:rsid w:val="0098057B"/>
    <w:rsid w:val="00980F7D"/>
    <w:rsid w:val="00981F1B"/>
    <w:rsid w:val="0098217D"/>
    <w:rsid w:val="009825F1"/>
    <w:rsid w:val="00983B0D"/>
    <w:rsid w:val="00987723"/>
    <w:rsid w:val="00987937"/>
    <w:rsid w:val="00987C57"/>
    <w:rsid w:val="00990D45"/>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B0F80"/>
    <w:rsid w:val="009B37DD"/>
    <w:rsid w:val="009B3930"/>
    <w:rsid w:val="009B4025"/>
    <w:rsid w:val="009B4CA9"/>
    <w:rsid w:val="009B5A44"/>
    <w:rsid w:val="009B63D4"/>
    <w:rsid w:val="009B74CB"/>
    <w:rsid w:val="009B7E65"/>
    <w:rsid w:val="009B7F7B"/>
    <w:rsid w:val="009C0B22"/>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17DE"/>
    <w:rsid w:val="009D3CC2"/>
    <w:rsid w:val="009D60E0"/>
    <w:rsid w:val="009D7027"/>
    <w:rsid w:val="009D737B"/>
    <w:rsid w:val="009D75D3"/>
    <w:rsid w:val="009E0EA6"/>
    <w:rsid w:val="009E1390"/>
    <w:rsid w:val="009E159A"/>
    <w:rsid w:val="009E22AF"/>
    <w:rsid w:val="009E3633"/>
    <w:rsid w:val="009E4157"/>
    <w:rsid w:val="009E4661"/>
    <w:rsid w:val="009E4B8A"/>
    <w:rsid w:val="009E57DD"/>
    <w:rsid w:val="009E6907"/>
    <w:rsid w:val="009E7055"/>
    <w:rsid w:val="009E72DD"/>
    <w:rsid w:val="009E754F"/>
    <w:rsid w:val="009E7FE5"/>
    <w:rsid w:val="009F068A"/>
    <w:rsid w:val="009F0921"/>
    <w:rsid w:val="009F0B91"/>
    <w:rsid w:val="009F1815"/>
    <w:rsid w:val="009F21C0"/>
    <w:rsid w:val="009F5BFC"/>
    <w:rsid w:val="009F617A"/>
    <w:rsid w:val="009F67BC"/>
    <w:rsid w:val="00A00089"/>
    <w:rsid w:val="00A01666"/>
    <w:rsid w:val="00A0271B"/>
    <w:rsid w:val="00A0298B"/>
    <w:rsid w:val="00A02F23"/>
    <w:rsid w:val="00A033D2"/>
    <w:rsid w:val="00A0395E"/>
    <w:rsid w:val="00A05320"/>
    <w:rsid w:val="00A07203"/>
    <w:rsid w:val="00A078AD"/>
    <w:rsid w:val="00A102F3"/>
    <w:rsid w:val="00A11CE3"/>
    <w:rsid w:val="00A127F7"/>
    <w:rsid w:val="00A133D3"/>
    <w:rsid w:val="00A150A4"/>
    <w:rsid w:val="00A16A74"/>
    <w:rsid w:val="00A20797"/>
    <w:rsid w:val="00A2124F"/>
    <w:rsid w:val="00A216C5"/>
    <w:rsid w:val="00A22EBA"/>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6194"/>
    <w:rsid w:val="00A3631F"/>
    <w:rsid w:val="00A365B5"/>
    <w:rsid w:val="00A36944"/>
    <w:rsid w:val="00A36DCA"/>
    <w:rsid w:val="00A378BB"/>
    <w:rsid w:val="00A401FF"/>
    <w:rsid w:val="00A4112B"/>
    <w:rsid w:val="00A4152A"/>
    <w:rsid w:val="00A44859"/>
    <w:rsid w:val="00A44B95"/>
    <w:rsid w:val="00A464CF"/>
    <w:rsid w:val="00A5179B"/>
    <w:rsid w:val="00A51F2A"/>
    <w:rsid w:val="00A52251"/>
    <w:rsid w:val="00A525A0"/>
    <w:rsid w:val="00A548A5"/>
    <w:rsid w:val="00A559A6"/>
    <w:rsid w:val="00A56597"/>
    <w:rsid w:val="00A566D4"/>
    <w:rsid w:val="00A60E89"/>
    <w:rsid w:val="00A61050"/>
    <w:rsid w:val="00A61924"/>
    <w:rsid w:val="00A626C7"/>
    <w:rsid w:val="00A64823"/>
    <w:rsid w:val="00A649F4"/>
    <w:rsid w:val="00A674B6"/>
    <w:rsid w:val="00A675F5"/>
    <w:rsid w:val="00A67C33"/>
    <w:rsid w:val="00A704B1"/>
    <w:rsid w:val="00A713CD"/>
    <w:rsid w:val="00A73998"/>
    <w:rsid w:val="00A742C5"/>
    <w:rsid w:val="00A7596B"/>
    <w:rsid w:val="00A76B04"/>
    <w:rsid w:val="00A77AF3"/>
    <w:rsid w:val="00A810BC"/>
    <w:rsid w:val="00A81D7D"/>
    <w:rsid w:val="00A828EC"/>
    <w:rsid w:val="00A82F1A"/>
    <w:rsid w:val="00A83D0A"/>
    <w:rsid w:val="00A8465D"/>
    <w:rsid w:val="00A84772"/>
    <w:rsid w:val="00A8569B"/>
    <w:rsid w:val="00A8677B"/>
    <w:rsid w:val="00A9149C"/>
    <w:rsid w:val="00A91EDD"/>
    <w:rsid w:val="00A92012"/>
    <w:rsid w:val="00A92696"/>
    <w:rsid w:val="00A92D1E"/>
    <w:rsid w:val="00A94164"/>
    <w:rsid w:val="00A95908"/>
    <w:rsid w:val="00A95BD1"/>
    <w:rsid w:val="00A96289"/>
    <w:rsid w:val="00A966DC"/>
    <w:rsid w:val="00A978DD"/>
    <w:rsid w:val="00AA059A"/>
    <w:rsid w:val="00AA084E"/>
    <w:rsid w:val="00AA1582"/>
    <w:rsid w:val="00AA5586"/>
    <w:rsid w:val="00AA6CC2"/>
    <w:rsid w:val="00AA74EC"/>
    <w:rsid w:val="00AB17BD"/>
    <w:rsid w:val="00AB2EE5"/>
    <w:rsid w:val="00AB4044"/>
    <w:rsid w:val="00AB50B4"/>
    <w:rsid w:val="00AB5A85"/>
    <w:rsid w:val="00AB6756"/>
    <w:rsid w:val="00AB68B7"/>
    <w:rsid w:val="00AC0327"/>
    <w:rsid w:val="00AC2476"/>
    <w:rsid w:val="00AC2985"/>
    <w:rsid w:val="00AC3CC3"/>
    <w:rsid w:val="00AC3D48"/>
    <w:rsid w:val="00AC439B"/>
    <w:rsid w:val="00AC47B1"/>
    <w:rsid w:val="00AC599B"/>
    <w:rsid w:val="00AC605B"/>
    <w:rsid w:val="00AC63A0"/>
    <w:rsid w:val="00AC78A7"/>
    <w:rsid w:val="00AD1458"/>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999"/>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2ADD"/>
    <w:rsid w:val="00AF31BD"/>
    <w:rsid w:val="00AF3E6A"/>
    <w:rsid w:val="00AF6893"/>
    <w:rsid w:val="00AF7E55"/>
    <w:rsid w:val="00B007AB"/>
    <w:rsid w:val="00B00AB6"/>
    <w:rsid w:val="00B00CB2"/>
    <w:rsid w:val="00B02B4C"/>
    <w:rsid w:val="00B03F3F"/>
    <w:rsid w:val="00B04A7E"/>
    <w:rsid w:val="00B06953"/>
    <w:rsid w:val="00B069B8"/>
    <w:rsid w:val="00B06A73"/>
    <w:rsid w:val="00B06FF3"/>
    <w:rsid w:val="00B07E6F"/>
    <w:rsid w:val="00B13CB2"/>
    <w:rsid w:val="00B14051"/>
    <w:rsid w:val="00B14052"/>
    <w:rsid w:val="00B14B1A"/>
    <w:rsid w:val="00B14E57"/>
    <w:rsid w:val="00B153F0"/>
    <w:rsid w:val="00B169C6"/>
    <w:rsid w:val="00B16C15"/>
    <w:rsid w:val="00B172A2"/>
    <w:rsid w:val="00B17485"/>
    <w:rsid w:val="00B20270"/>
    <w:rsid w:val="00B22B4F"/>
    <w:rsid w:val="00B2432E"/>
    <w:rsid w:val="00B24EAB"/>
    <w:rsid w:val="00B25F4F"/>
    <w:rsid w:val="00B27E08"/>
    <w:rsid w:val="00B27E3B"/>
    <w:rsid w:val="00B27F58"/>
    <w:rsid w:val="00B30766"/>
    <w:rsid w:val="00B34734"/>
    <w:rsid w:val="00B34FA0"/>
    <w:rsid w:val="00B35D33"/>
    <w:rsid w:val="00B36C5F"/>
    <w:rsid w:val="00B36CA3"/>
    <w:rsid w:val="00B41E5D"/>
    <w:rsid w:val="00B45BDA"/>
    <w:rsid w:val="00B46778"/>
    <w:rsid w:val="00B46933"/>
    <w:rsid w:val="00B5009F"/>
    <w:rsid w:val="00B50F25"/>
    <w:rsid w:val="00B5225C"/>
    <w:rsid w:val="00B52327"/>
    <w:rsid w:val="00B523ED"/>
    <w:rsid w:val="00B525AD"/>
    <w:rsid w:val="00B53B8E"/>
    <w:rsid w:val="00B546B8"/>
    <w:rsid w:val="00B611C6"/>
    <w:rsid w:val="00B65617"/>
    <w:rsid w:val="00B6648E"/>
    <w:rsid w:val="00B6753A"/>
    <w:rsid w:val="00B729ED"/>
    <w:rsid w:val="00B72C29"/>
    <w:rsid w:val="00B73819"/>
    <w:rsid w:val="00B741C2"/>
    <w:rsid w:val="00B744D8"/>
    <w:rsid w:val="00B7538C"/>
    <w:rsid w:val="00B762C6"/>
    <w:rsid w:val="00B77C60"/>
    <w:rsid w:val="00B806E9"/>
    <w:rsid w:val="00B81DE5"/>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1A5E"/>
    <w:rsid w:val="00BA21D7"/>
    <w:rsid w:val="00BA280B"/>
    <w:rsid w:val="00BA2BA0"/>
    <w:rsid w:val="00BA390A"/>
    <w:rsid w:val="00BA3D21"/>
    <w:rsid w:val="00BA58F5"/>
    <w:rsid w:val="00BA5DE7"/>
    <w:rsid w:val="00BA79EF"/>
    <w:rsid w:val="00BB0C4C"/>
    <w:rsid w:val="00BB38CF"/>
    <w:rsid w:val="00BB3A21"/>
    <w:rsid w:val="00BB4E7F"/>
    <w:rsid w:val="00BB52C8"/>
    <w:rsid w:val="00BB551E"/>
    <w:rsid w:val="00BB6DEF"/>
    <w:rsid w:val="00BC19EA"/>
    <w:rsid w:val="00BC1B06"/>
    <w:rsid w:val="00BC20B2"/>
    <w:rsid w:val="00BC21DF"/>
    <w:rsid w:val="00BC3AD3"/>
    <w:rsid w:val="00BC40A1"/>
    <w:rsid w:val="00BC6387"/>
    <w:rsid w:val="00BC63F8"/>
    <w:rsid w:val="00BD08A5"/>
    <w:rsid w:val="00BD257C"/>
    <w:rsid w:val="00BD391E"/>
    <w:rsid w:val="00BD3BF6"/>
    <w:rsid w:val="00BD3D5F"/>
    <w:rsid w:val="00BD51EA"/>
    <w:rsid w:val="00BD5A70"/>
    <w:rsid w:val="00BD5C0D"/>
    <w:rsid w:val="00BD5FBF"/>
    <w:rsid w:val="00BD6043"/>
    <w:rsid w:val="00BD70FD"/>
    <w:rsid w:val="00BD7F29"/>
    <w:rsid w:val="00BE119F"/>
    <w:rsid w:val="00BE178D"/>
    <w:rsid w:val="00BE3808"/>
    <w:rsid w:val="00BE4054"/>
    <w:rsid w:val="00BE425F"/>
    <w:rsid w:val="00BE4286"/>
    <w:rsid w:val="00BE526D"/>
    <w:rsid w:val="00BE571E"/>
    <w:rsid w:val="00BE6760"/>
    <w:rsid w:val="00BE6A54"/>
    <w:rsid w:val="00BE6D69"/>
    <w:rsid w:val="00BE786B"/>
    <w:rsid w:val="00BE7A77"/>
    <w:rsid w:val="00BF25A4"/>
    <w:rsid w:val="00BF316A"/>
    <w:rsid w:val="00BF3908"/>
    <w:rsid w:val="00BF3ACD"/>
    <w:rsid w:val="00BF40AB"/>
    <w:rsid w:val="00BF46BB"/>
    <w:rsid w:val="00BF498D"/>
    <w:rsid w:val="00BF4C72"/>
    <w:rsid w:val="00BF5AF0"/>
    <w:rsid w:val="00BF5B4C"/>
    <w:rsid w:val="00BF77BB"/>
    <w:rsid w:val="00C00084"/>
    <w:rsid w:val="00C014F8"/>
    <w:rsid w:val="00C01ADC"/>
    <w:rsid w:val="00C01E96"/>
    <w:rsid w:val="00C056EB"/>
    <w:rsid w:val="00C05AAC"/>
    <w:rsid w:val="00C067E4"/>
    <w:rsid w:val="00C06EF8"/>
    <w:rsid w:val="00C1000D"/>
    <w:rsid w:val="00C1279E"/>
    <w:rsid w:val="00C12CF7"/>
    <w:rsid w:val="00C12EDA"/>
    <w:rsid w:val="00C14C36"/>
    <w:rsid w:val="00C14FCB"/>
    <w:rsid w:val="00C15EAD"/>
    <w:rsid w:val="00C20199"/>
    <w:rsid w:val="00C20D9C"/>
    <w:rsid w:val="00C21609"/>
    <w:rsid w:val="00C25CF5"/>
    <w:rsid w:val="00C264BA"/>
    <w:rsid w:val="00C27256"/>
    <w:rsid w:val="00C3028F"/>
    <w:rsid w:val="00C313CF"/>
    <w:rsid w:val="00C31CA9"/>
    <w:rsid w:val="00C33889"/>
    <w:rsid w:val="00C35ACE"/>
    <w:rsid w:val="00C35DE1"/>
    <w:rsid w:val="00C3737B"/>
    <w:rsid w:val="00C37D12"/>
    <w:rsid w:val="00C40547"/>
    <w:rsid w:val="00C407EA"/>
    <w:rsid w:val="00C40845"/>
    <w:rsid w:val="00C40D32"/>
    <w:rsid w:val="00C41537"/>
    <w:rsid w:val="00C42BF3"/>
    <w:rsid w:val="00C43F3F"/>
    <w:rsid w:val="00C448C9"/>
    <w:rsid w:val="00C44A08"/>
    <w:rsid w:val="00C44D5A"/>
    <w:rsid w:val="00C44F36"/>
    <w:rsid w:val="00C44FC7"/>
    <w:rsid w:val="00C466AB"/>
    <w:rsid w:val="00C507FF"/>
    <w:rsid w:val="00C51837"/>
    <w:rsid w:val="00C5288C"/>
    <w:rsid w:val="00C5346A"/>
    <w:rsid w:val="00C5377E"/>
    <w:rsid w:val="00C539D4"/>
    <w:rsid w:val="00C5400E"/>
    <w:rsid w:val="00C5478F"/>
    <w:rsid w:val="00C5505C"/>
    <w:rsid w:val="00C55BE2"/>
    <w:rsid w:val="00C5602B"/>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36CB"/>
    <w:rsid w:val="00C75102"/>
    <w:rsid w:val="00C759B2"/>
    <w:rsid w:val="00C77C94"/>
    <w:rsid w:val="00C77CB2"/>
    <w:rsid w:val="00C8074E"/>
    <w:rsid w:val="00C807CE"/>
    <w:rsid w:val="00C82694"/>
    <w:rsid w:val="00C82D9D"/>
    <w:rsid w:val="00C83041"/>
    <w:rsid w:val="00C83078"/>
    <w:rsid w:val="00C83863"/>
    <w:rsid w:val="00C8396E"/>
    <w:rsid w:val="00C83976"/>
    <w:rsid w:val="00C8545C"/>
    <w:rsid w:val="00C85CF2"/>
    <w:rsid w:val="00C86C68"/>
    <w:rsid w:val="00C9001E"/>
    <w:rsid w:val="00C902E3"/>
    <w:rsid w:val="00C90735"/>
    <w:rsid w:val="00C91001"/>
    <w:rsid w:val="00C92698"/>
    <w:rsid w:val="00C92B95"/>
    <w:rsid w:val="00C9399A"/>
    <w:rsid w:val="00C93D2A"/>
    <w:rsid w:val="00C95DF6"/>
    <w:rsid w:val="00C96518"/>
    <w:rsid w:val="00C9677B"/>
    <w:rsid w:val="00C97917"/>
    <w:rsid w:val="00CA019D"/>
    <w:rsid w:val="00CA0470"/>
    <w:rsid w:val="00CA069E"/>
    <w:rsid w:val="00CA0799"/>
    <w:rsid w:val="00CA0D6D"/>
    <w:rsid w:val="00CA0F60"/>
    <w:rsid w:val="00CA0FD9"/>
    <w:rsid w:val="00CA2C76"/>
    <w:rsid w:val="00CA4A0B"/>
    <w:rsid w:val="00CA5141"/>
    <w:rsid w:val="00CA6E9B"/>
    <w:rsid w:val="00CB0245"/>
    <w:rsid w:val="00CB03AD"/>
    <w:rsid w:val="00CB0B99"/>
    <w:rsid w:val="00CB1089"/>
    <w:rsid w:val="00CB1527"/>
    <w:rsid w:val="00CB17E8"/>
    <w:rsid w:val="00CB24D8"/>
    <w:rsid w:val="00CB2685"/>
    <w:rsid w:val="00CB40E4"/>
    <w:rsid w:val="00CB415A"/>
    <w:rsid w:val="00CB43B7"/>
    <w:rsid w:val="00CB4DDD"/>
    <w:rsid w:val="00CB588E"/>
    <w:rsid w:val="00CB6C90"/>
    <w:rsid w:val="00CB7081"/>
    <w:rsid w:val="00CB7560"/>
    <w:rsid w:val="00CB7578"/>
    <w:rsid w:val="00CB7E42"/>
    <w:rsid w:val="00CC007F"/>
    <w:rsid w:val="00CC19F3"/>
    <w:rsid w:val="00CC34B0"/>
    <w:rsid w:val="00CC433B"/>
    <w:rsid w:val="00CC586D"/>
    <w:rsid w:val="00CC65E3"/>
    <w:rsid w:val="00CC6603"/>
    <w:rsid w:val="00CC7A70"/>
    <w:rsid w:val="00CD6413"/>
    <w:rsid w:val="00CD73C0"/>
    <w:rsid w:val="00CD7A3E"/>
    <w:rsid w:val="00CD7E7B"/>
    <w:rsid w:val="00CE0A14"/>
    <w:rsid w:val="00CE0AC5"/>
    <w:rsid w:val="00CE1669"/>
    <w:rsid w:val="00CE27B0"/>
    <w:rsid w:val="00CE2822"/>
    <w:rsid w:val="00CE2B02"/>
    <w:rsid w:val="00CE514D"/>
    <w:rsid w:val="00CE60F8"/>
    <w:rsid w:val="00CE63A6"/>
    <w:rsid w:val="00CE722C"/>
    <w:rsid w:val="00CE7F87"/>
    <w:rsid w:val="00CF0E6A"/>
    <w:rsid w:val="00CF177D"/>
    <w:rsid w:val="00CF3932"/>
    <w:rsid w:val="00CF4FC1"/>
    <w:rsid w:val="00CF57C0"/>
    <w:rsid w:val="00D003C1"/>
    <w:rsid w:val="00D02866"/>
    <w:rsid w:val="00D02D95"/>
    <w:rsid w:val="00D033AF"/>
    <w:rsid w:val="00D04221"/>
    <w:rsid w:val="00D05646"/>
    <w:rsid w:val="00D0691F"/>
    <w:rsid w:val="00D06BED"/>
    <w:rsid w:val="00D108CA"/>
    <w:rsid w:val="00D11C02"/>
    <w:rsid w:val="00D14A4E"/>
    <w:rsid w:val="00D14AFB"/>
    <w:rsid w:val="00D157C4"/>
    <w:rsid w:val="00D16007"/>
    <w:rsid w:val="00D16545"/>
    <w:rsid w:val="00D16FF2"/>
    <w:rsid w:val="00D175D5"/>
    <w:rsid w:val="00D210E1"/>
    <w:rsid w:val="00D2275C"/>
    <w:rsid w:val="00D23B0F"/>
    <w:rsid w:val="00D23D69"/>
    <w:rsid w:val="00D23DA1"/>
    <w:rsid w:val="00D26816"/>
    <w:rsid w:val="00D27A5F"/>
    <w:rsid w:val="00D3068D"/>
    <w:rsid w:val="00D3150B"/>
    <w:rsid w:val="00D31946"/>
    <w:rsid w:val="00D31DE3"/>
    <w:rsid w:val="00D3365A"/>
    <w:rsid w:val="00D339A7"/>
    <w:rsid w:val="00D33EB0"/>
    <w:rsid w:val="00D3518F"/>
    <w:rsid w:val="00D358F9"/>
    <w:rsid w:val="00D35A42"/>
    <w:rsid w:val="00D35C0C"/>
    <w:rsid w:val="00D35EAB"/>
    <w:rsid w:val="00D3668C"/>
    <w:rsid w:val="00D36789"/>
    <w:rsid w:val="00D378B6"/>
    <w:rsid w:val="00D37BDE"/>
    <w:rsid w:val="00D42227"/>
    <w:rsid w:val="00D42736"/>
    <w:rsid w:val="00D43170"/>
    <w:rsid w:val="00D44745"/>
    <w:rsid w:val="00D47129"/>
    <w:rsid w:val="00D47B80"/>
    <w:rsid w:val="00D506E7"/>
    <w:rsid w:val="00D51601"/>
    <w:rsid w:val="00D51A6A"/>
    <w:rsid w:val="00D51AA9"/>
    <w:rsid w:val="00D52900"/>
    <w:rsid w:val="00D529F3"/>
    <w:rsid w:val="00D52D2F"/>
    <w:rsid w:val="00D52E6D"/>
    <w:rsid w:val="00D537D4"/>
    <w:rsid w:val="00D53EE7"/>
    <w:rsid w:val="00D544C5"/>
    <w:rsid w:val="00D54A58"/>
    <w:rsid w:val="00D54C28"/>
    <w:rsid w:val="00D564C5"/>
    <w:rsid w:val="00D57B8B"/>
    <w:rsid w:val="00D60021"/>
    <w:rsid w:val="00D61921"/>
    <w:rsid w:val="00D61C44"/>
    <w:rsid w:val="00D64717"/>
    <w:rsid w:val="00D64D25"/>
    <w:rsid w:val="00D652D3"/>
    <w:rsid w:val="00D726CB"/>
    <w:rsid w:val="00D73A92"/>
    <w:rsid w:val="00D75D0E"/>
    <w:rsid w:val="00D76661"/>
    <w:rsid w:val="00D76ED2"/>
    <w:rsid w:val="00D778DB"/>
    <w:rsid w:val="00D77A47"/>
    <w:rsid w:val="00D8039F"/>
    <w:rsid w:val="00D80518"/>
    <w:rsid w:val="00D805B7"/>
    <w:rsid w:val="00D81867"/>
    <w:rsid w:val="00D82FF0"/>
    <w:rsid w:val="00D833B3"/>
    <w:rsid w:val="00D85075"/>
    <w:rsid w:val="00D852EF"/>
    <w:rsid w:val="00D856F5"/>
    <w:rsid w:val="00D85FF0"/>
    <w:rsid w:val="00D8611F"/>
    <w:rsid w:val="00D8668D"/>
    <w:rsid w:val="00D8714E"/>
    <w:rsid w:val="00D873F6"/>
    <w:rsid w:val="00D87F7B"/>
    <w:rsid w:val="00D90538"/>
    <w:rsid w:val="00D90852"/>
    <w:rsid w:val="00D90C8B"/>
    <w:rsid w:val="00D916B9"/>
    <w:rsid w:val="00D93AE9"/>
    <w:rsid w:val="00D94501"/>
    <w:rsid w:val="00D94602"/>
    <w:rsid w:val="00D94C0E"/>
    <w:rsid w:val="00D95ADE"/>
    <w:rsid w:val="00D962AC"/>
    <w:rsid w:val="00D96ADA"/>
    <w:rsid w:val="00D97566"/>
    <w:rsid w:val="00DA1079"/>
    <w:rsid w:val="00DA11B6"/>
    <w:rsid w:val="00DA1FE8"/>
    <w:rsid w:val="00DA2100"/>
    <w:rsid w:val="00DA2497"/>
    <w:rsid w:val="00DA2E64"/>
    <w:rsid w:val="00DA3081"/>
    <w:rsid w:val="00DA4F29"/>
    <w:rsid w:val="00DA63D9"/>
    <w:rsid w:val="00DA7146"/>
    <w:rsid w:val="00DB06C3"/>
    <w:rsid w:val="00DB0C2B"/>
    <w:rsid w:val="00DB0F59"/>
    <w:rsid w:val="00DB1C57"/>
    <w:rsid w:val="00DB3977"/>
    <w:rsid w:val="00DB3D37"/>
    <w:rsid w:val="00DB6277"/>
    <w:rsid w:val="00DB6515"/>
    <w:rsid w:val="00DB667A"/>
    <w:rsid w:val="00DC125E"/>
    <w:rsid w:val="00DC1309"/>
    <w:rsid w:val="00DC2795"/>
    <w:rsid w:val="00DC3376"/>
    <w:rsid w:val="00DC4412"/>
    <w:rsid w:val="00DC4BB8"/>
    <w:rsid w:val="00DC6126"/>
    <w:rsid w:val="00DD091F"/>
    <w:rsid w:val="00DD1A74"/>
    <w:rsid w:val="00DD1FBD"/>
    <w:rsid w:val="00DD25BB"/>
    <w:rsid w:val="00DD38A6"/>
    <w:rsid w:val="00DD3E2B"/>
    <w:rsid w:val="00DD4666"/>
    <w:rsid w:val="00DD48EF"/>
    <w:rsid w:val="00DD4B68"/>
    <w:rsid w:val="00DD513B"/>
    <w:rsid w:val="00DD602A"/>
    <w:rsid w:val="00DD6512"/>
    <w:rsid w:val="00DD6909"/>
    <w:rsid w:val="00DD6AB1"/>
    <w:rsid w:val="00DE0DC0"/>
    <w:rsid w:val="00DE1A9B"/>
    <w:rsid w:val="00DE2761"/>
    <w:rsid w:val="00DE316A"/>
    <w:rsid w:val="00DE3B82"/>
    <w:rsid w:val="00DE3CC9"/>
    <w:rsid w:val="00DE43B8"/>
    <w:rsid w:val="00DE4928"/>
    <w:rsid w:val="00DE686E"/>
    <w:rsid w:val="00DE701C"/>
    <w:rsid w:val="00DE74F4"/>
    <w:rsid w:val="00DE7D5E"/>
    <w:rsid w:val="00DF004C"/>
    <w:rsid w:val="00DF033B"/>
    <w:rsid w:val="00DF05BF"/>
    <w:rsid w:val="00DF2CBE"/>
    <w:rsid w:val="00DF3784"/>
    <w:rsid w:val="00DF40C3"/>
    <w:rsid w:val="00DF4199"/>
    <w:rsid w:val="00DF4299"/>
    <w:rsid w:val="00DF4541"/>
    <w:rsid w:val="00DF4C83"/>
    <w:rsid w:val="00E000CE"/>
    <w:rsid w:val="00E0075A"/>
    <w:rsid w:val="00E008F8"/>
    <w:rsid w:val="00E01A00"/>
    <w:rsid w:val="00E027B0"/>
    <w:rsid w:val="00E03332"/>
    <w:rsid w:val="00E0380F"/>
    <w:rsid w:val="00E03B23"/>
    <w:rsid w:val="00E049D8"/>
    <w:rsid w:val="00E069F7"/>
    <w:rsid w:val="00E10052"/>
    <w:rsid w:val="00E10135"/>
    <w:rsid w:val="00E103D9"/>
    <w:rsid w:val="00E10877"/>
    <w:rsid w:val="00E10DFF"/>
    <w:rsid w:val="00E11B90"/>
    <w:rsid w:val="00E131B8"/>
    <w:rsid w:val="00E148FD"/>
    <w:rsid w:val="00E15593"/>
    <w:rsid w:val="00E15640"/>
    <w:rsid w:val="00E1591E"/>
    <w:rsid w:val="00E20EB7"/>
    <w:rsid w:val="00E21740"/>
    <w:rsid w:val="00E23162"/>
    <w:rsid w:val="00E242D3"/>
    <w:rsid w:val="00E243B2"/>
    <w:rsid w:val="00E25950"/>
    <w:rsid w:val="00E279E3"/>
    <w:rsid w:val="00E301DD"/>
    <w:rsid w:val="00E30359"/>
    <w:rsid w:val="00E306EF"/>
    <w:rsid w:val="00E30DA9"/>
    <w:rsid w:val="00E32F32"/>
    <w:rsid w:val="00E34A00"/>
    <w:rsid w:val="00E35018"/>
    <w:rsid w:val="00E35307"/>
    <w:rsid w:val="00E361D7"/>
    <w:rsid w:val="00E362B8"/>
    <w:rsid w:val="00E36B59"/>
    <w:rsid w:val="00E37449"/>
    <w:rsid w:val="00E377C0"/>
    <w:rsid w:val="00E41C7F"/>
    <w:rsid w:val="00E42580"/>
    <w:rsid w:val="00E4300A"/>
    <w:rsid w:val="00E43CBC"/>
    <w:rsid w:val="00E43EED"/>
    <w:rsid w:val="00E43FEF"/>
    <w:rsid w:val="00E44DDC"/>
    <w:rsid w:val="00E454C9"/>
    <w:rsid w:val="00E45604"/>
    <w:rsid w:val="00E4645A"/>
    <w:rsid w:val="00E5114B"/>
    <w:rsid w:val="00E519E3"/>
    <w:rsid w:val="00E51E7C"/>
    <w:rsid w:val="00E53AA9"/>
    <w:rsid w:val="00E53FED"/>
    <w:rsid w:val="00E5459D"/>
    <w:rsid w:val="00E55325"/>
    <w:rsid w:val="00E56393"/>
    <w:rsid w:val="00E56AD1"/>
    <w:rsid w:val="00E606C2"/>
    <w:rsid w:val="00E615E2"/>
    <w:rsid w:val="00E6195E"/>
    <w:rsid w:val="00E62A12"/>
    <w:rsid w:val="00E6341B"/>
    <w:rsid w:val="00E63836"/>
    <w:rsid w:val="00E63A9B"/>
    <w:rsid w:val="00E64421"/>
    <w:rsid w:val="00E64916"/>
    <w:rsid w:val="00E70789"/>
    <w:rsid w:val="00E70D5F"/>
    <w:rsid w:val="00E70E43"/>
    <w:rsid w:val="00E72A66"/>
    <w:rsid w:val="00E73E42"/>
    <w:rsid w:val="00E74489"/>
    <w:rsid w:val="00E76946"/>
    <w:rsid w:val="00E7788D"/>
    <w:rsid w:val="00E80815"/>
    <w:rsid w:val="00E823FA"/>
    <w:rsid w:val="00E83006"/>
    <w:rsid w:val="00E832A7"/>
    <w:rsid w:val="00E83F24"/>
    <w:rsid w:val="00E85530"/>
    <w:rsid w:val="00E90293"/>
    <w:rsid w:val="00E9062E"/>
    <w:rsid w:val="00E90E14"/>
    <w:rsid w:val="00E914A6"/>
    <w:rsid w:val="00E92F2D"/>
    <w:rsid w:val="00E9303A"/>
    <w:rsid w:val="00E937F8"/>
    <w:rsid w:val="00E94DA5"/>
    <w:rsid w:val="00E9661E"/>
    <w:rsid w:val="00E968FD"/>
    <w:rsid w:val="00E97003"/>
    <w:rsid w:val="00E97E91"/>
    <w:rsid w:val="00EA0106"/>
    <w:rsid w:val="00EA26AC"/>
    <w:rsid w:val="00EA2955"/>
    <w:rsid w:val="00EA70CB"/>
    <w:rsid w:val="00EA77E5"/>
    <w:rsid w:val="00EB0E3B"/>
    <w:rsid w:val="00EB2085"/>
    <w:rsid w:val="00EB66D5"/>
    <w:rsid w:val="00EB71C6"/>
    <w:rsid w:val="00EB74E1"/>
    <w:rsid w:val="00EB7B13"/>
    <w:rsid w:val="00EC0072"/>
    <w:rsid w:val="00EC0452"/>
    <w:rsid w:val="00EC2BD2"/>
    <w:rsid w:val="00EC32BE"/>
    <w:rsid w:val="00EC352D"/>
    <w:rsid w:val="00EC4A7C"/>
    <w:rsid w:val="00EC4F97"/>
    <w:rsid w:val="00EC55E6"/>
    <w:rsid w:val="00EC60D6"/>
    <w:rsid w:val="00EC651D"/>
    <w:rsid w:val="00EC7309"/>
    <w:rsid w:val="00ED08C9"/>
    <w:rsid w:val="00ED106C"/>
    <w:rsid w:val="00ED1EEE"/>
    <w:rsid w:val="00ED1F6A"/>
    <w:rsid w:val="00ED2634"/>
    <w:rsid w:val="00ED2DA5"/>
    <w:rsid w:val="00ED2EB9"/>
    <w:rsid w:val="00ED431D"/>
    <w:rsid w:val="00ED60A4"/>
    <w:rsid w:val="00ED7268"/>
    <w:rsid w:val="00ED78D4"/>
    <w:rsid w:val="00EE18D4"/>
    <w:rsid w:val="00EE1EE4"/>
    <w:rsid w:val="00EE20FA"/>
    <w:rsid w:val="00EE3730"/>
    <w:rsid w:val="00EE4EF0"/>
    <w:rsid w:val="00EE5235"/>
    <w:rsid w:val="00EE5452"/>
    <w:rsid w:val="00EE71AC"/>
    <w:rsid w:val="00EF093E"/>
    <w:rsid w:val="00EF095E"/>
    <w:rsid w:val="00EF27DC"/>
    <w:rsid w:val="00EF280D"/>
    <w:rsid w:val="00EF2D75"/>
    <w:rsid w:val="00EF333D"/>
    <w:rsid w:val="00EF4087"/>
    <w:rsid w:val="00EF426C"/>
    <w:rsid w:val="00EF43F7"/>
    <w:rsid w:val="00EF4AE4"/>
    <w:rsid w:val="00EF4DD9"/>
    <w:rsid w:val="00EF650E"/>
    <w:rsid w:val="00EF6831"/>
    <w:rsid w:val="00EF7982"/>
    <w:rsid w:val="00F010C7"/>
    <w:rsid w:val="00F01381"/>
    <w:rsid w:val="00F01728"/>
    <w:rsid w:val="00F02A97"/>
    <w:rsid w:val="00F02CCF"/>
    <w:rsid w:val="00F037E4"/>
    <w:rsid w:val="00F04A3E"/>
    <w:rsid w:val="00F05BBB"/>
    <w:rsid w:val="00F06AA0"/>
    <w:rsid w:val="00F078DB"/>
    <w:rsid w:val="00F110A6"/>
    <w:rsid w:val="00F1257A"/>
    <w:rsid w:val="00F137ED"/>
    <w:rsid w:val="00F14C01"/>
    <w:rsid w:val="00F16261"/>
    <w:rsid w:val="00F16456"/>
    <w:rsid w:val="00F16809"/>
    <w:rsid w:val="00F169C3"/>
    <w:rsid w:val="00F171C5"/>
    <w:rsid w:val="00F202E0"/>
    <w:rsid w:val="00F210D2"/>
    <w:rsid w:val="00F2134E"/>
    <w:rsid w:val="00F21EB7"/>
    <w:rsid w:val="00F239ED"/>
    <w:rsid w:val="00F24638"/>
    <w:rsid w:val="00F24B19"/>
    <w:rsid w:val="00F2579F"/>
    <w:rsid w:val="00F30149"/>
    <w:rsid w:val="00F3164C"/>
    <w:rsid w:val="00F31B55"/>
    <w:rsid w:val="00F33F5D"/>
    <w:rsid w:val="00F342FC"/>
    <w:rsid w:val="00F35895"/>
    <w:rsid w:val="00F364E8"/>
    <w:rsid w:val="00F36AAF"/>
    <w:rsid w:val="00F37E27"/>
    <w:rsid w:val="00F37F93"/>
    <w:rsid w:val="00F40489"/>
    <w:rsid w:val="00F414A3"/>
    <w:rsid w:val="00F4185D"/>
    <w:rsid w:val="00F41B13"/>
    <w:rsid w:val="00F42089"/>
    <w:rsid w:val="00F42BB8"/>
    <w:rsid w:val="00F436F5"/>
    <w:rsid w:val="00F439E3"/>
    <w:rsid w:val="00F44638"/>
    <w:rsid w:val="00F44A46"/>
    <w:rsid w:val="00F44AE6"/>
    <w:rsid w:val="00F45CB1"/>
    <w:rsid w:val="00F45DBF"/>
    <w:rsid w:val="00F46143"/>
    <w:rsid w:val="00F4656D"/>
    <w:rsid w:val="00F46E37"/>
    <w:rsid w:val="00F5062E"/>
    <w:rsid w:val="00F53262"/>
    <w:rsid w:val="00F544E1"/>
    <w:rsid w:val="00F558A2"/>
    <w:rsid w:val="00F559AD"/>
    <w:rsid w:val="00F56FC2"/>
    <w:rsid w:val="00F57701"/>
    <w:rsid w:val="00F632E8"/>
    <w:rsid w:val="00F6359B"/>
    <w:rsid w:val="00F65E19"/>
    <w:rsid w:val="00F67F4F"/>
    <w:rsid w:val="00F7030B"/>
    <w:rsid w:val="00F70756"/>
    <w:rsid w:val="00F72C23"/>
    <w:rsid w:val="00F72F80"/>
    <w:rsid w:val="00F73016"/>
    <w:rsid w:val="00F73460"/>
    <w:rsid w:val="00F737D9"/>
    <w:rsid w:val="00F74218"/>
    <w:rsid w:val="00F744CC"/>
    <w:rsid w:val="00F81D73"/>
    <w:rsid w:val="00F81FE9"/>
    <w:rsid w:val="00F835DC"/>
    <w:rsid w:val="00F84132"/>
    <w:rsid w:val="00F84275"/>
    <w:rsid w:val="00F86A7C"/>
    <w:rsid w:val="00F873E0"/>
    <w:rsid w:val="00F9036C"/>
    <w:rsid w:val="00F905BE"/>
    <w:rsid w:val="00F90D0E"/>
    <w:rsid w:val="00F915FF"/>
    <w:rsid w:val="00F91692"/>
    <w:rsid w:val="00F919BF"/>
    <w:rsid w:val="00F95FD7"/>
    <w:rsid w:val="00FA07F8"/>
    <w:rsid w:val="00FA0AC7"/>
    <w:rsid w:val="00FA1345"/>
    <w:rsid w:val="00FA2F3B"/>
    <w:rsid w:val="00FA36B4"/>
    <w:rsid w:val="00FA3E38"/>
    <w:rsid w:val="00FA42E7"/>
    <w:rsid w:val="00FA553E"/>
    <w:rsid w:val="00FA61F6"/>
    <w:rsid w:val="00FA67E6"/>
    <w:rsid w:val="00FA7C2F"/>
    <w:rsid w:val="00FB0F11"/>
    <w:rsid w:val="00FB2BD8"/>
    <w:rsid w:val="00FB6DEC"/>
    <w:rsid w:val="00FB6EA0"/>
    <w:rsid w:val="00FB7D93"/>
    <w:rsid w:val="00FC0F43"/>
    <w:rsid w:val="00FC4347"/>
    <w:rsid w:val="00FC4424"/>
    <w:rsid w:val="00FC6004"/>
    <w:rsid w:val="00FC6249"/>
    <w:rsid w:val="00FD05A2"/>
    <w:rsid w:val="00FD0BA0"/>
    <w:rsid w:val="00FD0C2A"/>
    <w:rsid w:val="00FD15B7"/>
    <w:rsid w:val="00FD2F90"/>
    <w:rsid w:val="00FD7258"/>
    <w:rsid w:val="00FD7BE1"/>
    <w:rsid w:val="00FE02A1"/>
    <w:rsid w:val="00FE3C75"/>
    <w:rsid w:val="00FE4265"/>
    <w:rsid w:val="00FE4C18"/>
    <w:rsid w:val="00FE622E"/>
    <w:rsid w:val="00FE62D1"/>
    <w:rsid w:val="00FE64CC"/>
    <w:rsid w:val="00FE716B"/>
    <w:rsid w:val="00FE7492"/>
    <w:rsid w:val="00FF142D"/>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aliases w:val="Таблица НЭО,Формат таблиц для диплома,Леша,table general,Table,Формат таблиц для диплома1,Леша1,Таблица НЭО2,Формат таблиц для диплома2,Леша2,Таблица НЭО11,Формат таблиц для диплома11,Леша11,Таблица НЭО3,Леша3"/>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uiPriority w:val="99"/>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character" w:customStyle="1" w:styleId="95pt0pt">
    <w:name w:val="Основной текст + 9;5 pt;Интервал 0 pt"/>
    <w:basedOn w:val="afffff6"/>
    <w:rsid w:val="003B10C2"/>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character" w:customStyle="1" w:styleId="FontStyle67">
    <w:name w:val="Font Style67"/>
    <w:rsid w:val="003B10C2"/>
    <w:rPr>
      <w:rFonts w:ascii="Times New Roman" w:hAnsi="Times New Roman"/>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nsultant.ru/document/cons_doc_LAW_449813/c124e47d4a8d99f0501fc658df7da0f26a4a3c5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orgi.gov.r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3.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788FA31-E4AB-4C08-BE4A-6AF083B75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37</Pages>
  <Words>12727</Words>
  <Characters>72547</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85104</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26</cp:revision>
  <cp:lastPrinted>2024-07-16T06:47:00Z</cp:lastPrinted>
  <dcterms:created xsi:type="dcterms:W3CDTF">2024-07-16T03:10:00Z</dcterms:created>
  <dcterms:modified xsi:type="dcterms:W3CDTF">2024-08-20T07:13:00Z</dcterms:modified>
</cp:coreProperties>
</file>